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4CC39F" w14:textId="77777777" w:rsidR="00916CC4" w:rsidRPr="00724ED9" w:rsidRDefault="00600C59" w:rsidP="00325C04">
      <w:pPr>
        <w:rPr>
          <w:rFonts w:ascii="Trebuchet MS" w:hAnsi="Trebuchet MS"/>
          <w:b/>
          <w:sz w:val="20"/>
          <w:szCs w:val="20"/>
        </w:rPr>
      </w:pPr>
      <w:r w:rsidRPr="00724ED9">
        <w:rPr>
          <w:rFonts w:ascii="Trebuchet MS" w:hAnsi="Trebuchet MS"/>
          <w:b/>
          <w:sz w:val="20"/>
          <w:szCs w:val="20"/>
        </w:rPr>
        <w:t xml:space="preserve"> </w:t>
      </w:r>
      <w:r w:rsidR="006C46FC" w:rsidRPr="00724ED9">
        <w:rPr>
          <w:rFonts w:ascii="Trebuchet MS" w:hAnsi="Trebuchet MS"/>
          <w:b/>
          <w:sz w:val="20"/>
          <w:szCs w:val="20"/>
        </w:rPr>
        <w:t xml:space="preserve">           </w:t>
      </w:r>
    </w:p>
    <w:p w14:paraId="30F9777D" w14:textId="77777777" w:rsidR="00A458D1" w:rsidRPr="00724ED9" w:rsidRDefault="006C46FC">
      <w:pPr>
        <w:jc w:val="center"/>
        <w:rPr>
          <w:rFonts w:ascii="Trebuchet MS" w:hAnsi="Trebuchet MS"/>
          <w:i/>
          <w:sz w:val="20"/>
          <w:szCs w:val="20"/>
        </w:rPr>
      </w:pPr>
      <w:r w:rsidRPr="00724ED9">
        <w:rPr>
          <w:rFonts w:ascii="Trebuchet MS" w:hAnsi="Trebuchet MS"/>
          <w:b/>
          <w:sz w:val="20"/>
          <w:szCs w:val="20"/>
        </w:rPr>
        <w:t xml:space="preserve">                                         </w:t>
      </w:r>
      <w:r w:rsidR="00A458D1" w:rsidRPr="00724ED9">
        <w:rPr>
          <w:rFonts w:ascii="Trebuchet MS" w:hAnsi="Trebuchet MS"/>
          <w:b/>
          <w:sz w:val="20"/>
          <w:szCs w:val="20"/>
        </w:rPr>
        <w:tab/>
      </w:r>
      <w:r w:rsidR="00A458D1" w:rsidRPr="00724ED9">
        <w:rPr>
          <w:rFonts w:ascii="Trebuchet MS" w:hAnsi="Trebuchet MS"/>
          <w:b/>
          <w:sz w:val="20"/>
          <w:szCs w:val="20"/>
        </w:rPr>
        <w:tab/>
      </w:r>
      <w:r w:rsidR="00A458D1" w:rsidRPr="00724ED9">
        <w:rPr>
          <w:rFonts w:ascii="Trebuchet MS" w:hAnsi="Trebuchet MS"/>
          <w:b/>
          <w:sz w:val="20"/>
          <w:szCs w:val="20"/>
        </w:rPr>
        <w:tab/>
      </w:r>
      <w:r w:rsidR="00A458D1" w:rsidRPr="00724ED9">
        <w:rPr>
          <w:rFonts w:ascii="Trebuchet MS" w:hAnsi="Trebuchet MS"/>
          <w:b/>
          <w:sz w:val="20"/>
          <w:szCs w:val="20"/>
        </w:rPr>
        <w:tab/>
      </w:r>
      <w:r w:rsidR="00A458D1" w:rsidRPr="00724ED9">
        <w:rPr>
          <w:rFonts w:ascii="Trebuchet MS" w:hAnsi="Trebuchet MS"/>
          <w:b/>
          <w:sz w:val="20"/>
          <w:szCs w:val="20"/>
        </w:rPr>
        <w:tab/>
      </w:r>
      <w:r w:rsidR="00A458D1" w:rsidRPr="00724ED9">
        <w:rPr>
          <w:rFonts w:ascii="Trebuchet MS" w:hAnsi="Trebuchet MS"/>
          <w:b/>
          <w:sz w:val="20"/>
          <w:szCs w:val="20"/>
        </w:rPr>
        <w:tab/>
      </w:r>
      <w:r w:rsidR="00A458D1" w:rsidRPr="00724ED9">
        <w:rPr>
          <w:rFonts w:ascii="Trebuchet MS" w:hAnsi="Trebuchet MS"/>
          <w:b/>
          <w:sz w:val="20"/>
          <w:szCs w:val="20"/>
        </w:rPr>
        <w:tab/>
      </w:r>
      <w:r w:rsidR="00A458D1" w:rsidRPr="00724ED9">
        <w:rPr>
          <w:rFonts w:ascii="Trebuchet MS" w:hAnsi="Trebuchet MS"/>
          <w:b/>
          <w:sz w:val="20"/>
          <w:szCs w:val="20"/>
        </w:rPr>
        <w:tab/>
      </w:r>
    </w:p>
    <w:p w14:paraId="6D69D03F" w14:textId="77777777" w:rsidR="00A458D1" w:rsidRPr="00724ED9" w:rsidRDefault="00A458D1">
      <w:pPr>
        <w:ind w:left="3402" w:hanging="2551"/>
        <w:rPr>
          <w:rFonts w:ascii="Trebuchet MS" w:hAnsi="Trebuchet MS"/>
          <w:sz w:val="20"/>
          <w:szCs w:val="20"/>
        </w:rPr>
      </w:pPr>
    </w:p>
    <w:p w14:paraId="0F66F8ED" w14:textId="77777777" w:rsidR="00916CC4" w:rsidRPr="00724ED9" w:rsidRDefault="00916CC4" w:rsidP="00A17ECB">
      <w:pPr>
        <w:rPr>
          <w:rFonts w:ascii="Trebuchet MS" w:hAnsi="Trebuchet MS"/>
          <w:sz w:val="20"/>
          <w:szCs w:val="20"/>
        </w:rPr>
      </w:pPr>
    </w:p>
    <w:p w14:paraId="7C684F45" w14:textId="77777777" w:rsidR="00A458D1" w:rsidRPr="00724ED9" w:rsidRDefault="00916CC4" w:rsidP="00916CC4">
      <w:pPr>
        <w:jc w:val="center"/>
        <w:rPr>
          <w:rFonts w:ascii="Trebuchet MS" w:hAnsi="Trebuchet MS"/>
          <w:b/>
          <w:sz w:val="28"/>
          <w:szCs w:val="28"/>
        </w:rPr>
      </w:pPr>
      <w:r w:rsidRPr="00724ED9">
        <w:rPr>
          <w:rFonts w:ascii="Trebuchet MS" w:hAnsi="Trebuchet MS"/>
          <w:b/>
          <w:sz w:val="28"/>
          <w:szCs w:val="28"/>
        </w:rPr>
        <w:t>SPECYFIKACJA</w:t>
      </w:r>
    </w:p>
    <w:p w14:paraId="48B60C97" w14:textId="77777777" w:rsidR="00772D30" w:rsidRPr="00724ED9" w:rsidRDefault="00772D30" w:rsidP="00772D30">
      <w:pPr>
        <w:jc w:val="center"/>
        <w:rPr>
          <w:rFonts w:ascii="Trebuchet MS" w:hAnsi="Trebuchet MS"/>
          <w:sz w:val="20"/>
          <w:szCs w:val="20"/>
          <w:u w:val="single"/>
        </w:rPr>
      </w:pPr>
    </w:p>
    <w:p w14:paraId="0B0DE6E2" w14:textId="77777777" w:rsidR="00F2658E" w:rsidRPr="00724ED9" w:rsidRDefault="00F2658E" w:rsidP="00F2658E">
      <w:pPr>
        <w:jc w:val="center"/>
        <w:rPr>
          <w:rFonts w:ascii="Trebuchet MS" w:hAnsi="Trebuchet MS"/>
          <w:b/>
          <w:sz w:val="20"/>
          <w:szCs w:val="20"/>
        </w:rPr>
      </w:pPr>
      <w:r w:rsidRPr="00724ED9">
        <w:rPr>
          <w:rFonts w:ascii="Trebuchet MS" w:hAnsi="Trebuchet MS"/>
          <w:b/>
          <w:sz w:val="20"/>
          <w:szCs w:val="20"/>
        </w:rPr>
        <w:t xml:space="preserve">do postępowania prowadzonego w oparciu o Regulamin udzielania zamówień na dostawy, usługi </w:t>
      </w:r>
    </w:p>
    <w:p w14:paraId="2F5F2067" w14:textId="0904478C" w:rsidR="00F2658E" w:rsidRPr="00724ED9" w:rsidRDefault="00F2658E" w:rsidP="00F2658E">
      <w:pPr>
        <w:jc w:val="center"/>
        <w:rPr>
          <w:rFonts w:ascii="Trebuchet MS" w:hAnsi="Trebuchet MS"/>
          <w:b/>
          <w:sz w:val="20"/>
          <w:szCs w:val="20"/>
        </w:rPr>
      </w:pPr>
      <w:r w:rsidRPr="00724ED9">
        <w:rPr>
          <w:rFonts w:ascii="Trebuchet MS" w:hAnsi="Trebuchet MS"/>
          <w:b/>
          <w:sz w:val="20"/>
          <w:szCs w:val="20"/>
        </w:rPr>
        <w:t>i roboty budowlane Przedsiębiorstwa Wodociągów i Kanalizacji Sp. z o.o. w Rudzie Śląskiej (</w:t>
      </w:r>
      <w:hyperlink r:id="rId8" w:history="1">
        <w:r w:rsidRPr="00724ED9">
          <w:rPr>
            <w:rStyle w:val="Hipercze"/>
            <w:rFonts w:ascii="Trebuchet MS" w:hAnsi="Trebuchet MS"/>
            <w:b/>
            <w:color w:val="auto"/>
            <w:sz w:val="20"/>
            <w:szCs w:val="20"/>
          </w:rPr>
          <w:t>www.pwik.com.pl</w:t>
        </w:r>
      </w:hyperlink>
      <w:r w:rsidRPr="00724ED9">
        <w:rPr>
          <w:rFonts w:ascii="Trebuchet MS" w:hAnsi="Trebuchet MS"/>
          <w:b/>
          <w:sz w:val="20"/>
          <w:szCs w:val="20"/>
        </w:rPr>
        <w:t>), w t</w:t>
      </w:r>
      <w:r w:rsidR="00483AAB">
        <w:rPr>
          <w:rFonts w:ascii="Trebuchet MS" w:hAnsi="Trebuchet MS"/>
          <w:b/>
          <w:sz w:val="20"/>
          <w:szCs w:val="20"/>
        </w:rPr>
        <w:t xml:space="preserve">rybie przetargu </w:t>
      </w:r>
      <w:r w:rsidR="001E4E33">
        <w:rPr>
          <w:rFonts w:ascii="Trebuchet MS" w:hAnsi="Trebuchet MS"/>
          <w:b/>
          <w:sz w:val="20"/>
          <w:szCs w:val="20"/>
        </w:rPr>
        <w:t>nie</w:t>
      </w:r>
      <w:r w:rsidR="00483AAB">
        <w:rPr>
          <w:rFonts w:ascii="Trebuchet MS" w:hAnsi="Trebuchet MS"/>
          <w:b/>
          <w:sz w:val="20"/>
          <w:szCs w:val="20"/>
        </w:rPr>
        <w:t>ograniczonego pn.</w:t>
      </w:r>
      <w:r w:rsidRPr="00724ED9">
        <w:rPr>
          <w:rFonts w:ascii="Trebuchet MS" w:hAnsi="Trebuchet MS"/>
          <w:b/>
          <w:sz w:val="20"/>
          <w:szCs w:val="20"/>
        </w:rPr>
        <w:t>:</w:t>
      </w:r>
    </w:p>
    <w:p w14:paraId="6F6AE103" w14:textId="77777777" w:rsidR="00A458D1" w:rsidRPr="00724ED9" w:rsidRDefault="00A458D1">
      <w:pPr>
        <w:ind w:left="1701"/>
        <w:jc w:val="both"/>
        <w:rPr>
          <w:rFonts w:ascii="Trebuchet MS" w:hAnsi="Trebuchet MS"/>
          <w:sz w:val="20"/>
          <w:szCs w:val="20"/>
        </w:rPr>
      </w:pPr>
    </w:p>
    <w:p w14:paraId="724728DF" w14:textId="77777777" w:rsidR="00A458D1" w:rsidRPr="00724ED9" w:rsidRDefault="00A458D1">
      <w:pPr>
        <w:ind w:left="1701"/>
        <w:jc w:val="both"/>
        <w:rPr>
          <w:rFonts w:ascii="Trebuchet MS" w:hAnsi="Trebuchet MS"/>
          <w:sz w:val="20"/>
          <w:szCs w:val="20"/>
        </w:rPr>
      </w:pPr>
    </w:p>
    <w:p w14:paraId="2EF7EBB9" w14:textId="77777777" w:rsidR="00A458D1" w:rsidRPr="00724ED9" w:rsidRDefault="00A458D1">
      <w:pPr>
        <w:ind w:left="1701"/>
        <w:jc w:val="both"/>
        <w:rPr>
          <w:rFonts w:ascii="Trebuchet MS" w:hAnsi="Trebuchet MS"/>
          <w:sz w:val="20"/>
          <w:szCs w:val="20"/>
        </w:rPr>
      </w:pPr>
    </w:p>
    <w:p w14:paraId="781AE3A8" w14:textId="77777777" w:rsidR="00A458D1" w:rsidRPr="00724ED9" w:rsidRDefault="00A458D1">
      <w:pPr>
        <w:ind w:left="1701"/>
        <w:jc w:val="both"/>
        <w:rPr>
          <w:rFonts w:ascii="Trebuchet MS" w:hAnsi="Trebuchet MS"/>
          <w:sz w:val="20"/>
          <w:szCs w:val="20"/>
        </w:rPr>
      </w:pPr>
    </w:p>
    <w:p w14:paraId="3A9CA0DD" w14:textId="77777777" w:rsidR="00A458D1" w:rsidRPr="00724ED9" w:rsidRDefault="00A458D1">
      <w:pPr>
        <w:ind w:left="1701"/>
        <w:jc w:val="both"/>
        <w:rPr>
          <w:rFonts w:ascii="Trebuchet MS" w:hAnsi="Trebuchet MS"/>
          <w:sz w:val="20"/>
          <w:szCs w:val="20"/>
        </w:rPr>
      </w:pPr>
    </w:p>
    <w:p w14:paraId="527AEEA5" w14:textId="4BBA0318" w:rsidR="003F78E9" w:rsidRPr="00724ED9" w:rsidRDefault="003F78E9" w:rsidP="0059335D">
      <w:pPr>
        <w:ind w:left="360"/>
        <w:jc w:val="center"/>
        <w:rPr>
          <w:rFonts w:ascii="Trebuchet MS" w:hAnsi="Trebuchet MS"/>
          <w:b/>
          <w:sz w:val="20"/>
          <w:szCs w:val="20"/>
        </w:rPr>
      </w:pPr>
    </w:p>
    <w:p w14:paraId="221D4C7C" w14:textId="5399C7D8" w:rsidR="00A458D1" w:rsidRPr="00146B06" w:rsidRDefault="00146B06" w:rsidP="00146B06">
      <w:pPr>
        <w:ind w:left="709"/>
        <w:jc w:val="center"/>
        <w:rPr>
          <w:rFonts w:ascii="Trebuchet MS" w:hAnsi="Trebuchet MS"/>
          <w:b/>
          <w:sz w:val="20"/>
          <w:szCs w:val="20"/>
        </w:rPr>
      </w:pPr>
      <w:r w:rsidRPr="00146B06">
        <w:rPr>
          <w:rFonts w:ascii="Trebuchet MS" w:hAnsi="Trebuchet MS"/>
          <w:b/>
          <w:sz w:val="20"/>
          <w:szCs w:val="20"/>
        </w:rPr>
        <w:t xml:space="preserve">Świadczenie usług całodobowego monitoringu sygnałów systemów alarmowych oraz systemu kontroli dostępu wraz ze wsparciem grupy interwencyjnej na obiektach PWiK Sp. z o.o. </w:t>
      </w:r>
      <w:r>
        <w:rPr>
          <w:rFonts w:ascii="Trebuchet MS" w:hAnsi="Trebuchet MS"/>
          <w:b/>
          <w:sz w:val="20"/>
          <w:szCs w:val="20"/>
        </w:rPr>
        <w:br/>
      </w:r>
      <w:r w:rsidRPr="00146B06">
        <w:rPr>
          <w:rFonts w:ascii="Trebuchet MS" w:hAnsi="Trebuchet MS"/>
          <w:b/>
          <w:sz w:val="20"/>
          <w:szCs w:val="20"/>
        </w:rPr>
        <w:t>na terenie miasta Ruda Śląska.</w:t>
      </w:r>
    </w:p>
    <w:p w14:paraId="590BFC80" w14:textId="77777777" w:rsidR="00A458D1" w:rsidRPr="00724ED9" w:rsidRDefault="00A458D1">
      <w:pPr>
        <w:ind w:left="709"/>
        <w:rPr>
          <w:rFonts w:ascii="Trebuchet MS" w:hAnsi="Trebuchet MS"/>
          <w:sz w:val="20"/>
          <w:szCs w:val="20"/>
        </w:rPr>
      </w:pPr>
    </w:p>
    <w:p w14:paraId="3BE290F8" w14:textId="77777777" w:rsidR="004B2024" w:rsidRPr="00724ED9" w:rsidRDefault="004B2024">
      <w:pPr>
        <w:jc w:val="both"/>
        <w:rPr>
          <w:rFonts w:ascii="Trebuchet MS" w:hAnsi="Trebuchet MS"/>
          <w:b/>
          <w:i/>
          <w:sz w:val="20"/>
          <w:szCs w:val="20"/>
        </w:rPr>
      </w:pPr>
    </w:p>
    <w:p w14:paraId="7DE04518" w14:textId="77777777" w:rsidR="00C45653" w:rsidRPr="00724ED9" w:rsidRDefault="00C45653">
      <w:pPr>
        <w:jc w:val="both"/>
        <w:rPr>
          <w:rFonts w:ascii="Trebuchet MS" w:hAnsi="Trebuchet MS"/>
          <w:b/>
          <w:i/>
          <w:sz w:val="20"/>
          <w:szCs w:val="20"/>
        </w:rPr>
      </w:pPr>
    </w:p>
    <w:p w14:paraId="1FC7A31B" w14:textId="77777777" w:rsidR="00C45653" w:rsidRPr="00724ED9" w:rsidRDefault="00C45653">
      <w:pPr>
        <w:jc w:val="both"/>
        <w:rPr>
          <w:rFonts w:ascii="Trebuchet MS" w:hAnsi="Trebuchet MS"/>
          <w:b/>
          <w:i/>
          <w:sz w:val="20"/>
          <w:szCs w:val="20"/>
        </w:rPr>
      </w:pPr>
    </w:p>
    <w:p w14:paraId="48C9002D" w14:textId="77777777" w:rsidR="00A458D1" w:rsidRPr="00724ED9" w:rsidRDefault="00A458D1">
      <w:pPr>
        <w:jc w:val="both"/>
        <w:rPr>
          <w:rFonts w:ascii="Trebuchet MS" w:hAnsi="Trebuchet MS"/>
          <w:sz w:val="20"/>
          <w:szCs w:val="20"/>
        </w:rPr>
      </w:pPr>
    </w:p>
    <w:p w14:paraId="62188F1E" w14:textId="77777777" w:rsidR="00FC6B6E" w:rsidRPr="00724ED9" w:rsidRDefault="00FC6B6E">
      <w:pPr>
        <w:jc w:val="both"/>
        <w:rPr>
          <w:rFonts w:ascii="Trebuchet MS" w:hAnsi="Trebuchet MS"/>
          <w:sz w:val="20"/>
          <w:szCs w:val="20"/>
        </w:rPr>
      </w:pPr>
    </w:p>
    <w:p w14:paraId="63376AC2" w14:textId="49B4696F" w:rsidR="00FC6B6E" w:rsidRDefault="00FC6B6E">
      <w:pPr>
        <w:jc w:val="both"/>
        <w:rPr>
          <w:rFonts w:ascii="Trebuchet MS" w:hAnsi="Trebuchet MS"/>
          <w:sz w:val="20"/>
          <w:szCs w:val="20"/>
        </w:rPr>
      </w:pPr>
    </w:p>
    <w:p w14:paraId="293DAAD5" w14:textId="77777777" w:rsidR="00724ED9" w:rsidRPr="00724ED9" w:rsidRDefault="00724ED9">
      <w:pPr>
        <w:jc w:val="both"/>
        <w:rPr>
          <w:rFonts w:ascii="Trebuchet MS" w:hAnsi="Trebuchet MS"/>
          <w:sz w:val="20"/>
          <w:szCs w:val="20"/>
        </w:rPr>
      </w:pPr>
    </w:p>
    <w:p w14:paraId="60076DCA" w14:textId="77777777" w:rsidR="00CA4F11" w:rsidRPr="00724ED9" w:rsidRDefault="00CA4F11" w:rsidP="00CA4F11">
      <w:pPr>
        <w:jc w:val="both"/>
        <w:rPr>
          <w:rFonts w:ascii="Trebuchet MS" w:hAnsi="Trebuchet MS"/>
          <w:sz w:val="20"/>
          <w:szCs w:val="20"/>
        </w:rPr>
      </w:pPr>
    </w:p>
    <w:p w14:paraId="180BCC01" w14:textId="77777777" w:rsidR="00CA4F11" w:rsidRPr="00724ED9" w:rsidRDefault="00CA4F11" w:rsidP="00CA4F11">
      <w:pPr>
        <w:ind w:firstLine="426"/>
        <w:jc w:val="both"/>
        <w:rPr>
          <w:rFonts w:ascii="Trebuchet MS" w:hAnsi="Trebuchet MS"/>
          <w:sz w:val="20"/>
          <w:szCs w:val="20"/>
        </w:rPr>
      </w:pPr>
      <w:r w:rsidRPr="00724ED9">
        <w:rPr>
          <w:rFonts w:ascii="Trebuchet MS" w:hAnsi="Trebuchet MS"/>
          <w:b/>
          <w:sz w:val="20"/>
          <w:szCs w:val="20"/>
          <w:u w:val="single"/>
        </w:rPr>
        <w:t>ZAMAWIAJĄCY:</w:t>
      </w:r>
    </w:p>
    <w:p w14:paraId="179E123D" w14:textId="77777777" w:rsidR="00CA4F11" w:rsidRPr="00724ED9" w:rsidRDefault="00CA4F11" w:rsidP="00CA4F11">
      <w:pPr>
        <w:jc w:val="both"/>
        <w:rPr>
          <w:rFonts w:ascii="Trebuchet MS" w:hAnsi="Trebuchet MS"/>
          <w:sz w:val="20"/>
          <w:szCs w:val="20"/>
        </w:rPr>
      </w:pPr>
    </w:p>
    <w:p w14:paraId="262E79C4" w14:textId="77777777" w:rsidR="00CA4F11" w:rsidRPr="00724ED9" w:rsidRDefault="00CA4F11" w:rsidP="00CA4F11">
      <w:pPr>
        <w:ind w:left="426"/>
        <w:jc w:val="both"/>
        <w:rPr>
          <w:rFonts w:ascii="Trebuchet MS" w:hAnsi="Trebuchet MS"/>
          <w:sz w:val="20"/>
          <w:szCs w:val="20"/>
          <w:u w:val="single"/>
        </w:rPr>
      </w:pPr>
    </w:p>
    <w:p w14:paraId="6002123E" w14:textId="77777777" w:rsidR="00CA4F11" w:rsidRPr="00724ED9" w:rsidRDefault="00CA4F11" w:rsidP="00CA4F11">
      <w:pPr>
        <w:ind w:left="426"/>
        <w:rPr>
          <w:rFonts w:ascii="Trebuchet MS" w:hAnsi="Trebuchet MS"/>
          <w:sz w:val="20"/>
          <w:szCs w:val="20"/>
        </w:rPr>
      </w:pPr>
      <w:r w:rsidRPr="00724ED9">
        <w:rPr>
          <w:rFonts w:ascii="Trebuchet MS" w:hAnsi="Trebuchet MS"/>
          <w:sz w:val="20"/>
          <w:szCs w:val="20"/>
        </w:rPr>
        <w:t>Przedsiębiorstwo Wodociągów i Kanalizacji Sp. z o.o. w Rudzie Śląskiej</w:t>
      </w:r>
    </w:p>
    <w:p w14:paraId="4A82BDA6" w14:textId="77777777" w:rsidR="00CA4F11" w:rsidRPr="00724ED9" w:rsidRDefault="00CA4F11" w:rsidP="00CA4F11">
      <w:pPr>
        <w:ind w:left="426"/>
        <w:rPr>
          <w:rFonts w:ascii="Trebuchet MS" w:hAnsi="Trebuchet MS"/>
          <w:sz w:val="20"/>
          <w:szCs w:val="20"/>
          <w:lang w:val="de-DE"/>
        </w:rPr>
      </w:pPr>
      <w:r w:rsidRPr="00724ED9">
        <w:rPr>
          <w:rFonts w:ascii="Trebuchet MS" w:hAnsi="Trebuchet MS"/>
          <w:sz w:val="20"/>
          <w:szCs w:val="20"/>
        </w:rPr>
        <w:t>41 - 709 Ruda Śląska, ul. Pokoju 13.</w:t>
      </w:r>
    </w:p>
    <w:p w14:paraId="14B25D14" w14:textId="77777777" w:rsidR="00CA4F11" w:rsidRPr="00724ED9" w:rsidRDefault="00CA4F11" w:rsidP="00CA4F11">
      <w:pPr>
        <w:ind w:left="426"/>
        <w:rPr>
          <w:rFonts w:ascii="Trebuchet MS" w:hAnsi="Trebuchet MS"/>
          <w:sz w:val="20"/>
          <w:szCs w:val="20"/>
          <w:lang w:val="de-DE"/>
        </w:rPr>
      </w:pPr>
      <w:r w:rsidRPr="00724ED9">
        <w:rPr>
          <w:rFonts w:ascii="Trebuchet MS" w:hAnsi="Trebuchet MS"/>
          <w:sz w:val="20"/>
          <w:szCs w:val="20"/>
          <w:lang w:val="de-DE"/>
        </w:rPr>
        <w:t xml:space="preserve">tel. (32) 34-24-269, </w:t>
      </w:r>
      <w:proofErr w:type="spellStart"/>
      <w:r w:rsidRPr="00724ED9">
        <w:rPr>
          <w:rFonts w:ascii="Trebuchet MS" w:hAnsi="Trebuchet MS"/>
          <w:sz w:val="20"/>
          <w:szCs w:val="20"/>
          <w:lang w:val="de-DE"/>
        </w:rPr>
        <w:t>adres</w:t>
      </w:r>
      <w:proofErr w:type="spellEnd"/>
      <w:r w:rsidRPr="00724ED9">
        <w:rPr>
          <w:rFonts w:ascii="Trebuchet MS" w:hAnsi="Trebuchet MS"/>
          <w:sz w:val="20"/>
          <w:szCs w:val="20"/>
          <w:lang w:val="de-DE"/>
        </w:rPr>
        <w:t xml:space="preserve"> e-mail: </w:t>
      </w:r>
      <w:hyperlink r:id="rId9" w:history="1">
        <w:r w:rsidRPr="00724ED9">
          <w:rPr>
            <w:rStyle w:val="Hipercze"/>
            <w:rFonts w:ascii="Trebuchet MS" w:hAnsi="Trebuchet MS"/>
            <w:color w:val="auto"/>
            <w:sz w:val="20"/>
            <w:szCs w:val="20"/>
            <w:lang w:val="de-DE"/>
          </w:rPr>
          <w:t>przetargi@pwik.com.pl</w:t>
        </w:r>
      </w:hyperlink>
      <w:r w:rsidRPr="00724ED9">
        <w:rPr>
          <w:rFonts w:ascii="Trebuchet MS" w:hAnsi="Trebuchet MS"/>
          <w:sz w:val="20"/>
          <w:szCs w:val="20"/>
          <w:lang w:val="de-DE"/>
        </w:rPr>
        <w:t xml:space="preserve"> </w:t>
      </w:r>
    </w:p>
    <w:p w14:paraId="19A97E97" w14:textId="77777777" w:rsidR="00CA4F11" w:rsidRPr="00724ED9" w:rsidRDefault="00CA4F11" w:rsidP="00CA4F11">
      <w:pPr>
        <w:ind w:left="426"/>
        <w:jc w:val="both"/>
        <w:rPr>
          <w:rFonts w:ascii="Trebuchet MS" w:hAnsi="Trebuchet MS"/>
          <w:sz w:val="20"/>
          <w:szCs w:val="20"/>
          <w:lang w:val="de-DE"/>
        </w:rPr>
      </w:pPr>
    </w:p>
    <w:p w14:paraId="166A34C9" w14:textId="77777777" w:rsidR="00CA4F11" w:rsidRPr="00724ED9" w:rsidRDefault="00CA4F11" w:rsidP="00CA4F11">
      <w:pPr>
        <w:jc w:val="both"/>
        <w:rPr>
          <w:rFonts w:ascii="Trebuchet MS" w:hAnsi="Trebuchet MS"/>
          <w:sz w:val="20"/>
          <w:szCs w:val="20"/>
          <w:lang w:val="de-DE"/>
        </w:rPr>
      </w:pPr>
    </w:p>
    <w:p w14:paraId="0377B2E7" w14:textId="77777777" w:rsidR="00CA4F11" w:rsidRPr="00724ED9" w:rsidRDefault="00CA4F11" w:rsidP="00CA4F11">
      <w:pPr>
        <w:ind w:left="426"/>
        <w:jc w:val="both"/>
        <w:rPr>
          <w:rFonts w:ascii="Trebuchet MS" w:hAnsi="Trebuchet MS"/>
          <w:sz w:val="20"/>
          <w:szCs w:val="20"/>
          <w:lang w:val="de-DE"/>
        </w:rPr>
      </w:pPr>
    </w:p>
    <w:p w14:paraId="2216FE05" w14:textId="77777777" w:rsidR="00CA4F11" w:rsidRPr="00724ED9" w:rsidRDefault="00CA4F11" w:rsidP="00CA4F11">
      <w:pPr>
        <w:ind w:left="426"/>
        <w:jc w:val="both"/>
        <w:rPr>
          <w:rFonts w:ascii="Trebuchet MS" w:hAnsi="Trebuchet MS"/>
          <w:sz w:val="20"/>
          <w:szCs w:val="20"/>
          <w:lang w:val="de-DE"/>
        </w:rPr>
      </w:pPr>
    </w:p>
    <w:p w14:paraId="671BBED6" w14:textId="48C16224" w:rsidR="00CA4F11" w:rsidRDefault="00CA4F11" w:rsidP="00CA4F11">
      <w:pPr>
        <w:jc w:val="both"/>
        <w:rPr>
          <w:rFonts w:ascii="Trebuchet MS" w:hAnsi="Trebuchet MS"/>
          <w:sz w:val="20"/>
          <w:szCs w:val="20"/>
          <w:lang w:val="de-DE"/>
        </w:rPr>
      </w:pPr>
    </w:p>
    <w:p w14:paraId="3DDEE20F" w14:textId="0AC5FE55" w:rsidR="00097853" w:rsidRDefault="00097853" w:rsidP="00CA4F11">
      <w:pPr>
        <w:jc w:val="both"/>
        <w:rPr>
          <w:rFonts w:ascii="Trebuchet MS" w:hAnsi="Trebuchet MS"/>
          <w:sz w:val="20"/>
          <w:szCs w:val="20"/>
          <w:lang w:val="de-DE"/>
        </w:rPr>
      </w:pPr>
    </w:p>
    <w:p w14:paraId="68BAC45E" w14:textId="77777777" w:rsidR="00097853" w:rsidRPr="00724ED9" w:rsidRDefault="00097853" w:rsidP="00CA4F11">
      <w:pPr>
        <w:jc w:val="both"/>
        <w:rPr>
          <w:rFonts w:ascii="Trebuchet MS" w:hAnsi="Trebuchet MS"/>
          <w:sz w:val="20"/>
          <w:szCs w:val="20"/>
          <w:lang w:val="de-DE"/>
        </w:rPr>
      </w:pPr>
    </w:p>
    <w:p w14:paraId="2E74FA59" w14:textId="77777777" w:rsidR="00CA4F11" w:rsidRPr="00724ED9" w:rsidRDefault="00CA4F11" w:rsidP="00CA4F11">
      <w:pPr>
        <w:rPr>
          <w:rFonts w:ascii="Trebuchet MS" w:hAnsi="Trebuchet MS"/>
          <w:sz w:val="20"/>
          <w:szCs w:val="20"/>
          <w:lang w:val="de-DE"/>
        </w:rPr>
      </w:pP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p>
    <w:p w14:paraId="58B503AB" w14:textId="77777777" w:rsidR="00CA4F11" w:rsidRPr="00724ED9" w:rsidRDefault="00CA4F11" w:rsidP="00CA4F11">
      <w:pPr>
        <w:rPr>
          <w:rFonts w:ascii="Trebuchet MS" w:hAnsi="Trebuchet MS"/>
          <w:sz w:val="20"/>
          <w:szCs w:val="20"/>
        </w:rPr>
      </w:pP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rPr>
        <w:t>………………………………….</w:t>
      </w:r>
    </w:p>
    <w:p w14:paraId="335AA112" w14:textId="77777777" w:rsidR="00CA4F11" w:rsidRPr="00097853" w:rsidRDefault="00CA4F11" w:rsidP="00CA4F11">
      <w:pPr>
        <w:rPr>
          <w:rFonts w:ascii="Trebuchet MS" w:hAnsi="Trebuchet MS"/>
          <w:b/>
          <w:sz w:val="18"/>
          <w:szCs w:val="18"/>
        </w:rPr>
      </w:pP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r>
      <w:r w:rsidRPr="00097853">
        <w:rPr>
          <w:rFonts w:ascii="Trebuchet MS" w:hAnsi="Trebuchet MS"/>
          <w:sz w:val="18"/>
          <w:szCs w:val="18"/>
        </w:rPr>
        <w:t xml:space="preserve"> podpis i pieczęć Zamawiającego</w:t>
      </w:r>
    </w:p>
    <w:p w14:paraId="36E2033C" w14:textId="77777777" w:rsidR="00CA4F11" w:rsidRPr="00724ED9" w:rsidRDefault="00CA4F11" w:rsidP="00CA4F11">
      <w:pPr>
        <w:jc w:val="center"/>
        <w:rPr>
          <w:rFonts w:ascii="Trebuchet MS" w:hAnsi="Trebuchet MS"/>
          <w:b/>
          <w:sz w:val="20"/>
          <w:szCs w:val="20"/>
        </w:rPr>
      </w:pPr>
    </w:p>
    <w:p w14:paraId="17A2EA85" w14:textId="77777777" w:rsidR="00A458D1" w:rsidRPr="00724ED9" w:rsidRDefault="00A458D1">
      <w:pPr>
        <w:jc w:val="center"/>
        <w:rPr>
          <w:rFonts w:ascii="Trebuchet MS" w:hAnsi="Trebuchet MS"/>
          <w:b/>
          <w:sz w:val="20"/>
          <w:szCs w:val="20"/>
        </w:rPr>
      </w:pPr>
    </w:p>
    <w:p w14:paraId="600B9BFF" w14:textId="77777777" w:rsidR="00A458D1" w:rsidRPr="00724ED9" w:rsidRDefault="00A458D1">
      <w:pPr>
        <w:jc w:val="center"/>
        <w:rPr>
          <w:rFonts w:ascii="Trebuchet MS" w:hAnsi="Trebuchet MS"/>
          <w:b/>
          <w:sz w:val="20"/>
          <w:szCs w:val="20"/>
        </w:rPr>
      </w:pPr>
    </w:p>
    <w:p w14:paraId="386C81DE" w14:textId="77777777" w:rsidR="00EF4484" w:rsidRPr="00724ED9" w:rsidRDefault="00EF4484">
      <w:pPr>
        <w:jc w:val="center"/>
        <w:rPr>
          <w:rFonts w:ascii="Trebuchet MS" w:hAnsi="Trebuchet MS"/>
          <w:b/>
          <w:sz w:val="20"/>
          <w:szCs w:val="20"/>
        </w:rPr>
      </w:pPr>
    </w:p>
    <w:p w14:paraId="35BF01A2" w14:textId="77777777" w:rsidR="00D05FEA" w:rsidRPr="00724ED9" w:rsidRDefault="00D05FEA">
      <w:pPr>
        <w:jc w:val="center"/>
        <w:rPr>
          <w:rFonts w:ascii="Trebuchet MS" w:hAnsi="Trebuchet MS"/>
          <w:b/>
          <w:sz w:val="20"/>
          <w:szCs w:val="20"/>
        </w:rPr>
      </w:pPr>
    </w:p>
    <w:p w14:paraId="7BAE7179" w14:textId="77777777" w:rsidR="00D05FEA" w:rsidRPr="00724ED9" w:rsidRDefault="00D05FEA">
      <w:pPr>
        <w:jc w:val="center"/>
        <w:rPr>
          <w:rFonts w:ascii="Trebuchet MS" w:hAnsi="Trebuchet MS"/>
          <w:b/>
          <w:sz w:val="20"/>
          <w:szCs w:val="20"/>
        </w:rPr>
      </w:pPr>
    </w:p>
    <w:p w14:paraId="6E44360D" w14:textId="0BDB26AD" w:rsidR="00D05FEA" w:rsidRDefault="00D05FEA">
      <w:pPr>
        <w:jc w:val="center"/>
        <w:rPr>
          <w:rFonts w:ascii="Trebuchet MS" w:hAnsi="Trebuchet MS"/>
          <w:b/>
          <w:sz w:val="20"/>
          <w:szCs w:val="20"/>
        </w:rPr>
      </w:pPr>
    </w:p>
    <w:p w14:paraId="71676255" w14:textId="00088FF6" w:rsidR="00C7466A" w:rsidRDefault="00C7466A">
      <w:pPr>
        <w:jc w:val="center"/>
        <w:rPr>
          <w:rFonts w:ascii="Trebuchet MS" w:hAnsi="Trebuchet MS"/>
          <w:b/>
          <w:sz w:val="20"/>
          <w:szCs w:val="20"/>
        </w:rPr>
      </w:pPr>
    </w:p>
    <w:p w14:paraId="63878BC9" w14:textId="1119F502" w:rsidR="00C7466A" w:rsidRDefault="00C7466A">
      <w:pPr>
        <w:jc w:val="center"/>
        <w:rPr>
          <w:rFonts w:ascii="Trebuchet MS" w:hAnsi="Trebuchet MS"/>
          <w:b/>
          <w:sz w:val="20"/>
          <w:szCs w:val="20"/>
        </w:rPr>
      </w:pPr>
    </w:p>
    <w:p w14:paraId="2BD9058D" w14:textId="45032D71" w:rsidR="00C7466A" w:rsidRDefault="00C7466A">
      <w:pPr>
        <w:jc w:val="center"/>
        <w:rPr>
          <w:rFonts w:ascii="Trebuchet MS" w:hAnsi="Trebuchet MS"/>
          <w:b/>
          <w:sz w:val="20"/>
          <w:szCs w:val="20"/>
        </w:rPr>
      </w:pPr>
    </w:p>
    <w:p w14:paraId="25F32DBB" w14:textId="3BC0CA91" w:rsidR="00C7466A" w:rsidRDefault="00C7466A">
      <w:pPr>
        <w:jc w:val="center"/>
        <w:rPr>
          <w:rFonts w:ascii="Trebuchet MS" w:hAnsi="Trebuchet MS"/>
          <w:b/>
          <w:sz w:val="20"/>
          <w:szCs w:val="20"/>
        </w:rPr>
      </w:pPr>
    </w:p>
    <w:p w14:paraId="6E27E7AD" w14:textId="64A5F7B8" w:rsidR="00C7466A" w:rsidRDefault="00C7466A">
      <w:pPr>
        <w:jc w:val="center"/>
        <w:rPr>
          <w:rFonts w:ascii="Trebuchet MS" w:hAnsi="Trebuchet MS"/>
          <w:b/>
          <w:sz w:val="20"/>
          <w:szCs w:val="20"/>
        </w:rPr>
      </w:pPr>
    </w:p>
    <w:p w14:paraId="4E1D2C8D" w14:textId="10D108DC" w:rsidR="00483AAB" w:rsidRDefault="00483AAB">
      <w:pPr>
        <w:jc w:val="center"/>
        <w:rPr>
          <w:rFonts w:ascii="Trebuchet MS" w:hAnsi="Trebuchet MS"/>
          <w:b/>
          <w:sz w:val="20"/>
          <w:szCs w:val="20"/>
        </w:rPr>
      </w:pPr>
    </w:p>
    <w:p w14:paraId="3E4DA468" w14:textId="08285AB9" w:rsidR="00483AAB" w:rsidRDefault="00483AAB">
      <w:pPr>
        <w:jc w:val="center"/>
        <w:rPr>
          <w:rFonts w:ascii="Trebuchet MS" w:hAnsi="Trebuchet MS"/>
          <w:b/>
          <w:sz w:val="20"/>
          <w:szCs w:val="20"/>
        </w:rPr>
      </w:pPr>
    </w:p>
    <w:p w14:paraId="0F2D128C" w14:textId="77777777" w:rsidR="00483AAB" w:rsidRDefault="00483AAB">
      <w:pPr>
        <w:jc w:val="center"/>
        <w:rPr>
          <w:rFonts w:ascii="Trebuchet MS" w:hAnsi="Trebuchet MS"/>
          <w:b/>
          <w:sz w:val="20"/>
          <w:szCs w:val="20"/>
        </w:rPr>
      </w:pPr>
    </w:p>
    <w:p w14:paraId="6F89133C" w14:textId="1B697EA1" w:rsidR="00C7466A" w:rsidRDefault="00C7466A">
      <w:pPr>
        <w:jc w:val="center"/>
        <w:rPr>
          <w:rFonts w:ascii="Trebuchet MS" w:hAnsi="Trebuchet MS"/>
          <w:b/>
          <w:sz w:val="20"/>
          <w:szCs w:val="20"/>
        </w:rPr>
      </w:pPr>
    </w:p>
    <w:p w14:paraId="5E16C6F3" w14:textId="787F3BA3" w:rsidR="001F6E3C" w:rsidRPr="00724ED9" w:rsidRDefault="001F6E3C">
      <w:pPr>
        <w:rPr>
          <w:rFonts w:ascii="Trebuchet MS" w:hAnsi="Trebuchet MS"/>
          <w:b/>
          <w:sz w:val="20"/>
          <w:szCs w:val="20"/>
        </w:rPr>
      </w:pPr>
    </w:p>
    <w:p w14:paraId="72E3848B" w14:textId="77777777" w:rsidR="00173169" w:rsidRDefault="00173169" w:rsidP="00033186">
      <w:pPr>
        <w:jc w:val="center"/>
        <w:rPr>
          <w:rFonts w:ascii="Trebuchet MS" w:hAnsi="Trebuchet MS"/>
          <w:b/>
          <w:sz w:val="22"/>
          <w:szCs w:val="22"/>
        </w:rPr>
      </w:pPr>
    </w:p>
    <w:p w14:paraId="2ADB4BD2" w14:textId="42F10E3C" w:rsidR="00E32DBC" w:rsidRPr="00097853" w:rsidRDefault="00A458D1" w:rsidP="00033186">
      <w:pPr>
        <w:jc w:val="center"/>
        <w:rPr>
          <w:rFonts w:ascii="Trebuchet MS" w:hAnsi="Trebuchet MS"/>
          <w:b/>
          <w:sz w:val="22"/>
          <w:szCs w:val="22"/>
        </w:rPr>
      </w:pPr>
      <w:r w:rsidRPr="00097853">
        <w:rPr>
          <w:rFonts w:ascii="Trebuchet MS" w:hAnsi="Trebuchet MS"/>
          <w:b/>
          <w:sz w:val="22"/>
          <w:szCs w:val="22"/>
        </w:rPr>
        <w:t xml:space="preserve">SPECYFIKACJA </w:t>
      </w:r>
      <w:r w:rsidR="00182C8D" w:rsidRPr="00097853">
        <w:rPr>
          <w:rFonts w:ascii="Trebuchet MS" w:hAnsi="Trebuchet MS"/>
          <w:b/>
          <w:sz w:val="22"/>
          <w:szCs w:val="22"/>
        </w:rPr>
        <w:t xml:space="preserve">DO PRZETARGU </w:t>
      </w:r>
      <w:r w:rsidR="001864A5">
        <w:rPr>
          <w:rFonts w:ascii="Trebuchet MS" w:hAnsi="Trebuchet MS"/>
          <w:b/>
          <w:sz w:val="22"/>
          <w:szCs w:val="22"/>
        </w:rPr>
        <w:t>NIE</w:t>
      </w:r>
      <w:r w:rsidR="00EB73C7" w:rsidRPr="00097853">
        <w:rPr>
          <w:rFonts w:ascii="Trebuchet MS" w:hAnsi="Trebuchet MS"/>
          <w:b/>
          <w:sz w:val="22"/>
          <w:szCs w:val="22"/>
        </w:rPr>
        <w:t>OGRANICZONEGO</w:t>
      </w:r>
    </w:p>
    <w:p w14:paraId="18F9F2D7" w14:textId="77777777" w:rsidR="00097853" w:rsidRDefault="00097853" w:rsidP="00E32DBC">
      <w:pPr>
        <w:rPr>
          <w:rFonts w:ascii="Trebuchet MS" w:hAnsi="Trebuchet MS"/>
          <w:b/>
          <w:sz w:val="20"/>
          <w:szCs w:val="20"/>
        </w:rPr>
      </w:pPr>
    </w:p>
    <w:p w14:paraId="39F86E36" w14:textId="0CC26719" w:rsidR="00E32DBC" w:rsidRPr="00724ED9" w:rsidRDefault="00E32DBC" w:rsidP="00E32DBC">
      <w:pPr>
        <w:rPr>
          <w:rFonts w:ascii="Trebuchet MS" w:hAnsi="Trebuchet MS"/>
          <w:sz w:val="20"/>
          <w:szCs w:val="20"/>
        </w:rPr>
      </w:pPr>
      <w:r w:rsidRPr="00724ED9">
        <w:rPr>
          <w:rFonts w:ascii="Trebuchet MS" w:hAnsi="Trebuchet MS"/>
          <w:b/>
          <w:sz w:val="20"/>
          <w:szCs w:val="20"/>
        </w:rPr>
        <w:t>Zamawiający:</w:t>
      </w:r>
    </w:p>
    <w:p w14:paraId="0AA8ECEE" w14:textId="77777777" w:rsidR="00E32DBC" w:rsidRPr="00724ED9" w:rsidRDefault="00E32DBC" w:rsidP="00E32DBC">
      <w:pPr>
        <w:rPr>
          <w:rFonts w:ascii="Trebuchet MS" w:hAnsi="Trebuchet MS"/>
          <w:sz w:val="20"/>
          <w:szCs w:val="20"/>
        </w:rPr>
      </w:pPr>
      <w:r w:rsidRPr="00724ED9">
        <w:rPr>
          <w:rFonts w:ascii="Trebuchet MS" w:hAnsi="Trebuchet MS"/>
          <w:sz w:val="20"/>
          <w:szCs w:val="20"/>
        </w:rPr>
        <w:t xml:space="preserve">Przedsiębiorstwo Wodociągów i Kanalizacji Spółka z o.o. w Rudzie Śląskiej </w:t>
      </w:r>
    </w:p>
    <w:p w14:paraId="0D961BBD" w14:textId="77777777" w:rsidR="00E32DBC" w:rsidRPr="00724ED9" w:rsidRDefault="00E32DBC" w:rsidP="00E32DBC">
      <w:pPr>
        <w:rPr>
          <w:rFonts w:ascii="Trebuchet MS" w:hAnsi="Trebuchet MS"/>
          <w:sz w:val="20"/>
          <w:szCs w:val="20"/>
          <w:lang w:val="de-DE"/>
        </w:rPr>
      </w:pPr>
      <w:r w:rsidRPr="00724ED9">
        <w:rPr>
          <w:rFonts w:ascii="Trebuchet MS" w:hAnsi="Trebuchet MS"/>
          <w:sz w:val="20"/>
          <w:szCs w:val="20"/>
        </w:rPr>
        <w:t>ul. Pokoju 13, 41-709 Ruda Śląska</w:t>
      </w:r>
    </w:p>
    <w:p w14:paraId="52B2DAC1" w14:textId="77777777" w:rsidR="00E32DBC" w:rsidRPr="00724ED9" w:rsidRDefault="00E32DBC" w:rsidP="00E32DBC">
      <w:pPr>
        <w:jc w:val="both"/>
        <w:rPr>
          <w:rFonts w:ascii="Trebuchet MS" w:hAnsi="Trebuchet MS"/>
          <w:sz w:val="20"/>
          <w:szCs w:val="20"/>
          <w:lang w:val="de-DE"/>
        </w:rPr>
      </w:pPr>
      <w:r w:rsidRPr="00724ED9">
        <w:rPr>
          <w:rFonts w:ascii="Trebuchet MS" w:hAnsi="Trebuchet MS"/>
          <w:sz w:val="20"/>
          <w:szCs w:val="20"/>
          <w:lang w:val="de-DE"/>
        </w:rPr>
        <w:t xml:space="preserve">tel. (32) 34-24-269, </w:t>
      </w:r>
      <w:proofErr w:type="spellStart"/>
      <w:r w:rsidRPr="00724ED9">
        <w:rPr>
          <w:rFonts w:ascii="Trebuchet MS" w:hAnsi="Trebuchet MS"/>
          <w:sz w:val="20"/>
          <w:szCs w:val="20"/>
          <w:lang w:val="de-DE"/>
        </w:rPr>
        <w:t>adres</w:t>
      </w:r>
      <w:proofErr w:type="spellEnd"/>
      <w:r w:rsidRPr="00724ED9">
        <w:rPr>
          <w:rFonts w:ascii="Trebuchet MS" w:hAnsi="Trebuchet MS"/>
          <w:sz w:val="20"/>
          <w:szCs w:val="20"/>
          <w:lang w:val="de-DE"/>
        </w:rPr>
        <w:t xml:space="preserve"> e-mail </w:t>
      </w:r>
      <w:hyperlink r:id="rId10" w:history="1">
        <w:r w:rsidRPr="00724ED9">
          <w:rPr>
            <w:rStyle w:val="Hipercze"/>
            <w:rFonts w:ascii="Trebuchet MS" w:hAnsi="Trebuchet MS"/>
            <w:color w:val="auto"/>
            <w:sz w:val="20"/>
            <w:szCs w:val="20"/>
            <w:lang w:val="de-DE"/>
          </w:rPr>
          <w:t>przetargi@pwik.com.pl</w:t>
        </w:r>
      </w:hyperlink>
      <w:r w:rsidRPr="00724ED9">
        <w:rPr>
          <w:rFonts w:ascii="Trebuchet MS" w:hAnsi="Trebuchet MS"/>
          <w:sz w:val="20"/>
          <w:szCs w:val="20"/>
          <w:lang w:val="de-DE"/>
        </w:rPr>
        <w:t xml:space="preserve"> </w:t>
      </w:r>
    </w:p>
    <w:p w14:paraId="327F07B0" w14:textId="77777777" w:rsidR="00E32DBC" w:rsidRPr="00724ED9" w:rsidRDefault="00E32DBC" w:rsidP="00E32DBC">
      <w:pPr>
        <w:jc w:val="both"/>
        <w:rPr>
          <w:rFonts w:ascii="Trebuchet MS" w:hAnsi="Trebuchet MS"/>
          <w:sz w:val="20"/>
          <w:szCs w:val="20"/>
          <w:lang w:val="de-DE"/>
        </w:rPr>
      </w:pPr>
    </w:p>
    <w:p w14:paraId="4E56C227" w14:textId="77777777" w:rsidR="00A458D1" w:rsidRPr="00724ED9" w:rsidRDefault="00A458D1">
      <w:pPr>
        <w:jc w:val="center"/>
        <w:rPr>
          <w:rFonts w:ascii="Trebuchet MS" w:hAnsi="Trebuchet MS"/>
          <w:b/>
          <w:sz w:val="20"/>
          <w:szCs w:val="20"/>
        </w:rPr>
      </w:pPr>
      <w:r w:rsidRPr="00724ED9">
        <w:rPr>
          <w:rFonts w:ascii="Trebuchet MS" w:hAnsi="Trebuchet MS"/>
          <w:b/>
          <w:sz w:val="20"/>
          <w:szCs w:val="20"/>
        </w:rPr>
        <w:t>WPROWADZENIE</w:t>
      </w:r>
    </w:p>
    <w:p w14:paraId="71633C7D" w14:textId="77777777" w:rsidR="00A458D1" w:rsidRPr="00724ED9" w:rsidRDefault="00A458D1">
      <w:pPr>
        <w:jc w:val="center"/>
        <w:rPr>
          <w:rFonts w:ascii="Trebuchet MS" w:hAnsi="Trebuchet MS"/>
          <w:b/>
          <w:sz w:val="20"/>
          <w:szCs w:val="20"/>
        </w:rPr>
      </w:pPr>
    </w:p>
    <w:p w14:paraId="07147DF3" w14:textId="34BBE086" w:rsidR="00725B4C" w:rsidRPr="00483AAB" w:rsidRDefault="00A458D1" w:rsidP="00483AAB">
      <w:pPr>
        <w:jc w:val="both"/>
        <w:rPr>
          <w:rFonts w:ascii="Trebuchet MS" w:hAnsi="Trebuchet MS"/>
          <w:sz w:val="20"/>
          <w:szCs w:val="20"/>
        </w:rPr>
      </w:pPr>
      <w:r w:rsidRPr="00483AAB">
        <w:rPr>
          <w:rFonts w:ascii="Trebuchet MS" w:hAnsi="Trebuchet MS"/>
          <w:sz w:val="20"/>
          <w:szCs w:val="20"/>
        </w:rPr>
        <w:t>Przedsiębiorstwo Wodociągów i Kanalizacji S</w:t>
      </w:r>
      <w:r w:rsidR="0077286D" w:rsidRPr="00483AAB">
        <w:rPr>
          <w:rFonts w:ascii="Trebuchet MS" w:hAnsi="Trebuchet MS"/>
          <w:sz w:val="20"/>
          <w:szCs w:val="20"/>
        </w:rPr>
        <w:t xml:space="preserve">półka z o.o. w Rudzie Śląskiej </w:t>
      </w:r>
      <w:r w:rsidRPr="00483AAB">
        <w:rPr>
          <w:rFonts w:ascii="Trebuchet MS" w:hAnsi="Trebuchet MS"/>
          <w:sz w:val="20"/>
          <w:szCs w:val="20"/>
        </w:rPr>
        <w:t>zwane dalej Zamawiającym, zap</w:t>
      </w:r>
      <w:r w:rsidR="00182C8D" w:rsidRPr="00483AAB">
        <w:rPr>
          <w:rFonts w:ascii="Trebuchet MS" w:hAnsi="Trebuchet MS"/>
          <w:sz w:val="20"/>
          <w:szCs w:val="20"/>
        </w:rPr>
        <w:t xml:space="preserve">rasza do udziału w przetargu </w:t>
      </w:r>
      <w:r w:rsidR="001864A5">
        <w:rPr>
          <w:rFonts w:ascii="Trebuchet MS" w:hAnsi="Trebuchet MS"/>
          <w:sz w:val="20"/>
          <w:szCs w:val="20"/>
        </w:rPr>
        <w:t>nie</w:t>
      </w:r>
      <w:r w:rsidRPr="00483AAB">
        <w:rPr>
          <w:rFonts w:ascii="Trebuchet MS" w:hAnsi="Trebuchet MS"/>
          <w:sz w:val="20"/>
          <w:szCs w:val="20"/>
        </w:rPr>
        <w:t>ograniczonym na</w:t>
      </w:r>
      <w:r w:rsidR="00146B06" w:rsidRPr="00146B06">
        <w:t xml:space="preserve"> </w:t>
      </w:r>
      <w:r w:rsidR="00146B06">
        <w:t>„</w:t>
      </w:r>
      <w:r w:rsidR="00146B06">
        <w:rPr>
          <w:rFonts w:ascii="Trebuchet MS" w:hAnsi="Trebuchet MS"/>
          <w:sz w:val="20"/>
          <w:szCs w:val="20"/>
        </w:rPr>
        <w:t>Ś</w:t>
      </w:r>
      <w:r w:rsidR="00146B06" w:rsidRPr="00146B06">
        <w:rPr>
          <w:rFonts w:ascii="Trebuchet MS" w:hAnsi="Trebuchet MS"/>
          <w:sz w:val="20"/>
          <w:szCs w:val="20"/>
        </w:rPr>
        <w:t>wiadczenie usług całodobowego monitoringu sygnałów systemów alarmowych oraz systemu kontroli dostępu wraz ze wsparciem grupy interwencyjnej na obiektach PWiK Sp. z o.o</w:t>
      </w:r>
      <w:r w:rsidR="00146B06">
        <w:rPr>
          <w:rFonts w:ascii="Trebuchet MS" w:hAnsi="Trebuchet MS"/>
          <w:sz w:val="20"/>
          <w:szCs w:val="20"/>
        </w:rPr>
        <w:t>. na terenie miasta Ruda Śląska”</w:t>
      </w:r>
      <w:r w:rsidR="00483AAB" w:rsidRPr="00483AAB">
        <w:rPr>
          <w:rFonts w:ascii="Trebuchet MS" w:hAnsi="Trebuchet MS"/>
          <w:sz w:val="20"/>
          <w:szCs w:val="20"/>
        </w:rPr>
        <w:t xml:space="preserve">, </w:t>
      </w:r>
      <w:r w:rsidRPr="00483AAB">
        <w:rPr>
          <w:rFonts w:ascii="Trebuchet MS" w:hAnsi="Trebuchet MS"/>
          <w:sz w:val="20"/>
          <w:szCs w:val="20"/>
        </w:rPr>
        <w:t>zgodnie z wymaganiami niniejszej specyfikacji</w:t>
      </w:r>
      <w:r w:rsidR="00725B4C" w:rsidRPr="00483AAB">
        <w:rPr>
          <w:rFonts w:ascii="Trebuchet MS" w:hAnsi="Trebuchet MS"/>
          <w:sz w:val="20"/>
          <w:szCs w:val="20"/>
        </w:rPr>
        <w:t>.</w:t>
      </w:r>
    </w:p>
    <w:p w14:paraId="3830948A" w14:textId="77777777" w:rsidR="00033186" w:rsidRPr="00724ED9" w:rsidRDefault="00033186">
      <w:pPr>
        <w:jc w:val="center"/>
        <w:rPr>
          <w:rFonts w:ascii="Trebuchet MS" w:hAnsi="Trebuchet MS"/>
          <w:b/>
          <w:sz w:val="20"/>
          <w:szCs w:val="20"/>
        </w:rPr>
      </w:pPr>
    </w:p>
    <w:p w14:paraId="3ABF53FD" w14:textId="77777777" w:rsidR="00A458D1" w:rsidRPr="00724ED9" w:rsidRDefault="00A458D1">
      <w:pPr>
        <w:jc w:val="center"/>
        <w:rPr>
          <w:rFonts w:ascii="Trebuchet MS" w:hAnsi="Trebuchet MS"/>
          <w:b/>
          <w:sz w:val="20"/>
          <w:szCs w:val="20"/>
        </w:rPr>
      </w:pPr>
      <w:r w:rsidRPr="00724ED9">
        <w:rPr>
          <w:rFonts w:ascii="Trebuchet MS" w:hAnsi="Trebuchet MS"/>
          <w:b/>
          <w:sz w:val="20"/>
          <w:szCs w:val="20"/>
        </w:rPr>
        <w:t>§1 INFORMACJE O KONTAKCIE Z ZAMAWIAJĄCYM</w:t>
      </w:r>
    </w:p>
    <w:p w14:paraId="5905F34A" w14:textId="77777777" w:rsidR="00A458D1" w:rsidRPr="00724ED9" w:rsidRDefault="00A458D1">
      <w:pPr>
        <w:jc w:val="center"/>
        <w:rPr>
          <w:rFonts w:ascii="Trebuchet MS" w:hAnsi="Trebuchet MS"/>
          <w:b/>
          <w:sz w:val="20"/>
          <w:szCs w:val="20"/>
        </w:rPr>
      </w:pPr>
    </w:p>
    <w:p w14:paraId="54534AAE" w14:textId="77777777" w:rsidR="000814FB" w:rsidRPr="00724ED9" w:rsidRDefault="000814FB" w:rsidP="000814FB">
      <w:pPr>
        <w:jc w:val="both"/>
        <w:rPr>
          <w:rFonts w:ascii="Trebuchet MS" w:hAnsi="Trebuchet MS"/>
          <w:sz w:val="20"/>
          <w:szCs w:val="20"/>
          <w:lang w:val="en-US"/>
        </w:rPr>
      </w:pPr>
      <w:r w:rsidRPr="00724ED9">
        <w:rPr>
          <w:rFonts w:ascii="Trebuchet MS" w:hAnsi="Trebuchet MS"/>
          <w:sz w:val="20"/>
          <w:szCs w:val="20"/>
        </w:rPr>
        <w:t>Osobami uprawnionymi do kontaktu z Wykonawcami na etapie przygotowania i składania ofert są:</w:t>
      </w:r>
    </w:p>
    <w:p w14:paraId="26EC8878" w14:textId="1236BC72" w:rsidR="000814FB" w:rsidRPr="00724ED9" w:rsidRDefault="000814FB" w:rsidP="000814FB">
      <w:pPr>
        <w:jc w:val="both"/>
        <w:rPr>
          <w:rFonts w:ascii="Trebuchet MS" w:hAnsi="Trebuchet MS"/>
          <w:sz w:val="20"/>
          <w:szCs w:val="20"/>
        </w:rPr>
      </w:pPr>
      <w:r w:rsidRPr="00724ED9">
        <w:rPr>
          <w:rFonts w:ascii="Trebuchet MS" w:hAnsi="Trebuchet MS"/>
          <w:sz w:val="20"/>
          <w:szCs w:val="20"/>
          <w:lang w:val="en-US"/>
        </w:rPr>
        <w:t xml:space="preserve">- </w:t>
      </w:r>
      <w:proofErr w:type="spellStart"/>
      <w:r w:rsidR="00483AAB">
        <w:rPr>
          <w:rFonts w:ascii="Trebuchet MS" w:hAnsi="Trebuchet MS"/>
          <w:sz w:val="20"/>
          <w:szCs w:val="20"/>
          <w:lang w:val="en-US"/>
        </w:rPr>
        <w:t>sprawy</w:t>
      </w:r>
      <w:proofErr w:type="spellEnd"/>
      <w:r w:rsidR="00483AAB">
        <w:rPr>
          <w:rFonts w:ascii="Trebuchet MS" w:hAnsi="Trebuchet MS"/>
          <w:sz w:val="20"/>
          <w:szCs w:val="20"/>
          <w:lang w:val="en-US"/>
        </w:rPr>
        <w:t xml:space="preserve"> </w:t>
      </w:r>
      <w:proofErr w:type="spellStart"/>
      <w:r w:rsidR="00483AAB">
        <w:rPr>
          <w:rFonts w:ascii="Trebuchet MS" w:hAnsi="Trebuchet MS"/>
          <w:sz w:val="20"/>
          <w:szCs w:val="20"/>
          <w:lang w:val="en-US"/>
        </w:rPr>
        <w:t>formalne</w:t>
      </w:r>
      <w:proofErr w:type="spellEnd"/>
      <w:r w:rsidR="00483AAB">
        <w:rPr>
          <w:rFonts w:ascii="Trebuchet MS" w:hAnsi="Trebuchet MS"/>
          <w:sz w:val="20"/>
          <w:szCs w:val="20"/>
          <w:lang w:val="en-US"/>
        </w:rPr>
        <w:t xml:space="preserve"> – </w:t>
      </w:r>
      <w:r w:rsidR="00146B06">
        <w:rPr>
          <w:rFonts w:ascii="Trebuchet MS" w:hAnsi="Trebuchet MS"/>
          <w:sz w:val="20"/>
          <w:szCs w:val="20"/>
          <w:lang w:val="en-US"/>
        </w:rPr>
        <w:t>Anna Syrek</w:t>
      </w:r>
      <w:r w:rsidRPr="00724ED9">
        <w:rPr>
          <w:rFonts w:ascii="Trebuchet MS" w:hAnsi="Trebuchet MS"/>
          <w:sz w:val="20"/>
          <w:szCs w:val="20"/>
          <w:lang w:val="en-US"/>
        </w:rPr>
        <w:t xml:space="preserve"> tel. 32/34-24-269, e-mail przetargi@pwik.com.pl</w:t>
      </w:r>
    </w:p>
    <w:p w14:paraId="5B3C1D83" w14:textId="77777777" w:rsidR="000814FB" w:rsidRPr="00724ED9" w:rsidRDefault="000814FB" w:rsidP="000814FB">
      <w:pPr>
        <w:jc w:val="both"/>
        <w:rPr>
          <w:rFonts w:ascii="Trebuchet MS" w:hAnsi="Trebuchet MS"/>
          <w:b/>
          <w:sz w:val="20"/>
          <w:szCs w:val="20"/>
        </w:rPr>
      </w:pP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t xml:space="preserve">   </w:t>
      </w:r>
    </w:p>
    <w:p w14:paraId="2C451417" w14:textId="5E503424" w:rsidR="000814FB" w:rsidRPr="00724ED9" w:rsidRDefault="000814FB" w:rsidP="000814FB">
      <w:pPr>
        <w:tabs>
          <w:tab w:val="left" w:pos="426"/>
        </w:tabs>
        <w:jc w:val="center"/>
        <w:rPr>
          <w:rFonts w:ascii="Trebuchet MS" w:hAnsi="Trebuchet MS"/>
          <w:b/>
          <w:sz w:val="20"/>
          <w:szCs w:val="20"/>
        </w:rPr>
      </w:pPr>
      <w:r w:rsidRPr="00724ED9">
        <w:rPr>
          <w:rFonts w:ascii="Trebuchet MS" w:hAnsi="Trebuchet MS"/>
          <w:b/>
          <w:sz w:val="20"/>
          <w:szCs w:val="20"/>
        </w:rPr>
        <w:t>§2 MI</w:t>
      </w:r>
      <w:r w:rsidR="00146B06">
        <w:rPr>
          <w:rFonts w:ascii="Trebuchet MS" w:hAnsi="Trebuchet MS"/>
          <w:b/>
          <w:sz w:val="20"/>
          <w:szCs w:val="20"/>
        </w:rPr>
        <w:t xml:space="preserve">EJSCE I TERMIN SKŁADANIA OFERT </w:t>
      </w:r>
    </w:p>
    <w:p w14:paraId="7120869A" w14:textId="77777777" w:rsidR="000814FB" w:rsidRPr="00724ED9" w:rsidRDefault="000814FB" w:rsidP="000814FB">
      <w:pPr>
        <w:tabs>
          <w:tab w:val="left" w:pos="567"/>
        </w:tabs>
        <w:ind w:left="426" w:hanging="426"/>
        <w:jc w:val="both"/>
        <w:rPr>
          <w:rFonts w:ascii="Trebuchet MS" w:hAnsi="Trebuchet MS"/>
          <w:b/>
          <w:sz w:val="20"/>
          <w:szCs w:val="20"/>
        </w:rPr>
      </w:pPr>
    </w:p>
    <w:p w14:paraId="0F3FB6B6" w14:textId="77777777" w:rsidR="00097853" w:rsidRPr="00B25899" w:rsidRDefault="00097853" w:rsidP="00097853">
      <w:pPr>
        <w:tabs>
          <w:tab w:val="left" w:pos="426"/>
        </w:tabs>
        <w:rPr>
          <w:rFonts w:ascii="Trebuchet MS" w:hAnsi="Trebuchet MS"/>
          <w:sz w:val="20"/>
          <w:szCs w:val="20"/>
        </w:rPr>
      </w:pPr>
      <w:r w:rsidRPr="00B25899">
        <w:rPr>
          <w:rFonts w:ascii="Trebuchet MS" w:hAnsi="Trebuchet MS"/>
          <w:b/>
          <w:sz w:val="20"/>
          <w:szCs w:val="20"/>
        </w:rPr>
        <w:t xml:space="preserve">Oferty należy składać drogą elektroniczną poprzez platformę zakupową Open Nexus pod adresem: </w:t>
      </w:r>
      <w:hyperlink r:id="rId11" w:history="1">
        <w:r w:rsidRPr="00B25899">
          <w:rPr>
            <w:rStyle w:val="Hipercze"/>
            <w:rFonts w:ascii="Trebuchet MS" w:hAnsi="Trebuchet MS"/>
            <w:b/>
            <w:color w:val="auto"/>
            <w:sz w:val="20"/>
            <w:szCs w:val="20"/>
          </w:rPr>
          <w:t>https://platformazakupowa.pl/pn/pwik</w:t>
        </w:r>
      </w:hyperlink>
      <w:r w:rsidRPr="00B25899">
        <w:rPr>
          <w:rStyle w:val="Hipercze"/>
          <w:rFonts w:ascii="Trebuchet MS" w:hAnsi="Trebuchet MS"/>
          <w:b/>
          <w:color w:val="auto"/>
          <w:sz w:val="20"/>
          <w:szCs w:val="20"/>
        </w:rPr>
        <w:t xml:space="preserve"> </w:t>
      </w:r>
      <w:r w:rsidRPr="00B25899">
        <w:rPr>
          <w:rFonts w:ascii="Trebuchet MS" w:hAnsi="Trebuchet MS"/>
          <w:sz w:val="20"/>
          <w:szCs w:val="20"/>
        </w:rPr>
        <w:t>na stronie dotyczącej odpowiedniego postępowania.</w:t>
      </w:r>
    </w:p>
    <w:p w14:paraId="1A511EF0" w14:textId="77777777" w:rsidR="00097853" w:rsidRPr="00B25899" w:rsidRDefault="00097853" w:rsidP="00097853">
      <w:pPr>
        <w:jc w:val="both"/>
        <w:rPr>
          <w:rFonts w:ascii="Trebuchet MS" w:hAnsi="Trebuchet MS"/>
          <w:sz w:val="20"/>
          <w:szCs w:val="20"/>
        </w:rPr>
      </w:pPr>
    </w:p>
    <w:p w14:paraId="351CA738" w14:textId="77777777" w:rsidR="00097853" w:rsidRPr="00254898" w:rsidRDefault="00097853" w:rsidP="00097853">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254898">
        <w:rPr>
          <w:rFonts w:ascii="Trebuchet MS" w:hAnsi="Trebuchet MS"/>
          <w:b/>
          <w:sz w:val="20"/>
          <w:szCs w:val="20"/>
        </w:rPr>
        <w:t>Ostateczny termin składania ofert upływa</w:t>
      </w:r>
    </w:p>
    <w:p w14:paraId="2747D481" w14:textId="77E8B032" w:rsidR="00097853" w:rsidRPr="00B25899" w:rsidRDefault="00863901" w:rsidP="00097853">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Pr>
          <w:rFonts w:ascii="Trebuchet MS" w:hAnsi="Trebuchet MS"/>
          <w:b/>
          <w:sz w:val="20"/>
          <w:szCs w:val="20"/>
        </w:rPr>
        <w:t>dnia 26.02.2024r.</w:t>
      </w:r>
      <w:r w:rsidR="00097853" w:rsidRPr="00254898">
        <w:rPr>
          <w:rFonts w:ascii="Trebuchet MS" w:hAnsi="Trebuchet MS"/>
          <w:b/>
          <w:sz w:val="20"/>
          <w:szCs w:val="20"/>
        </w:rPr>
        <w:t xml:space="preserve"> o godz. 11:00</w:t>
      </w:r>
    </w:p>
    <w:p w14:paraId="09B02572" w14:textId="77777777" w:rsidR="00097853" w:rsidRPr="00B25899" w:rsidRDefault="00097853" w:rsidP="00097853">
      <w:pPr>
        <w:jc w:val="center"/>
        <w:rPr>
          <w:rFonts w:ascii="Trebuchet MS" w:hAnsi="Trebuchet MS"/>
          <w:sz w:val="20"/>
          <w:szCs w:val="20"/>
        </w:rPr>
      </w:pPr>
    </w:p>
    <w:p w14:paraId="45992BF4" w14:textId="77777777" w:rsidR="00097853" w:rsidRPr="00B25899" w:rsidRDefault="00097853" w:rsidP="00097853">
      <w:pPr>
        <w:jc w:val="both"/>
        <w:rPr>
          <w:rFonts w:ascii="Trebuchet MS" w:hAnsi="Trebuchet MS"/>
          <w:sz w:val="20"/>
          <w:szCs w:val="20"/>
        </w:rPr>
      </w:pPr>
      <w:r w:rsidRPr="00B25899">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14:paraId="310A2D67" w14:textId="77777777" w:rsidR="00A458D1" w:rsidRPr="00724ED9" w:rsidRDefault="00A458D1">
      <w:pPr>
        <w:rPr>
          <w:rFonts w:ascii="Trebuchet MS" w:hAnsi="Trebuchet MS"/>
          <w:sz w:val="20"/>
          <w:szCs w:val="20"/>
        </w:rPr>
      </w:pPr>
    </w:p>
    <w:p w14:paraId="6E7C907F" w14:textId="77777777" w:rsidR="00A458D1" w:rsidRPr="00724ED9" w:rsidRDefault="00A458D1">
      <w:pPr>
        <w:jc w:val="center"/>
        <w:rPr>
          <w:rFonts w:ascii="Trebuchet MS" w:hAnsi="Trebuchet MS"/>
          <w:b/>
          <w:sz w:val="20"/>
          <w:szCs w:val="20"/>
        </w:rPr>
      </w:pPr>
      <w:r w:rsidRPr="00724ED9">
        <w:rPr>
          <w:rFonts w:ascii="Trebuchet MS" w:hAnsi="Trebuchet MS"/>
          <w:sz w:val="20"/>
          <w:szCs w:val="20"/>
        </w:rPr>
        <w:t xml:space="preserve"> </w:t>
      </w:r>
      <w:r w:rsidRPr="00724ED9">
        <w:rPr>
          <w:rFonts w:ascii="Trebuchet MS" w:hAnsi="Trebuchet MS"/>
          <w:b/>
          <w:sz w:val="20"/>
          <w:szCs w:val="20"/>
        </w:rPr>
        <w:t>§3 OKREŚLENIE PRZEDMIOTU ZAMÓWIENIA</w:t>
      </w:r>
    </w:p>
    <w:p w14:paraId="3BC04E4D" w14:textId="77777777" w:rsidR="008E3DD7" w:rsidRPr="00724ED9" w:rsidRDefault="008E3DD7" w:rsidP="008E3DD7">
      <w:pPr>
        <w:jc w:val="center"/>
        <w:rPr>
          <w:rFonts w:ascii="Trebuchet MS" w:hAnsi="Trebuchet MS"/>
          <w:b/>
          <w:sz w:val="20"/>
          <w:szCs w:val="20"/>
        </w:rPr>
      </w:pPr>
    </w:p>
    <w:p w14:paraId="6AA22AD4" w14:textId="08D48976" w:rsidR="00483AAB" w:rsidRPr="00483AAB" w:rsidRDefault="00A458D1" w:rsidP="00177C79">
      <w:pPr>
        <w:jc w:val="both"/>
        <w:rPr>
          <w:rFonts w:ascii="Trebuchet MS" w:hAnsi="Trebuchet MS"/>
          <w:sz w:val="20"/>
          <w:szCs w:val="20"/>
        </w:rPr>
      </w:pPr>
      <w:r w:rsidRPr="00724ED9">
        <w:rPr>
          <w:rFonts w:ascii="Trebuchet MS" w:hAnsi="Trebuchet MS"/>
          <w:b/>
          <w:sz w:val="20"/>
          <w:szCs w:val="20"/>
        </w:rPr>
        <w:t>Przedmiotem Zamówienia jest</w:t>
      </w:r>
      <w:r w:rsidR="0091441C" w:rsidRPr="00724ED9">
        <w:rPr>
          <w:rFonts w:ascii="Trebuchet MS" w:hAnsi="Trebuchet MS"/>
          <w:b/>
          <w:sz w:val="20"/>
          <w:szCs w:val="20"/>
        </w:rPr>
        <w:t>:</w:t>
      </w:r>
      <w:r w:rsidRPr="00724ED9">
        <w:rPr>
          <w:rFonts w:ascii="Trebuchet MS" w:hAnsi="Trebuchet MS"/>
          <w:sz w:val="20"/>
          <w:szCs w:val="20"/>
        </w:rPr>
        <w:t xml:space="preserve"> </w:t>
      </w:r>
      <w:r w:rsidR="00146B06" w:rsidRPr="00146B06">
        <w:rPr>
          <w:rFonts w:ascii="Trebuchet MS" w:hAnsi="Trebuchet MS"/>
          <w:sz w:val="20"/>
          <w:szCs w:val="20"/>
        </w:rPr>
        <w:t>świadczenie usług całodobowego monitoringu sygnałów systemów alarmowych oraz systemu kontroli dostępu wraz ze wsparciem grupy interwencyjnej na obiektach PWiK Sp. z o.o. na terenie miasta Ruda Śląska.</w:t>
      </w:r>
    </w:p>
    <w:p w14:paraId="5DFC5C05" w14:textId="77777777" w:rsidR="009B22E8" w:rsidRPr="00724ED9" w:rsidRDefault="009B22E8" w:rsidP="00B84485">
      <w:pPr>
        <w:jc w:val="both"/>
        <w:rPr>
          <w:rFonts w:ascii="Trebuchet MS" w:hAnsi="Trebuchet MS"/>
          <w:sz w:val="20"/>
          <w:szCs w:val="20"/>
        </w:rPr>
      </w:pPr>
    </w:p>
    <w:p w14:paraId="3563037C" w14:textId="77777777" w:rsidR="009B22E8" w:rsidRPr="00724ED9" w:rsidRDefault="009B22E8" w:rsidP="00B84485">
      <w:pPr>
        <w:jc w:val="both"/>
        <w:rPr>
          <w:rFonts w:ascii="Trebuchet MS" w:hAnsi="Trebuchet MS"/>
          <w:sz w:val="20"/>
          <w:szCs w:val="20"/>
          <w:u w:val="single"/>
        </w:rPr>
      </w:pPr>
      <w:r w:rsidRPr="00724ED9">
        <w:rPr>
          <w:rFonts w:ascii="Trebuchet MS" w:hAnsi="Trebuchet MS"/>
          <w:sz w:val="20"/>
          <w:szCs w:val="20"/>
          <w:u w:val="single"/>
        </w:rPr>
        <w:t>Miejsce realizacji zamówienia:</w:t>
      </w:r>
    </w:p>
    <w:p w14:paraId="32897374" w14:textId="1FAAB524" w:rsidR="009B22E8" w:rsidRPr="00724ED9" w:rsidRDefault="00146B06" w:rsidP="00B84485">
      <w:pPr>
        <w:jc w:val="both"/>
        <w:rPr>
          <w:rFonts w:ascii="Trebuchet MS" w:hAnsi="Trebuchet MS"/>
          <w:sz w:val="20"/>
          <w:szCs w:val="20"/>
        </w:rPr>
      </w:pPr>
      <w:r>
        <w:rPr>
          <w:rFonts w:ascii="Trebuchet MS" w:hAnsi="Trebuchet MS"/>
          <w:sz w:val="20"/>
          <w:szCs w:val="20"/>
        </w:rPr>
        <w:t>Obiekty Przedsiębiorstwa</w:t>
      </w:r>
      <w:r w:rsidR="009B22E8" w:rsidRPr="00724ED9">
        <w:rPr>
          <w:rFonts w:ascii="Trebuchet MS" w:hAnsi="Trebuchet MS"/>
          <w:sz w:val="20"/>
          <w:szCs w:val="20"/>
        </w:rPr>
        <w:t xml:space="preserve"> Wodociągów i Kanalizacji Spółka z o.o. w Rudzie Śląskiej – </w:t>
      </w:r>
      <w:r>
        <w:rPr>
          <w:rFonts w:ascii="Trebuchet MS" w:hAnsi="Trebuchet MS"/>
          <w:sz w:val="20"/>
          <w:szCs w:val="20"/>
        </w:rPr>
        <w:t>pompownie wody, przepompownie ścieków oraz oczyszczalnie ścieków eksploatowane na terenie miasta Ruda Śląska.</w:t>
      </w:r>
    </w:p>
    <w:p w14:paraId="5E1F06F3" w14:textId="77777777" w:rsidR="000A4CED" w:rsidRPr="00724ED9" w:rsidRDefault="000A4CED" w:rsidP="00147DDE">
      <w:pPr>
        <w:jc w:val="both"/>
        <w:rPr>
          <w:rFonts w:ascii="Trebuchet MS" w:hAnsi="Trebuchet MS"/>
          <w:b/>
          <w:sz w:val="20"/>
          <w:szCs w:val="20"/>
        </w:rPr>
      </w:pPr>
    </w:p>
    <w:p w14:paraId="675A8200" w14:textId="672D98D2" w:rsidR="00285B38" w:rsidRPr="00E07993" w:rsidRDefault="003B0B94" w:rsidP="003350FB">
      <w:pPr>
        <w:jc w:val="both"/>
        <w:rPr>
          <w:rFonts w:ascii="Trebuchet MS" w:hAnsi="Trebuchet MS"/>
          <w:b/>
          <w:sz w:val="20"/>
          <w:szCs w:val="20"/>
        </w:rPr>
      </w:pPr>
      <w:r w:rsidRPr="00E07993">
        <w:rPr>
          <w:rFonts w:ascii="Trebuchet MS" w:hAnsi="Trebuchet MS"/>
          <w:b/>
          <w:sz w:val="20"/>
          <w:szCs w:val="20"/>
          <w:u w:val="single"/>
        </w:rPr>
        <w:t>UWAGA</w:t>
      </w:r>
      <w:r w:rsidRPr="00E07993">
        <w:rPr>
          <w:rFonts w:ascii="Trebuchet MS" w:hAnsi="Trebuchet MS"/>
          <w:b/>
          <w:sz w:val="20"/>
          <w:szCs w:val="20"/>
        </w:rPr>
        <w:t xml:space="preserve"> – </w:t>
      </w:r>
      <w:r w:rsidR="00033186" w:rsidRPr="00E07993">
        <w:rPr>
          <w:rFonts w:ascii="Trebuchet MS" w:hAnsi="Trebuchet MS"/>
          <w:b/>
          <w:sz w:val="20"/>
          <w:szCs w:val="20"/>
        </w:rPr>
        <w:t xml:space="preserve"> </w:t>
      </w:r>
      <w:r w:rsidR="00E0603B" w:rsidRPr="00E07993">
        <w:rPr>
          <w:rFonts w:ascii="Trebuchet MS" w:hAnsi="Trebuchet MS"/>
          <w:b/>
          <w:sz w:val="20"/>
          <w:szCs w:val="20"/>
        </w:rPr>
        <w:t xml:space="preserve">Istnieje możliwość </w:t>
      </w:r>
      <w:r w:rsidR="00541112" w:rsidRPr="00E07993">
        <w:rPr>
          <w:rFonts w:ascii="Trebuchet MS" w:hAnsi="Trebuchet MS"/>
          <w:b/>
          <w:sz w:val="20"/>
          <w:szCs w:val="20"/>
        </w:rPr>
        <w:t xml:space="preserve">przeprowadzenia </w:t>
      </w:r>
      <w:r w:rsidR="00E0603B" w:rsidRPr="00E07993">
        <w:rPr>
          <w:rFonts w:ascii="Trebuchet MS" w:hAnsi="Trebuchet MS"/>
          <w:b/>
          <w:sz w:val="20"/>
          <w:szCs w:val="20"/>
        </w:rPr>
        <w:t>wizji</w:t>
      </w:r>
      <w:r w:rsidR="00285B38" w:rsidRPr="00E07993">
        <w:rPr>
          <w:rFonts w:ascii="Trebuchet MS" w:hAnsi="Trebuchet MS"/>
          <w:b/>
          <w:sz w:val="20"/>
          <w:szCs w:val="20"/>
        </w:rPr>
        <w:t xml:space="preserve"> w terenie, po uprzednim ustaleniu terminu </w:t>
      </w:r>
      <w:r w:rsidR="00E07993">
        <w:rPr>
          <w:rFonts w:ascii="Trebuchet MS" w:hAnsi="Trebuchet MS"/>
          <w:b/>
          <w:sz w:val="20"/>
          <w:szCs w:val="20"/>
        </w:rPr>
        <w:br/>
      </w:r>
      <w:r w:rsidR="00285B38" w:rsidRPr="00E07993">
        <w:rPr>
          <w:rFonts w:ascii="Trebuchet MS" w:hAnsi="Trebuchet MS"/>
          <w:b/>
          <w:sz w:val="20"/>
          <w:szCs w:val="20"/>
        </w:rPr>
        <w:t xml:space="preserve">z </w:t>
      </w:r>
      <w:r w:rsidR="00483AAB" w:rsidRPr="00E07993">
        <w:rPr>
          <w:rFonts w:ascii="Trebuchet MS" w:hAnsi="Trebuchet MS"/>
          <w:b/>
          <w:sz w:val="20"/>
          <w:szCs w:val="20"/>
        </w:rPr>
        <w:t>Zamawiającym</w:t>
      </w:r>
      <w:r w:rsidR="00285B38" w:rsidRPr="00E07993">
        <w:rPr>
          <w:rFonts w:ascii="Trebuchet MS" w:hAnsi="Trebuchet MS"/>
          <w:b/>
          <w:sz w:val="20"/>
          <w:szCs w:val="20"/>
        </w:rPr>
        <w:t>, tel. 32/34-24-235 (Pani Aleksandra Dubiel).</w:t>
      </w:r>
    </w:p>
    <w:p w14:paraId="3445FE05" w14:textId="77777777" w:rsidR="00CC435A" w:rsidRDefault="00CC435A" w:rsidP="001A10B6">
      <w:pPr>
        <w:jc w:val="both"/>
        <w:rPr>
          <w:rFonts w:ascii="Trebuchet MS" w:hAnsi="Trebuchet MS"/>
          <w:b/>
          <w:sz w:val="20"/>
          <w:szCs w:val="20"/>
        </w:rPr>
      </w:pPr>
    </w:p>
    <w:p w14:paraId="476BF6B8" w14:textId="165DCBE8" w:rsidR="000E78AA" w:rsidRDefault="00223A72" w:rsidP="001A10B6">
      <w:pPr>
        <w:jc w:val="both"/>
        <w:rPr>
          <w:rFonts w:ascii="Trebuchet MS" w:hAnsi="Trebuchet MS"/>
          <w:sz w:val="20"/>
          <w:szCs w:val="20"/>
        </w:rPr>
      </w:pPr>
      <w:r w:rsidRPr="00724ED9">
        <w:rPr>
          <w:rFonts w:ascii="Trebuchet MS" w:hAnsi="Trebuchet MS"/>
          <w:b/>
          <w:sz w:val="20"/>
          <w:szCs w:val="20"/>
        </w:rPr>
        <w:t>Załącznik nr</w:t>
      </w:r>
      <w:r w:rsidR="009817B3" w:rsidRPr="00724ED9">
        <w:rPr>
          <w:rFonts w:ascii="Trebuchet MS" w:hAnsi="Trebuchet MS"/>
          <w:b/>
          <w:sz w:val="20"/>
          <w:szCs w:val="20"/>
        </w:rPr>
        <w:t xml:space="preserve"> </w:t>
      </w:r>
      <w:r w:rsidR="00F7044C">
        <w:rPr>
          <w:rFonts w:ascii="Trebuchet MS" w:hAnsi="Trebuchet MS"/>
          <w:b/>
          <w:sz w:val="20"/>
          <w:szCs w:val="20"/>
        </w:rPr>
        <w:t>6</w:t>
      </w:r>
      <w:r w:rsidR="00294234" w:rsidRPr="00724ED9">
        <w:rPr>
          <w:rFonts w:ascii="Trebuchet MS" w:hAnsi="Trebuchet MS"/>
          <w:sz w:val="20"/>
          <w:szCs w:val="20"/>
        </w:rPr>
        <w:t xml:space="preserve"> </w:t>
      </w:r>
      <w:r w:rsidR="008E3DD7" w:rsidRPr="00724ED9">
        <w:rPr>
          <w:rFonts w:ascii="Trebuchet MS" w:hAnsi="Trebuchet MS"/>
          <w:sz w:val="20"/>
          <w:szCs w:val="20"/>
        </w:rPr>
        <w:t>–</w:t>
      </w:r>
      <w:r w:rsidR="00CC435A">
        <w:rPr>
          <w:rFonts w:ascii="Trebuchet MS" w:hAnsi="Trebuchet MS"/>
          <w:sz w:val="20"/>
          <w:szCs w:val="20"/>
        </w:rPr>
        <w:t xml:space="preserve"> </w:t>
      </w:r>
    </w:p>
    <w:p w14:paraId="4EC9FD40" w14:textId="2BBFAE4A" w:rsidR="00716035" w:rsidRPr="00173169" w:rsidRDefault="00CC435A" w:rsidP="00173169">
      <w:pPr>
        <w:jc w:val="both"/>
        <w:rPr>
          <w:rFonts w:ascii="Trebuchet MS" w:hAnsi="Trebuchet MS"/>
          <w:sz w:val="20"/>
          <w:szCs w:val="20"/>
        </w:rPr>
      </w:pPr>
      <w:r w:rsidRPr="00173169">
        <w:rPr>
          <w:rFonts w:ascii="Trebuchet MS" w:hAnsi="Trebuchet MS"/>
          <w:sz w:val="20"/>
          <w:szCs w:val="20"/>
        </w:rPr>
        <w:t>O</w:t>
      </w:r>
      <w:r w:rsidR="001A10B6" w:rsidRPr="00173169">
        <w:rPr>
          <w:rFonts w:ascii="Trebuchet MS" w:hAnsi="Trebuchet MS"/>
          <w:sz w:val="20"/>
          <w:szCs w:val="20"/>
        </w:rPr>
        <w:t>pis</w:t>
      </w:r>
      <w:r w:rsidR="00CA10C3" w:rsidRPr="00173169">
        <w:rPr>
          <w:rFonts w:ascii="Trebuchet MS" w:hAnsi="Trebuchet MS"/>
          <w:sz w:val="20"/>
          <w:szCs w:val="20"/>
        </w:rPr>
        <w:t xml:space="preserve"> </w:t>
      </w:r>
      <w:r w:rsidRPr="00173169">
        <w:rPr>
          <w:rFonts w:ascii="Trebuchet MS" w:hAnsi="Trebuchet MS"/>
          <w:sz w:val="20"/>
          <w:szCs w:val="20"/>
        </w:rPr>
        <w:t>P</w:t>
      </w:r>
      <w:r w:rsidR="005916E2" w:rsidRPr="00173169">
        <w:rPr>
          <w:rFonts w:ascii="Trebuchet MS" w:hAnsi="Trebuchet MS"/>
          <w:sz w:val="20"/>
          <w:szCs w:val="20"/>
        </w:rPr>
        <w:t>rzedmiot</w:t>
      </w:r>
      <w:r w:rsidR="001A10B6" w:rsidRPr="00173169">
        <w:rPr>
          <w:rFonts w:ascii="Trebuchet MS" w:hAnsi="Trebuchet MS"/>
          <w:sz w:val="20"/>
          <w:szCs w:val="20"/>
        </w:rPr>
        <w:t>u</w:t>
      </w:r>
      <w:r w:rsidRPr="00173169">
        <w:rPr>
          <w:rFonts w:ascii="Trebuchet MS" w:hAnsi="Trebuchet MS"/>
          <w:sz w:val="20"/>
          <w:szCs w:val="20"/>
        </w:rPr>
        <w:t xml:space="preserve"> Z</w:t>
      </w:r>
      <w:r w:rsidR="005916E2" w:rsidRPr="00173169">
        <w:rPr>
          <w:rFonts w:ascii="Trebuchet MS" w:hAnsi="Trebuchet MS"/>
          <w:sz w:val="20"/>
          <w:szCs w:val="20"/>
        </w:rPr>
        <w:t>amówienia</w:t>
      </w:r>
      <w:r w:rsidR="00EC5BE8">
        <w:rPr>
          <w:rFonts w:ascii="Trebuchet MS" w:hAnsi="Trebuchet MS"/>
          <w:sz w:val="20"/>
          <w:szCs w:val="20"/>
        </w:rPr>
        <w:t xml:space="preserve"> wraz z załącznikami</w:t>
      </w:r>
    </w:p>
    <w:p w14:paraId="1D0BC7A3" w14:textId="77777777" w:rsidR="006A6EF4" w:rsidRPr="00173169" w:rsidRDefault="006A6EF4" w:rsidP="00173169">
      <w:pPr>
        <w:jc w:val="both"/>
        <w:rPr>
          <w:rFonts w:ascii="Trebuchet MS" w:hAnsi="Trebuchet MS"/>
          <w:sz w:val="20"/>
          <w:szCs w:val="20"/>
        </w:rPr>
      </w:pPr>
    </w:p>
    <w:p w14:paraId="3605512C" w14:textId="77777777" w:rsidR="00A458D1" w:rsidRPr="00724ED9" w:rsidRDefault="00A458D1" w:rsidP="003754E4">
      <w:pPr>
        <w:jc w:val="center"/>
        <w:rPr>
          <w:rFonts w:ascii="Trebuchet MS" w:hAnsi="Trebuchet MS"/>
          <w:b/>
          <w:sz w:val="20"/>
          <w:szCs w:val="20"/>
        </w:rPr>
      </w:pPr>
      <w:r w:rsidRPr="00724ED9">
        <w:rPr>
          <w:rFonts w:ascii="Trebuchet MS" w:hAnsi="Trebuchet MS"/>
          <w:b/>
          <w:sz w:val="20"/>
          <w:szCs w:val="20"/>
        </w:rPr>
        <w:t>§4 TERMIN WYKONANIA UMOWY</w:t>
      </w:r>
    </w:p>
    <w:p w14:paraId="0507E56C" w14:textId="77777777" w:rsidR="0090058D" w:rsidRPr="00724ED9" w:rsidRDefault="0090058D" w:rsidP="001D4CAD">
      <w:pPr>
        <w:jc w:val="both"/>
        <w:rPr>
          <w:rFonts w:ascii="Trebuchet MS" w:hAnsi="Trebuchet MS"/>
          <w:b/>
          <w:sz w:val="20"/>
          <w:szCs w:val="20"/>
        </w:rPr>
      </w:pPr>
    </w:p>
    <w:p w14:paraId="45188B6C" w14:textId="6D020AE6" w:rsidR="00171723" w:rsidRPr="00146B06" w:rsidRDefault="00D44154" w:rsidP="00171723">
      <w:pPr>
        <w:jc w:val="both"/>
        <w:rPr>
          <w:rFonts w:ascii="Trebuchet MS" w:hAnsi="Trebuchet MS"/>
          <w:b/>
          <w:color w:val="FF0000"/>
          <w:sz w:val="20"/>
          <w:szCs w:val="20"/>
        </w:rPr>
      </w:pPr>
      <w:r w:rsidRPr="00084457">
        <w:rPr>
          <w:rFonts w:ascii="Trebuchet MS" w:hAnsi="Trebuchet MS"/>
          <w:sz w:val="20"/>
          <w:szCs w:val="20"/>
        </w:rPr>
        <w:t xml:space="preserve">Termin </w:t>
      </w:r>
      <w:r w:rsidR="00160CF6" w:rsidRPr="00084457">
        <w:rPr>
          <w:rFonts w:ascii="Trebuchet MS" w:hAnsi="Trebuchet MS"/>
          <w:sz w:val="20"/>
          <w:szCs w:val="20"/>
        </w:rPr>
        <w:t>realizacji zamówienia</w:t>
      </w:r>
      <w:r w:rsidRPr="00084457">
        <w:rPr>
          <w:rFonts w:ascii="Trebuchet MS" w:hAnsi="Trebuchet MS"/>
          <w:b/>
          <w:sz w:val="20"/>
          <w:szCs w:val="20"/>
        </w:rPr>
        <w:t xml:space="preserve"> – </w:t>
      </w:r>
      <w:r w:rsidR="00FA11E0">
        <w:rPr>
          <w:rFonts w:ascii="Trebuchet MS" w:hAnsi="Trebuchet MS"/>
          <w:b/>
          <w:sz w:val="20"/>
          <w:szCs w:val="20"/>
        </w:rPr>
        <w:t xml:space="preserve"> 20 miesięcy </w:t>
      </w:r>
      <w:r w:rsidR="00146B06">
        <w:rPr>
          <w:rFonts w:ascii="Trebuchet MS" w:hAnsi="Trebuchet MS"/>
          <w:b/>
          <w:sz w:val="20"/>
          <w:szCs w:val="20"/>
        </w:rPr>
        <w:t xml:space="preserve">od </w:t>
      </w:r>
      <w:r w:rsidR="00C24EFB">
        <w:rPr>
          <w:rFonts w:ascii="Trebuchet MS" w:hAnsi="Trebuchet MS"/>
          <w:b/>
          <w:sz w:val="20"/>
          <w:szCs w:val="20"/>
        </w:rPr>
        <w:t>daty zawarcia umowy</w:t>
      </w:r>
    </w:p>
    <w:p w14:paraId="5F22D9FF" w14:textId="2B149F16" w:rsidR="00173169" w:rsidRDefault="00173169" w:rsidP="002C1121">
      <w:pPr>
        <w:jc w:val="center"/>
        <w:rPr>
          <w:rFonts w:ascii="Trebuchet MS" w:hAnsi="Trebuchet MS"/>
          <w:b/>
          <w:sz w:val="20"/>
          <w:szCs w:val="20"/>
        </w:rPr>
      </w:pPr>
    </w:p>
    <w:p w14:paraId="438DFF91" w14:textId="4319C14F" w:rsidR="002C1121" w:rsidRPr="00724ED9" w:rsidRDefault="002C1121" w:rsidP="002C1121">
      <w:pPr>
        <w:jc w:val="center"/>
        <w:rPr>
          <w:rFonts w:ascii="Trebuchet MS" w:hAnsi="Trebuchet MS"/>
          <w:b/>
          <w:i/>
          <w:sz w:val="20"/>
          <w:szCs w:val="20"/>
          <w:u w:val="single"/>
        </w:rPr>
      </w:pPr>
      <w:r w:rsidRPr="00724ED9">
        <w:rPr>
          <w:rFonts w:ascii="Trebuchet MS" w:hAnsi="Trebuchet MS"/>
          <w:b/>
          <w:sz w:val="20"/>
          <w:szCs w:val="20"/>
        </w:rPr>
        <w:t>§5 WARUNKI UDZIAŁU W POSTĘPOWANIU</w:t>
      </w:r>
    </w:p>
    <w:p w14:paraId="3992266F" w14:textId="77777777" w:rsidR="002C1121" w:rsidRPr="00724ED9" w:rsidRDefault="002C1121" w:rsidP="002C1121">
      <w:pPr>
        <w:pStyle w:val="Akapitzlist1"/>
        <w:ind w:left="0"/>
        <w:jc w:val="both"/>
        <w:rPr>
          <w:rFonts w:ascii="Trebuchet MS" w:hAnsi="Trebuchet MS"/>
          <w:b/>
          <w:i/>
          <w:sz w:val="20"/>
          <w:szCs w:val="20"/>
          <w:u w:val="single"/>
        </w:rPr>
      </w:pPr>
    </w:p>
    <w:p w14:paraId="36D9321D" w14:textId="77777777" w:rsidR="002C1121" w:rsidRPr="00724ED9" w:rsidRDefault="002C1121" w:rsidP="00033186">
      <w:pPr>
        <w:pStyle w:val="Akapitzlist1"/>
        <w:ind w:left="0"/>
        <w:jc w:val="both"/>
        <w:rPr>
          <w:rFonts w:ascii="Trebuchet MS" w:hAnsi="Trebuchet MS"/>
          <w:sz w:val="20"/>
          <w:szCs w:val="20"/>
        </w:rPr>
      </w:pPr>
      <w:r w:rsidRPr="00724ED9">
        <w:rPr>
          <w:rFonts w:ascii="Trebuchet MS" w:hAnsi="Trebuchet MS"/>
          <w:b/>
          <w:bCs/>
          <w:sz w:val="20"/>
          <w:szCs w:val="20"/>
        </w:rPr>
        <w:t>1.  O udzielenie zamówienia mogą ubiegać się Wykonawcy, którzy:</w:t>
      </w:r>
    </w:p>
    <w:p w14:paraId="45644871" w14:textId="77777777" w:rsidR="002C1121" w:rsidRPr="00724ED9" w:rsidRDefault="002C1121" w:rsidP="00173169">
      <w:pPr>
        <w:pStyle w:val="Akapitzlist1"/>
        <w:numPr>
          <w:ilvl w:val="1"/>
          <w:numId w:val="40"/>
        </w:numPr>
        <w:suppressAutoHyphens/>
        <w:contextualSpacing w:val="0"/>
        <w:jc w:val="both"/>
        <w:rPr>
          <w:rFonts w:ascii="Trebuchet MS" w:hAnsi="Trebuchet MS"/>
          <w:sz w:val="20"/>
          <w:szCs w:val="20"/>
        </w:rPr>
      </w:pPr>
      <w:r w:rsidRPr="00724ED9">
        <w:rPr>
          <w:rFonts w:ascii="Trebuchet MS" w:hAnsi="Trebuchet MS"/>
          <w:sz w:val="20"/>
          <w:szCs w:val="20"/>
        </w:rPr>
        <w:t>nie podlegają wykluczeniu;</w:t>
      </w:r>
    </w:p>
    <w:p w14:paraId="333C02F3" w14:textId="77777777" w:rsidR="002C1121" w:rsidRPr="00724ED9" w:rsidRDefault="002C1121" w:rsidP="00173169">
      <w:pPr>
        <w:pStyle w:val="Akapitzlist1"/>
        <w:numPr>
          <w:ilvl w:val="1"/>
          <w:numId w:val="40"/>
        </w:numPr>
        <w:suppressAutoHyphens/>
        <w:contextualSpacing w:val="0"/>
        <w:jc w:val="both"/>
        <w:rPr>
          <w:rFonts w:ascii="Trebuchet MS" w:hAnsi="Trebuchet MS"/>
          <w:sz w:val="20"/>
          <w:szCs w:val="20"/>
        </w:rPr>
      </w:pPr>
      <w:r w:rsidRPr="00724ED9">
        <w:rPr>
          <w:rFonts w:ascii="Trebuchet MS" w:hAnsi="Trebuchet MS"/>
          <w:sz w:val="20"/>
          <w:szCs w:val="20"/>
        </w:rPr>
        <w:t>spełniają warunki udziału w postępowaniu.</w:t>
      </w:r>
    </w:p>
    <w:p w14:paraId="18F0F0AC" w14:textId="50976EF8" w:rsidR="00171723" w:rsidRDefault="00171723" w:rsidP="002C1121">
      <w:pPr>
        <w:pStyle w:val="Akapitzlist"/>
        <w:spacing w:after="0" w:line="240" w:lineRule="auto"/>
        <w:ind w:left="0"/>
        <w:jc w:val="both"/>
        <w:rPr>
          <w:rFonts w:ascii="Trebuchet MS" w:hAnsi="Trebuchet MS"/>
          <w:color w:val="FF0000"/>
          <w:sz w:val="20"/>
          <w:szCs w:val="20"/>
        </w:rPr>
      </w:pPr>
    </w:p>
    <w:p w14:paraId="49D74C6C" w14:textId="77777777" w:rsidR="005562BA" w:rsidRPr="00932092" w:rsidRDefault="005562BA" w:rsidP="00173169">
      <w:pPr>
        <w:pStyle w:val="Akapitzlist1"/>
        <w:numPr>
          <w:ilvl w:val="1"/>
          <w:numId w:val="41"/>
        </w:numPr>
        <w:suppressAutoHyphens/>
        <w:spacing w:line="276" w:lineRule="auto"/>
        <w:contextualSpacing w:val="0"/>
        <w:jc w:val="both"/>
        <w:rPr>
          <w:rFonts w:ascii="Trebuchet MS" w:hAnsi="Trebuchet MS"/>
          <w:sz w:val="20"/>
          <w:szCs w:val="20"/>
        </w:rPr>
      </w:pPr>
      <w:r w:rsidRPr="00932092">
        <w:rPr>
          <w:rFonts w:ascii="Trebuchet MS" w:hAnsi="Trebuchet MS"/>
          <w:b/>
          <w:sz w:val="20"/>
          <w:szCs w:val="20"/>
        </w:rPr>
        <w:t>Z postępowania o udzielenie zamówienia wyklucza się Wykonawcę:</w:t>
      </w:r>
    </w:p>
    <w:p w14:paraId="639BB688" w14:textId="3F535832" w:rsidR="005562BA" w:rsidRDefault="005562BA" w:rsidP="00173169">
      <w:pPr>
        <w:pStyle w:val="Standard"/>
        <w:numPr>
          <w:ilvl w:val="0"/>
          <w:numId w:val="60"/>
        </w:numPr>
        <w:jc w:val="both"/>
        <w:rPr>
          <w:rFonts w:ascii="Trebuchet MS" w:eastAsia="Calibri" w:hAnsi="Trebuchet MS"/>
          <w:sz w:val="20"/>
          <w:szCs w:val="20"/>
          <w:lang w:eastAsia="ar-SA"/>
        </w:rPr>
      </w:pPr>
      <w:r w:rsidRPr="00932092">
        <w:rPr>
          <w:rFonts w:ascii="Trebuchet MS" w:eastAsia="Calibri" w:hAnsi="Trebuchet MS"/>
          <w:sz w:val="20"/>
          <w:szCs w:val="20"/>
          <w:lang w:eastAsia="ar-SA"/>
        </w:rPr>
        <w:t>będącego osobą fizyczną, którego prawomocnie skazano za przestępstwo:</w:t>
      </w:r>
    </w:p>
    <w:p w14:paraId="064F6608" w14:textId="77777777" w:rsidR="00173169" w:rsidRPr="00932092" w:rsidRDefault="00173169" w:rsidP="00173169">
      <w:pPr>
        <w:pStyle w:val="Standard"/>
        <w:jc w:val="both"/>
        <w:rPr>
          <w:rFonts w:ascii="Trebuchet MS" w:eastAsia="Calibri" w:hAnsi="Trebuchet MS"/>
          <w:sz w:val="20"/>
          <w:szCs w:val="20"/>
          <w:lang w:eastAsia="ar-SA"/>
        </w:rPr>
      </w:pPr>
    </w:p>
    <w:p w14:paraId="67B65D70"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a) udziału w zorganizowanej grupie przestępczej albo związku mającym na celu popełnienie przestępstwa lub przestępstwa skarbowego, o którym mowa w art. 258 Kodeksu karnego,</w:t>
      </w:r>
    </w:p>
    <w:p w14:paraId="5A2B9051"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b) handlu ludźmi, o którym mowa w art. 189a Kodeksu karnego,</w:t>
      </w:r>
    </w:p>
    <w:p w14:paraId="544C4C37"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c) o którym mowa w art. 228–230a, art. 250a Kodeksu karnego lub w art. 46 lub art. 48 ustawy z dnia 25 czerwca 2010 r. o sporcie,</w:t>
      </w:r>
    </w:p>
    <w:p w14:paraId="0E14BD30"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4CAAA0CB"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e) o charakterze terrorystycznym, o którym mowa w art. 115 § 20 Kodeksu karnego,  lub mające na celu popełnienie tego przestępstwa,</w:t>
      </w:r>
    </w:p>
    <w:p w14:paraId="48E77B17"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f) powierzenia wykonywania pracy małoletniemu cudzoziemcowi, o którym mowa w art. 9 ust. 2 ustawy z dnia 15 czerwca 2012 r. o skutkach powierzania wykonywania pracy cudzoziemcom przebywającym wbrew przepisom na terytorium Rzeczypospolitej Polskiej,</w:t>
      </w:r>
    </w:p>
    <w:p w14:paraId="7369F80B"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35DC445"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F3F51B8"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 xml:space="preserve">2) jeżeli urzędującego członka jego organu zarządzającego lub nadzorczego, wspólnika spółki </w:t>
      </w:r>
      <w:r w:rsidRPr="00932092">
        <w:rPr>
          <w:rFonts w:ascii="Trebuchet MS" w:eastAsia="Calibri" w:hAnsi="Trebuchet MS"/>
          <w:sz w:val="20"/>
          <w:szCs w:val="20"/>
          <w:lang w:eastAsia="ar-SA"/>
        </w:rPr>
        <w:br/>
        <w:t>w spółce jawnej lub partnerskiej albo komplementariusza w spółce komandytowej lub komandytowo-akcyjnej lub prokurenta prawomocnie skazano za przestępstwo, o którym mowa w pkt 1;</w:t>
      </w:r>
    </w:p>
    <w:p w14:paraId="3B2F0B10"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16C82B2C"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4) wobec którego prawomocnie  orzeczono zakaz ubiegania się o zamówienia publiczne;</w:t>
      </w:r>
    </w:p>
    <w:p w14:paraId="182CFFF8"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5) jeżeli zamawiający może stwierdzić, na podstawie wiarygodnych przesłanek, że wykonawca zawarł</w:t>
      </w:r>
    </w:p>
    <w:p w14:paraId="11647D6D"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72C7824"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009EA19" w14:textId="77777777" w:rsidR="005562BA" w:rsidRPr="00932092" w:rsidRDefault="005562BA" w:rsidP="005562BA">
      <w:pPr>
        <w:pStyle w:val="Standard"/>
        <w:ind w:left="1134" w:hanging="850"/>
        <w:jc w:val="both"/>
        <w:rPr>
          <w:rFonts w:ascii="Trebuchet MS" w:eastAsia="Calibri" w:hAnsi="Trebuchet MS"/>
          <w:sz w:val="20"/>
          <w:szCs w:val="20"/>
          <w:lang w:eastAsia="ar-SA"/>
        </w:rPr>
      </w:pPr>
      <w:r w:rsidRPr="00932092">
        <w:rPr>
          <w:rFonts w:ascii="Trebuchet MS" w:eastAsia="Calibri" w:hAnsi="Trebuchet MS"/>
          <w:sz w:val="20"/>
          <w:szCs w:val="20"/>
          <w:lang w:eastAsia="ar-SA"/>
        </w:rPr>
        <w:t xml:space="preserve">7) w przypadkach wskazanych w przepisie art. 7 ust. 1 ustawy z dnia 13 kwietnia 2022r. </w:t>
      </w:r>
    </w:p>
    <w:p w14:paraId="7766A5EF" w14:textId="77777777" w:rsidR="005562BA" w:rsidRPr="00932092" w:rsidRDefault="005562BA" w:rsidP="005562BA">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o szczególnych rozwiązaniach w zakresie przeciwdziałania wspieraniu agresji na Ukrainę oraz służących ochronie bezpieczeństwa narodowego - okres wykluczenia ustala się na podstawie przepisów wskazanej ustawy.</w:t>
      </w:r>
    </w:p>
    <w:p w14:paraId="37F8AE65" w14:textId="77777777" w:rsidR="005562BA" w:rsidRPr="00932092" w:rsidRDefault="005562BA" w:rsidP="005562BA">
      <w:pPr>
        <w:pStyle w:val="Standard"/>
        <w:ind w:left="714"/>
        <w:jc w:val="both"/>
        <w:rPr>
          <w:rFonts w:ascii="Trebuchet MS" w:eastAsia="Calibri" w:hAnsi="Trebuchet MS"/>
          <w:sz w:val="20"/>
          <w:szCs w:val="20"/>
          <w:lang w:eastAsia="ar-SA"/>
        </w:rPr>
      </w:pPr>
    </w:p>
    <w:p w14:paraId="44479010" w14:textId="6D4E6B24" w:rsidR="00932092" w:rsidRDefault="005562BA" w:rsidP="00292272">
      <w:pPr>
        <w:pStyle w:val="Standard"/>
        <w:ind w:left="284"/>
        <w:jc w:val="both"/>
        <w:rPr>
          <w:rFonts w:ascii="Trebuchet MS" w:eastAsia="Calibri" w:hAnsi="Trebuchet MS"/>
          <w:sz w:val="20"/>
          <w:szCs w:val="20"/>
          <w:lang w:eastAsia="ar-SA"/>
        </w:rPr>
      </w:pPr>
      <w:r w:rsidRPr="00932092">
        <w:rPr>
          <w:rFonts w:ascii="Trebuchet MS" w:eastAsia="Calibri" w:hAnsi="Trebuchet MS"/>
          <w:sz w:val="20"/>
          <w:szCs w:val="20"/>
          <w:lang w:eastAsia="ar-SA"/>
        </w:rPr>
        <w:t xml:space="preserve">Wystąpienie, którejkolwiek z wyżej wymienionych sytuacji skutkuje wykluczeniem Wykonawcy </w:t>
      </w:r>
      <w:r w:rsidRPr="00932092">
        <w:rPr>
          <w:rFonts w:ascii="Trebuchet MS" w:eastAsia="Calibri" w:hAnsi="Trebuchet MS"/>
          <w:sz w:val="20"/>
          <w:szCs w:val="20"/>
          <w:lang w:eastAsia="ar-SA"/>
        </w:rPr>
        <w:br/>
        <w:t>z postępowania. Ofertę Wykonawcy wykluczonego uznaje się za odrzuconą.</w:t>
      </w:r>
    </w:p>
    <w:p w14:paraId="74713717" w14:textId="77777777" w:rsidR="00EA40F8" w:rsidRDefault="00EA40F8" w:rsidP="00292272">
      <w:pPr>
        <w:pStyle w:val="Standard"/>
        <w:ind w:left="284"/>
        <w:jc w:val="both"/>
        <w:rPr>
          <w:rFonts w:ascii="Trebuchet MS" w:eastAsia="Calibri" w:hAnsi="Trebuchet MS"/>
          <w:sz w:val="20"/>
          <w:szCs w:val="20"/>
          <w:lang w:eastAsia="ar-SA"/>
        </w:rPr>
      </w:pPr>
    </w:p>
    <w:p w14:paraId="68C9B017" w14:textId="77777777" w:rsidR="00EA40F8" w:rsidRPr="00146B06" w:rsidRDefault="00EA40F8" w:rsidP="00EA40F8">
      <w:pPr>
        <w:pStyle w:val="Akapitzlist1"/>
        <w:numPr>
          <w:ilvl w:val="1"/>
          <w:numId w:val="41"/>
        </w:numPr>
        <w:suppressAutoHyphens/>
        <w:spacing w:line="276" w:lineRule="auto"/>
        <w:contextualSpacing w:val="0"/>
        <w:jc w:val="both"/>
        <w:rPr>
          <w:rFonts w:ascii="Trebuchet MS" w:hAnsi="Trebuchet MS"/>
          <w:b/>
          <w:sz w:val="20"/>
          <w:szCs w:val="20"/>
        </w:rPr>
      </w:pPr>
      <w:r w:rsidRPr="00146B06">
        <w:rPr>
          <w:rFonts w:ascii="Trebuchet MS" w:hAnsi="Trebuchet MS"/>
          <w:b/>
          <w:sz w:val="20"/>
          <w:szCs w:val="20"/>
        </w:rPr>
        <w:t>Warunki udziału w postępowaniu:</w:t>
      </w:r>
    </w:p>
    <w:p w14:paraId="57CAF2BC" w14:textId="658F9E1F" w:rsidR="00EA40F8" w:rsidRPr="00146B06" w:rsidRDefault="00EA40F8" w:rsidP="00292272">
      <w:pPr>
        <w:pStyle w:val="Standard"/>
        <w:ind w:left="284"/>
        <w:jc w:val="both"/>
        <w:rPr>
          <w:rFonts w:ascii="Trebuchet MS" w:eastAsia="Calibri" w:hAnsi="Trebuchet MS"/>
          <w:sz w:val="20"/>
          <w:szCs w:val="20"/>
          <w:lang w:eastAsia="ar-SA"/>
        </w:rPr>
      </w:pPr>
    </w:p>
    <w:p w14:paraId="36AFCF12" w14:textId="77777777" w:rsidR="00EA40F8" w:rsidRPr="00146B06" w:rsidRDefault="00EA40F8" w:rsidP="00146B06">
      <w:pPr>
        <w:ind w:firstLine="360"/>
        <w:jc w:val="both"/>
        <w:rPr>
          <w:rFonts w:ascii="Trebuchet MS" w:hAnsi="Trebuchet MS"/>
          <w:sz w:val="20"/>
          <w:szCs w:val="20"/>
        </w:rPr>
      </w:pPr>
      <w:r w:rsidRPr="00146B06">
        <w:rPr>
          <w:rFonts w:ascii="Trebuchet MS" w:hAnsi="Trebuchet MS"/>
          <w:b/>
          <w:sz w:val="20"/>
          <w:szCs w:val="20"/>
        </w:rPr>
        <w:t>Wiedza i doświadczenie:</w:t>
      </w:r>
    </w:p>
    <w:p w14:paraId="11A7C719" w14:textId="77777777" w:rsidR="00EA40F8" w:rsidRPr="00146B06" w:rsidRDefault="00EA40F8" w:rsidP="00146B06">
      <w:pPr>
        <w:ind w:left="360"/>
        <w:jc w:val="both"/>
        <w:rPr>
          <w:rFonts w:ascii="Trebuchet MS" w:hAnsi="Trebuchet MS"/>
          <w:sz w:val="20"/>
          <w:szCs w:val="20"/>
        </w:rPr>
      </w:pPr>
      <w:r w:rsidRPr="00146B06">
        <w:rPr>
          <w:rFonts w:ascii="Trebuchet MS" w:hAnsi="Trebuchet MS"/>
          <w:sz w:val="20"/>
          <w:szCs w:val="20"/>
        </w:rPr>
        <w:t xml:space="preserve">Zamawiający uzna, że Wykonawca spełnia warunek, jeżeli wykaże, iż w okresie ostatnich 3 lat przed upływem terminu składania ofert, a w przypadku gdy okres prowadzenia działalności jest krótszy, </w:t>
      </w:r>
      <w:r w:rsidRPr="00146B06">
        <w:rPr>
          <w:rFonts w:ascii="Trebuchet MS" w:hAnsi="Trebuchet MS"/>
          <w:sz w:val="20"/>
          <w:szCs w:val="20"/>
        </w:rPr>
        <w:br/>
        <w:t xml:space="preserve">w tym okresie, wykonał należycie co najmniej </w:t>
      </w:r>
      <w:r w:rsidRPr="00146B06">
        <w:rPr>
          <w:rFonts w:ascii="Trebuchet MS" w:hAnsi="Trebuchet MS"/>
          <w:b/>
          <w:sz w:val="20"/>
          <w:szCs w:val="20"/>
        </w:rPr>
        <w:t>3 usługi</w:t>
      </w:r>
      <w:r w:rsidRPr="00146B06">
        <w:rPr>
          <w:rFonts w:ascii="Trebuchet MS" w:hAnsi="Trebuchet MS"/>
          <w:sz w:val="20"/>
          <w:szCs w:val="20"/>
        </w:rPr>
        <w:t xml:space="preserve"> o charakterze i złożoności porównywalnej </w:t>
      </w:r>
      <w:r w:rsidRPr="00146B06">
        <w:rPr>
          <w:rFonts w:ascii="Trebuchet MS" w:hAnsi="Trebuchet MS"/>
          <w:sz w:val="20"/>
          <w:szCs w:val="20"/>
        </w:rPr>
        <w:br/>
        <w:t xml:space="preserve">z zakresem niniejszego zamówienia. </w:t>
      </w:r>
    </w:p>
    <w:p w14:paraId="51B2041F" w14:textId="322390D6" w:rsidR="00EA40F8" w:rsidRDefault="00EA40F8" w:rsidP="00292272">
      <w:pPr>
        <w:pStyle w:val="Standard"/>
        <w:ind w:left="284"/>
        <w:jc w:val="both"/>
        <w:rPr>
          <w:rFonts w:ascii="Trebuchet MS" w:eastAsia="Calibri" w:hAnsi="Trebuchet MS"/>
          <w:sz w:val="20"/>
          <w:szCs w:val="20"/>
          <w:lang w:eastAsia="ar-SA"/>
        </w:rPr>
      </w:pPr>
    </w:p>
    <w:p w14:paraId="19782508" w14:textId="4DCE8DB4" w:rsidR="005833F8" w:rsidRDefault="005833F8" w:rsidP="00292272">
      <w:pPr>
        <w:pStyle w:val="Standard"/>
        <w:ind w:left="284"/>
        <w:jc w:val="both"/>
        <w:rPr>
          <w:rFonts w:ascii="Trebuchet MS" w:eastAsia="Calibri" w:hAnsi="Trebuchet MS"/>
          <w:sz w:val="20"/>
          <w:szCs w:val="20"/>
          <w:lang w:eastAsia="ar-SA"/>
        </w:rPr>
      </w:pPr>
    </w:p>
    <w:p w14:paraId="081F2423" w14:textId="008E0175" w:rsidR="005833F8" w:rsidRDefault="005833F8" w:rsidP="00292272">
      <w:pPr>
        <w:pStyle w:val="Standard"/>
        <w:ind w:left="284"/>
        <w:jc w:val="both"/>
        <w:rPr>
          <w:rFonts w:ascii="Trebuchet MS" w:eastAsia="Calibri" w:hAnsi="Trebuchet MS"/>
          <w:sz w:val="20"/>
          <w:szCs w:val="20"/>
          <w:lang w:eastAsia="ar-SA"/>
        </w:rPr>
      </w:pPr>
    </w:p>
    <w:p w14:paraId="29F9840F" w14:textId="3E2FA910" w:rsidR="005833F8" w:rsidRDefault="005833F8" w:rsidP="00C24EFB">
      <w:pPr>
        <w:pStyle w:val="Standard"/>
        <w:jc w:val="both"/>
        <w:rPr>
          <w:rFonts w:ascii="Trebuchet MS" w:eastAsia="Calibri" w:hAnsi="Trebuchet MS"/>
          <w:sz w:val="20"/>
          <w:szCs w:val="20"/>
          <w:lang w:eastAsia="ar-SA"/>
        </w:rPr>
      </w:pPr>
    </w:p>
    <w:p w14:paraId="37B1A556" w14:textId="5914EA2C" w:rsidR="00292272" w:rsidRDefault="00292272" w:rsidP="00A1751B">
      <w:pPr>
        <w:rPr>
          <w:rFonts w:ascii="Trebuchet MS" w:hAnsi="Trebuchet MS"/>
          <w:b/>
          <w:sz w:val="20"/>
          <w:szCs w:val="20"/>
        </w:rPr>
      </w:pPr>
    </w:p>
    <w:p w14:paraId="12688596" w14:textId="77777777" w:rsidR="00B94EA5" w:rsidRDefault="00B94EA5" w:rsidP="00A1751B">
      <w:pPr>
        <w:rPr>
          <w:rFonts w:ascii="Trebuchet MS" w:hAnsi="Trebuchet MS"/>
          <w:b/>
          <w:sz w:val="20"/>
          <w:szCs w:val="20"/>
        </w:rPr>
      </w:pPr>
    </w:p>
    <w:p w14:paraId="003CDEB4" w14:textId="3C05C446" w:rsidR="00D071C2" w:rsidRPr="00724ED9" w:rsidRDefault="00D071C2" w:rsidP="00D071C2">
      <w:pPr>
        <w:jc w:val="center"/>
        <w:rPr>
          <w:rFonts w:ascii="Trebuchet MS" w:hAnsi="Trebuchet MS"/>
          <w:b/>
          <w:sz w:val="20"/>
          <w:szCs w:val="20"/>
        </w:rPr>
      </w:pPr>
      <w:r w:rsidRPr="00724ED9">
        <w:rPr>
          <w:rFonts w:ascii="Trebuchet MS" w:hAnsi="Trebuchet MS"/>
          <w:b/>
          <w:sz w:val="20"/>
          <w:szCs w:val="20"/>
        </w:rPr>
        <w:t xml:space="preserve">§6 DOKUMENTY WYMAGANE OD </w:t>
      </w:r>
      <w:r w:rsidR="00716035" w:rsidRPr="00724ED9">
        <w:rPr>
          <w:rFonts w:ascii="Trebuchet MS" w:hAnsi="Trebuchet MS"/>
          <w:b/>
          <w:sz w:val="20"/>
          <w:szCs w:val="20"/>
        </w:rPr>
        <w:t>WYKONAWCÓW</w:t>
      </w:r>
    </w:p>
    <w:p w14:paraId="3A385C9C" w14:textId="77777777" w:rsidR="00D071C2" w:rsidRPr="00724ED9" w:rsidRDefault="00D071C2" w:rsidP="002E799D">
      <w:pPr>
        <w:rPr>
          <w:rFonts w:ascii="Trebuchet MS" w:hAnsi="Trebuchet MS"/>
          <w:b/>
          <w:sz w:val="20"/>
          <w:szCs w:val="20"/>
        </w:rPr>
      </w:pPr>
    </w:p>
    <w:p w14:paraId="1F458F83" w14:textId="43F4B3A7" w:rsidR="002E799D" w:rsidRPr="00724ED9" w:rsidRDefault="002E799D" w:rsidP="002E799D">
      <w:pPr>
        <w:jc w:val="both"/>
        <w:rPr>
          <w:rFonts w:ascii="Trebuchet MS" w:hAnsi="Trebuchet MS"/>
          <w:sz w:val="20"/>
          <w:szCs w:val="20"/>
        </w:rPr>
      </w:pPr>
      <w:r w:rsidRPr="00724ED9">
        <w:rPr>
          <w:rFonts w:ascii="Trebuchet MS" w:hAnsi="Trebuchet MS"/>
          <w:sz w:val="20"/>
          <w:szCs w:val="20"/>
        </w:rPr>
        <w:t>Do oferty sporządzonej na wymaganym formularzu ofertowym</w:t>
      </w:r>
      <w:r w:rsidR="00F22253">
        <w:rPr>
          <w:rFonts w:ascii="Trebuchet MS" w:hAnsi="Trebuchet MS"/>
          <w:sz w:val="20"/>
          <w:szCs w:val="20"/>
        </w:rPr>
        <w:t xml:space="preserve"> </w:t>
      </w:r>
      <w:r w:rsidRPr="00724ED9">
        <w:rPr>
          <w:rFonts w:ascii="Trebuchet MS" w:hAnsi="Trebuchet MS"/>
          <w:b/>
          <w:sz w:val="20"/>
          <w:szCs w:val="20"/>
        </w:rPr>
        <w:t>(załącznik nr 1)</w:t>
      </w:r>
      <w:r w:rsidRPr="00724ED9">
        <w:rPr>
          <w:rFonts w:ascii="Trebuchet MS" w:hAnsi="Trebuchet MS"/>
          <w:sz w:val="20"/>
          <w:szCs w:val="20"/>
        </w:rPr>
        <w:t xml:space="preserve"> należy dołączyć następujące informacje, dokumenty, oświadczenia:</w:t>
      </w:r>
    </w:p>
    <w:p w14:paraId="3A5E24A2" w14:textId="65B1001C" w:rsidR="00A71B22" w:rsidRDefault="00A71B22" w:rsidP="00A71B22">
      <w:pPr>
        <w:numPr>
          <w:ilvl w:val="0"/>
          <w:numId w:val="1"/>
        </w:numPr>
        <w:ind w:left="720"/>
        <w:jc w:val="both"/>
        <w:rPr>
          <w:rFonts w:ascii="Trebuchet MS" w:hAnsi="Trebuchet MS"/>
          <w:sz w:val="20"/>
          <w:szCs w:val="20"/>
        </w:rPr>
      </w:pPr>
      <w:r>
        <w:rPr>
          <w:rFonts w:ascii="Trebuchet MS" w:hAnsi="Trebuchet MS"/>
          <w:sz w:val="20"/>
          <w:szCs w:val="20"/>
        </w:rPr>
        <w:t>Kosztorys ofertowy, który stanowi integralną część Formularza ofertowego (</w:t>
      </w:r>
      <w:r w:rsidRPr="00A71B22">
        <w:rPr>
          <w:rFonts w:ascii="Trebuchet MS" w:hAnsi="Trebuchet MS"/>
          <w:b/>
          <w:sz w:val="20"/>
          <w:szCs w:val="20"/>
        </w:rPr>
        <w:t>załącznik nr 1)</w:t>
      </w:r>
    </w:p>
    <w:p w14:paraId="07592FA8" w14:textId="4EBE665D" w:rsidR="005833F8" w:rsidRPr="001864A5" w:rsidRDefault="00A71B22" w:rsidP="001864A5">
      <w:pPr>
        <w:numPr>
          <w:ilvl w:val="0"/>
          <w:numId w:val="1"/>
        </w:numPr>
        <w:ind w:left="720"/>
        <w:jc w:val="both"/>
        <w:rPr>
          <w:rFonts w:ascii="Trebuchet MS" w:hAnsi="Trebuchet MS"/>
          <w:sz w:val="20"/>
          <w:szCs w:val="20"/>
        </w:rPr>
      </w:pPr>
      <w:r w:rsidRPr="00724ED9">
        <w:rPr>
          <w:rFonts w:ascii="Trebuchet MS" w:hAnsi="Trebuchet MS"/>
          <w:sz w:val="20"/>
          <w:szCs w:val="20"/>
        </w:rPr>
        <w:t xml:space="preserve">Oświadczenie Wykonawcy </w:t>
      </w:r>
      <w:r w:rsidRPr="00724ED9">
        <w:rPr>
          <w:rFonts w:ascii="Trebuchet MS" w:hAnsi="Trebuchet MS"/>
          <w:b/>
          <w:sz w:val="20"/>
          <w:szCs w:val="20"/>
        </w:rPr>
        <w:t>(załącznik nr 2</w:t>
      </w:r>
      <w:r>
        <w:rPr>
          <w:rFonts w:ascii="Trebuchet MS" w:hAnsi="Trebuchet MS"/>
          <w:b/>
          <w:sz w:val="20"/>
          <w:szCs w:val="20"/>
        </w:rPr>
        <w:t>a</w:t>
      </w:r>
      <w:r w:rsidRPr="00724ED9">
        <w:rPr>
          <w:rFonts w:ascii="Trebuchet MS" w:hAnsi="Trebuchet MS"/>
          <w:b/>
          <w:sz w:val="20"/>
          <w:szCs w:val="20"/>
        </w:rPr>
        <w:t>).</w:t>
      </w:r>
      <w:r>
        <w:rPr>
          <w:rFonts w:ascii="Trebuchet MS" w:hAnsi="Trebuchet MS"/>
          <w:sz w:val="20"/>
          <w:szCs w:val="20"/>
        </w:rPr>
        <w:t xml:space="preserve"> </w:t>
      </w:r>
      <w:r w:rsidRPr="005833F8">
        <w:rPr>
          <w:rFonts w:ascii="Trebuchet MS" w:hAnsi="Trebuchet MS"/>
          <w:sz w:val="20"/>
          <w:szCs w:val="20"/>
        </w:rPr>
        <w:t>W przypadku Wykonawców wspólnie ubiegających się o udzielenie zamówienia, każdy z nich składa przedmiotowy dokument oddzielnie</w:t>
      </w:r>
    </w:p>
    <w:p w14:paraId="2233AF05" w14:textId="2934B85E" w:rsidR="00514C8E" w:rsidRPr="002D02BD" w:rsidRDefault="00514C8E" w:rsidP="00514C8E">
      <w:pPr>
        <w:numPr>
          <w:ilvl w:val="0"/>
          <w:numId w:val="1"/>
        </w:numPr>
        <w:ind w:left="720"/>
        <w:jc w:val="both"/>
        <w:rPr>
          <w:rFonts w:ascii="Trebuchet MS" w:hAnsi="Trebuchet MS"/>
          <w:sz w:val="20"/>
          <w:szCs w:val="20"/>
        </w:rPr>
      </w:pPr>
      <w:r w:rsidRPr="002D02BD">
        <w:rPr>
          <w:rFonts w:ascii="Trebuchet MS" w:hAnsi="Trebuchet MS"/>
          <w:sz w:val="20"/>
          <w:szCs w:val="20"/>
        </w:rPr>
        <w:t xml:space="preserve">Oświadczenie o posiadaniu Umowy z operatorem GSM na świadczenie usług z wykorzystaniem wydzielonego centrum SMS i/lub umowy z operatorem na świadczenie usług z wykorzystaniem wydzielonej podsieci transmisji danych (tzw. prywatny APN) </w:t>
      </w:r>
      <w:r w:rsidRPr="002D02BD">
        <w:rPr>
          <w:rFonts w:ascii="Trebuchet MS" w:hAnsi="Trebuchet MS"/>
          <w:b/>
          <w:sz w:val="20"/>
          <w:szCs w:val="20"/>
        </w:rPr>
        <w:t>(załącznik nr 2b)</w:t>
      </w:r>
    </w:p>
    <w:p w14:paraId="0E69D54D" w14:textId="77777777" w:rsidR="002E799D" w:rsidRPr="002D02BD" w:rsidRDefault="00F62608" w:rsidP="004D3067">
      <w:pPr>
        <w:numPr>
          <w:ilvl w:val="0"/>
          <w:numId w:val="1"/>
        </w:numPr>
        <w:ind w:left="720"/>
        <w:jc w:val="both"/>
        <w:rPr>
          <w:rFonts w:ascii="Trebuchet MS" w:hAnsi="Trebuchet MS"/>
          <w:sz w:val="20"/>
          <w:szCs w:val="20"/>
        </w:rPr>
      </w:pPr>
      <w:r w:rsidRPr="002D02BD">
        <w:rPr>
          <w:rFonts w:ascii="Trebuchet MS" w:hAnsi="Trebuchet MS"/>
          <w:sz w:val="20"/>
          <w:szCs w:val="20"/>
        </w:rPr>
        <w:t>Aktualną koncesję</w:t>
      </w:r>
      <w:r w:rsidR="002E799D" w:rsidRPr="002D02BD">
        <w:rPr>
          <w:rFonts w:ascii="Trebuchet MS" w:hAnsi="Trebuchet MS"/>
          <w:sz w:val="20"/>
          <w:szCs w:val="20"/>
        </w:rPr>
        <w:t xml:space="preserve"> MSWiA na prowadzenie działalności gospodarczej w zakresie ochrony osób </w:t>
      </w:r>
      <w:r w:rsidR="007873AA" w:rsidRPr="002D02BD">
        <w:rPr>
          <w:rFonts w:ascii="Trebuchet MS" w:hAnsi="Trebuchet MS"/>
          <w:sz w:val="20"/>
          <w:szCs w:val="20"/>
        </w:rPr>
        <w:br/>
      </w:r>
      <w:r w:rsidR="002E799D" w:rsidRPr="002D02BD">
        <w:rPr>
          <w:rFonts w:ascii="Trebuchet MS" w:hAnsi="Trebuchet MS"/>
          <w:sz w:val="20"/>
          <w:szCs w:val="20"/>
        </w:rPr>
        <w:t>i mienia.</w:t>
      </w:r>
    </w:p>
    <w:p w14:paraId="75C0A65C" w14:textId="77777777" w:rsidR="001864A5" w:rsidRPr="002D02BD" w:rsidRDefault="002E799D" w:rsidP="001864A5">
      <w:pPr>
        <w:numPr>
          <w:ilvl w:val="0"/>
          <w:numId w:val="1"/>
        </w:numPr>
        <w:ind w:left="720"/>
        <w:jc w:val="both"/>
        <w:rPr>
          <w:rFonts w:ascii="Trebuchet MS" w:hAnsi="Trebuchet MS"/>
          <w:sz w:val="20"/>
          <w:szCs w:val="20"/>
        </w:rPr>
      </w:pPr>
      <w:r w:rsidRPr="002D02BD">
        <w:rPr>
          <w:rFonts w:ascii="Trebuchet MS" w:hAnsi="Trebuchet MS"/>
          <w:sz w:val="20"/>
          <w:szCs w:val="20"/>
        </w:rPr>
        <w:t>Certyfikat autoryzowanego instalatora systemów alar</w:t>
      </w:r>
      <w:r w:rsidR="00D85B6E" w:rsidRPr="002D02BD">
        <w:rPr>
          <w:rFonts w:ascii="Trebuchet MS" w:hAnsi="Trebuchet MS"/>
          <w:sz w:val="20"/>
          <w:szCs w:val="20"/>
        </w:rPr>
        <w:t>mowych</w:t>
      </w:r>
      <w:r w:rsidRPr="002D02BD">
        <w:rPr>
          <w:rFonts w:ascii="Trebuchet MS" w:hAnsi="Trebuchet MS"/>
          <w:sz w:val="20"/>
          <w:szCs w:val="20"/>
        </w:rPr>
        <w:t>.</w:t>
      </w:r>
    </w:p>
    <w:p w14:paraId="54D83311" w14:textId="521C7BC0" w:rsidR="001864A5" w:rsidRDefault="001864A5" w:rsidP="001864A5">
      <w:pPr>
        <w:numPr>
          <w:ilvl w:val="0"/>
          <w:numId w:val="1"/>
        </w:numPr>
        <w:ind w:left="720"/>
        <w:jc w:val="both"/>
        <w:rPr>
          <w:rFonts w:ascii="Trebuchet MS" w:hAnsi="Trebuchet MS"/>
          <w:sz w:val="20"/>
          <w:szCs w:val="20"/>
        </w:rPr>
      </w:pPr>
      <w:r w:rsidRPr="001864A5">
        <w:rPr>
          <w:rFonts w:ascii="Trebuchet MS" w:hAnsi="Trebuchet MS"/>
          <w:sz w:val="20"/>
          <w:szCs w:val="20"/>
        </w:rPr>
        <w:t xml:space="preserve">Wykaz wykonanych w ciągu ostatnich 3 lat usług </w:t>
      </w:r>
      <w:r w:rsidR="00FF63D5">
        <w:rPr>
          <w:rFonts w:ascii="Trebuchet MS" w:hAnsi="Trebuchet MS"/>
          <w:b/>
          <w:sz w:val="20"/>
          <w:szCs w:val="20"/>
        </w:rPr>
        <w:t>(z</w:t>
      </w:r>
      <w:r w:rsidR="00F7044C" w:rsidRPr="00FF63D5">
        <w:rPr>
          <w:rFonts w:ascii="Trebuchet MS" w:hAnsi="Trebuchet MS"/>
          <w:b/>
          <w:sz w:val="20"/>
          <w:szCs w:val="20"/>
        </w:rPr>
        <w:t>ałącznik nr 3</w:t>
      </w:r>
      <w:r w:rsidRPr="00FF63D5">
        <w:rPr>
          <w:rFonts w:ascii="Trebuchet MS" w:hAnsi="Trebuchet MS"/>
          <w:b/>
          <w:sz w:val="20"/>
          <w:szCs w:val="20"/>
        </w:rPr>
        <w:t>)</w:t>
      </w:r>
      <w:r w:rsidRPr="00FF63D5">
        <w:rPr>
          <w:rFonts w:ascii="Trebuchet MS" w:hAnsi="Trebuchet MS"/>
          <w:sz w:val="20"/>
          <w:szCs w:val="20"/>
        </w:rPr>
        <w:t>,</w:t>
      </w:r>
      <w:r w:rsidRPr="001864A5">
        <w:rPr>
          <w:rFonts w:ascii="Trebuchet MS" w:hAnsi="Trebuchet MS"/>
          <w:sz w:val="20"/>
          <w:szCs w:val="20"/>
        </w:rPr>
        <w:t xml:space="preserve"> o których mowa w </w:t>
      </w:r>
      <w:r w:rsidRPr="001864A5">
        <w:rPr>
          <w:rFonts w:ascii="Trebuchet MS" w:hAnsi="Trebuchet MS"/>
          <w:b/>
          <w:sz w:val="20"/>
          <w:szCs w:val="20"/>
        </w:rPr>
        <w:t>§ 5 ust. 1 pkt 1.2</w:t>
      </w:r>
      <w:r w:rsidRPr="001864A5">
        <w:rPr>
          <w:rFonts w:ascii="Trebuchet MS" w:hAnsi="Trebuchet MS"/>
          <w:sz w:val="20"/>
          <w:szCs w:val="20"/>
        </w:rPr>
        <w:t xml:space="preserve"> Specyfikacji o charakterze i złożoności porównywalnej z zakresem niniejszego zamówienia, z </w:t>
      </w:r>
      <w:r w:rsidRPr="00EC5BE8">
        <w:rPr>
          <w:rFonts w:ascii="Trebuchet MS" w:hAnsi="Trebuchet MS"/>
          <w:sz w:val="20"/>
          <w:szCs w:val="20"/>
        </w:rPr>
        <w:t>podaniem zakresu zamówienia, Zamawiających oraz daty wykonania</w:t>
      </w:r>
      <w:r w:rsidRPr="001864A5">
        <w:rPr>
          <w:rFonts w:ascii="Trebuchet MS" w:hAnsi="Trebuchet MS"/>
          <w:sz w:val="20"/>
          <w:szCs w:val="20"/>
        </w:rPr>
        <w:t xml:space="preserve"> zamówienia.</w:t>
      </w:r>
    </w:p>
    <w:p w14:paraId="540DA536" w14:textId="7969EC00" w:rsidR="001864A5" w:rsidRPr="001864A5" w:rsidRDefault="001864A5" w:rsidP="001864A5">
      <w:pPr>
        <w:ind w:left="720"/>
        <w:jc w:val="both"/>
        <w:rPr>
          <w:rFonts w:ascii="Trebuchet MS" w:hAnsi="Trebuchet MS"/>
          <w:i/>
          <w:sz w:val="20"/>
          <w:szCs w:val="20"/>
        </w:rPr>
      </w:pPr>
      <w:r w:rsidRPr="001864A5">
        <w:rPr>
          <w:rFonts w:ascii="Trebuchet MS" w:hAnsi="Trebuchet MS"/>
          <w:i/>
          <w:sz w:val="20"/>
          <w:szCs w:val="20"/>
        </w:rPr>
        <w:t>W przypadku, gdy Zamawiający – PWiK Sp. z o.o. w Rudzie Śląskiej jest podmiotem, na rzecz którego usługi, o których mowa w Specyfikacji zostały wcześniej wykonane, Wykonawca nie ma obowiązku przedkładania wykazu, o którym mowa powyżej.</w:t>
      </w:r>
    </w:p>
    <w:p w14:paraId="32508DF6" w14:textId="77777777" w:rsidR="002E799D" w:rsidRPr="00724ED9" w:rsidRDefault="002E799D" w:rsidP="004D3067">
      <w:pPr>
        <w:numPr>
          <w:ilvl w:val="0"/>
          <w:numId w:val="1"/>
        </w:numPr>
        <w:tabs>
          <w:tab w:val="left" w:pos="426"/>
          <w:tab w:val="num" w:pos="720"/>
        </w:tabs>
        <w:ind w:left="720"/>
        <w:jc w:val="both"/>
        <w:rPr>
          <w:rFonts w:ascii="Trebuchet MS" w:hAnsi="Trebuchet MS"/>
          <w:b/>
          <w:sz w:val="20"/>
          <w:szCs w:val="20"/>
        </w:rPr>
      </w:pPr>
      <w:r w:rsidRPr="00724ED9">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p>
    <w:p w14:paraId="5762EA10" w14:textId="6F8FC39E" w:rsidR="003A290A" w:rsidRPr="00724ED9" w:rsidRDefault="002E799D" w:rsidP="004D3067">
      <w:pPr>
        <w:numPr>
          <w:ilvl w:val="0"/>
          <w:numId w:val="1"/>
        </w:numPr>
        <w:tabs>
          <w:tab w:val="left" w:pos="426"/>
          <w:tab w:val="num" w:pos="720"/>
        </w:tabs>
        <w:ind w:left="720"/>
        <w:jc w:val="both"/>
        <w:rPr>
          <w:rFonts w:ascii="Trebuchet MS" w:hAnsi="Trebuchet MS"/>
          <w:b/>
          <w:sz w:val="20"/>
          <w:szCs w:val="20"/>
        </w:rPr>
      </w:pPr>
      <w:r w:rsidRPr="00724ED9">
        <w:rPr>
          <w:rFonts w:ascii="Trebuchet MS" w:hAnsi="Trebuchet MS"/>
          <w:sz w:val="20"/>
          <w:szCs w:val="20"/>
        </w:rPr>
        <w:t xml:space="preserve">Wykonawcy wspólnie ubiegający się o zamówienie ustanawiają Pełnomocnika (Lidera) </w:t>
      </w:r>
      <w:r w:rsidRPr="00724ED9">
        <w:rPr>
          <w:rFonts w:ascii="Trebuchet MS" w:hAnsi="Trebuchet MS"/>
          <w:sz w:val="20"/>
          <w:szCs w:val="20"/>
        </w:rPr>
        <w:br/>
        <w:t>do reprezentowania ich w postępowaniu albo do reprezentowania i zawarcia umowy w sprawie wykonania zamówienia. Przedmiotowe Pełnomocnictwo należy dołączyć do oferty.</w:t>
      </w:r>
      <w:r w:rsidRPr="00724ED9">
        <w:rPr>
          <w:rFonts w:ascii="Trebuchet MS" w:hAnsi="Trebuchet MS"/>
          <w:b/>
          <w:sz w:val="20"/>
          <w:szCs w:val="20"/>
        </w:rPr>
        <w:t xml:space="preserve"> </w:t>
      </w:r>
      <w:r w:rsidRPr="00724ED9">
        <w:rPr>
          <w:rFonts w:ascii="Trebuchet MS" w:hAnsi="Trebuchet MS"/>
          <w:sz w:val="20"/>
          <w:szCs w:val="20"/>
        </w:rPr>
        <w:t>W przypadku Wykonawców wspólnie ubiegających się o zamówienie kopie dokumentów dotyczących Wykonawcy mogą być poświadczone przez Wykonawcę (Lidera) lub przez Po</w:t>
      </w:r>
      <w:r w:rsidR="003A290A" w:rsidRPr="00724ED9">
        <w:rPr>
          <w:rFonts w:ascii="Trebuchet MS" w:hAnsi="Trebuchet MS"/>
          <w:sz w:val="20"/>
          <w:szCs w:val="20"/>
        </w:rPr>
        <w:t xml:space="preserve">dmioty wspólnie ubiegające się </w:t>
      </w:r>
      <w:r w:rsidR="001864A5">
        <w:rPr>
          <w:rFonts w:ascii="Trebuchet MS" w:hAnsi="Trebuchet MS"/>
          <w:sz w:val="20"/>
          <w:szCs w:val="20"/>
        </w:rPr>
        <w:br/>
      </w:r>
      <w:r w:rsidRPr="00724ED9">
        <w:rPr>
          <w:rFonts w:ascii="Trebuchet MS" w:hAnsi="Trebuchet MS"/>
          <w:sz w:val="20"/>
          <w:szCs w:val="20"/>
        </w:rPr>
        <w:t xml:space="preserve">o zamówienie. </w:t>
      </w:r>
    </w:p>
    <w:p w14:paraId="08BA3D89" w14:textId="77777777" w:rsidR="002E799D" w:rsidRPr="00724ED9" w:rsidRDefault="002E799D" w:rsidP="004D3067">
      <w:pPr>
        <w:numPr>
          <w:ilvl w:val="0"/>
          <w:numId w:val="1"/>
        </w:numPr>
        <w:tabs>
          <w:tab w:val="left" w:pos="426"/>
          <w:tab w:val="num" w:pos="720"/>
        </w:tabs>
        <w:ind w:left="720"/>
        <w:jc w:val="both"/>
        <w:rPr>
          <w:rFonts w:ascii="Trebuchet MS" w:hAnsi="Trebuchet MS"/>
          <w:sz w:val="20"/>
          <w:szCs w:val="20"/>
        </w:rPr>
      </w:pPr>
      <w:r w:rsidRPr="00724ED9">
        <w:rPr>
          <w:rFonts w:ascii="Trebuchet MS" w:hAnsi="Trebuchet MS"/>
          <w:sz w:val="20"/>
          <w:szCs w:val="20"/>
        </w:rPr>
        <w:t>W przypadku, gdy Wykonawcy prowadzą działalność w formie spółki cywilnej należy złożyć dokument, z którego wynikają zasady reprezentacji spółki (umowa spółki).</w:t>
      </w:r>
    </w:p>
    <w:p w14:paraId="6BD75C73" w14:textId="77777777" w:rsidR="00414C69" w:rsidRPr="00724ED9" w:rsidRDefault="00414C69" w:rsidP="00F84F89">
      <w:pPr>
        <w:jc w:val="center"/>
        <w:rPr>
          <w:rFonts w:ascii="Trebuchet MS" w:hAnsi="Trebuchet MS"/>
          <w:b/>
          <w:sz w:val="20"/>
          <w:szCs w:val="20"/>
        </w:rPr>
      </w:pPr>
    </w:p>
    <w:p w14:paraId="4002A402" w14:textId="77777777" w:rsidR="00C95D83" w:rsidRPr="00724ED9" w:rsidRDefault="00C95D83" w:rsidP="00C95D83">
      <w:pPr>
        <w:jc w:val="center"/>
        <w:rPr>
          <w:rFonts w:ascii="Trebuchet MS" w:hAnsi="Trebuchet MS"/>
          <w:b/>
          <w:sz w:val="20"/>
          <w:szCs w:val="20"/>
        </w:rPr>
      </w:pPr>
      <w:r w:rsidRPr="00724ED9">
        <w:rPr>
          <w:rFonts w:ascii="Trebuchet MS" w:hAnsi="Trebuchet MS"/>
          <w:b/>
          <w:sz w:val="20"/>
          <w:szCs w:val="20"/>
        </w:rPr>
        <w:t xml:space="preserve">§7 OPIS KRYTERIÓW </w:t>
      </w:r>
    </w:p>
    <w:p w14:paraId="405AC0DC" w14:textId="77777777" w:rsidR="00C95D83" w:rsidRPr="00724ED9" w:rsidRDefault="00C95D83" w:rsidP="00C95D83">
      <w:pPr>
        <w:rPr>
          <w:rFonts w:ascii="Trebuchet MS" w:hAnsi="Trebuchet MS"/>
          <w:sz w:val="20"/>
          <w:szCs w:val="20"/>
        </w:rPr>
      </w:pPr>
    </w:p>
    <w:p w14:paraId="2C6F51CF" w14:textId="77777777" w:rsidR="00DB1DF4" w:rsidRPr="002E1BB0" w:rsidRDefault="00DB1DF4" w:rsidP="00173169">
      <w:pPr>
        <w:numPr>
          <w:ilvl w:val="0"/>
          <w:numId w:val="3"/>
        </w:numPr>
        <w:suppressAutoHyphens/>
        <w:rPr>
          <w:rFonts w:ascii="Trebuchet MS" w:hAnsi="Trebuchet MS"/>
          <w:sz w:val="20"/>
          <w:szCs w:val="20"/>
        </w:rPr>
      </w:pPr>
      <w:r w:rsidRPr="002E1BB0">
        <w:rPr>
          <w:rFonts w:ascii="Trebuchet MS" w:hAnsi="Trebuchet MS"/>
          <w:sz w:val="20"/>
          <w:szCs w:val="20"/>
        </w:rPr>
        <w:t xml:space="preserve">Zamawiający wyznaczył następujące kryterium wyboru ofert i jego znaczenie: </w:t>
      </w:r>
      <w:r w:rsidRPr="002E1BB0">
        <w:rPr>
          <w:rFonts w:ascii="Trebuchet MS" w:hAnsi="Trebuchet MS"/>
          <w:b/>
          <w:sz w:val="20"/>
          <w:szCs w:val="20"/>
        </w:rPr>
        <w:t>cena oferty – 100%.</w:t>
      </w:r>
    </w:p>
    <w:p w14:paraId="45A23962" w14:textId="77777777" w:rsidR="00DB1DF4" w:rsidRPr="002E1BB0" w:rsidRDefault="00DB1DF4" w:rsidP="00173169">
      <w:pPr>
        <w:numPr>
          <w:ilvl w:val="0"/>
          <w:numId w:val="3"/>
        </w:numPr>
        <w:suppressAutoHyphens/>
        <w:jc w:val="both"/>
        <w:rPr>
          <w:rFonts w:ascii="Trebuchet MS" w:hAnsi="Trebuchet MS"/>
          <w:sz w:val="20"/>
          <w:szCs w:val="20"/>
        </w:rPr>
      </w:pPr>
      <w:r w:rsidRPr="002E1BB0">
        <w:rPr>
          <w:rFonts w:ascii="Trebuchet MS" w:hAnsi="Trebuchet MS"/>
          <w:sz w:val="20"/>
          <w:szCs w:val="20"/>
        </w:rPr>
        <w:t>Zamawiający przyzna zamówienie Wykonawcy, którego oferta odpowiada zasadom określonym</w:t>
      </w:r>
      <w:r w:rsidRPr="002E1BB0">
        <w:rPr>
          <w:rFonts w:ascii="Trebuchet MS" w:hAnsi="Trebuchet MS"/>
          <w:sz w:val="20"/>
          <w:szCs w:val="20"/>
        </w:rPr>
        <w:br/>
        <w:t>w Specyfikacji oraz zostanie uznana za najkorzystniejszą.</w:t>
      </w:r>
    </w:p>
    <w:p w14:paraId="7B802D81" w14:textId="77777777" w:rsidR="00DB1DF4" w:rsidRPr="002E1BB0" w:rsidRDefault="00DB1DF4" w:rsidP="00173169">
      <w:pPr>
        <w:numPr>
          <w:ilvl w:val="0"/>
          <w:numId w:val="3"/>
        </w:numPr>
        <w:suppressAutoHyphens/>
        <w:jc w:val="both"/>
        <w:rPr>
          <w:rFonts w:ascii="Trebuchet MS" w:hAnsi="Trebuchet MS"/>
          <w:sz w:val="20"/>
          <w:szCs w:val="20"/>
        </w:rPr>
      </w:pPr>
      <w:r w:rsidRPr="002E1BB0">
        <w:rPr>
          <w:rFonts w:ascii="Trebuchet MS" w:hAnsi="Trebuchet MS"/>
          <w:sz w:val="20"/>
          <w:szCs w:val="20"/>
        </w:rPr>
        <w:t>Jeżeli Zamawiający nie może dokonać wyboru oferty najkorzystniejszej ze względu na to, że zostały złożone oferty o tej samej cenie, Zamawiający wezwie Wykonawców, którzy złożyli te oferty,</w:t>
      </w:r>
      <w:r w:rsidRPr="002E1BB0">
        <w:rPr>
          <w:rFonts w:ascii="Trebuchet MS" w:hAnsi="Trebuchet MS"/>
          <w:sz w:val="20"/>
          <w:szCs w:val="20"/>
        </w:rPr>
        <w:br/>
        <w:t>do złożenia w terminie określonym przez Zamawiającego ofert dodatkowych.</w:t>
      </w:r>
    </w:p>
    <w:p w14:paraId="7F5EA3F2" w14:textId="77777777" w:rsidR="00DB1DF4" w:rsidRPr="002E1BB0" w:rsidRDefault="00DB1DF4" w:rsidP="00173169">
      <w:pPr>
        <w:numPr>
          <w:ilvl w:val="0"/>
          <w:numId w:val="3"/>
        </w:numPr>
        <w:suppressAutoHyphens/>
        <w:jc w:val="both"/>
        <w:rPr>
          <w:rFonts w:ascii="Trebuchet MS" w:hAnsi="Trebuchet MS"/>
          <w:sz w:val="20"/>
          <w:szCs w:val="20"/>
        </w:rPr>
      </w:pPr>
      <w:r w:rsidRPr="002E1BB0">
        <w:rPr>
          <w:rFonts w:ascii="Trebuchet MS" w:hAnsi="Trebuchet MS"/>
          <w:sz w:val="20"/>
          <w:szCs w:val="20"/>
        </w:rPr>
        <w:t>Wykonawcy składając oferty dodatkowe, nie mogą zaoferować cen wyższych niż zaoferowane</w:t>
      </w:r>
      <w:r w:rsidRPr="002E1BB0">
        <w:rPr>
          <w:rFonts w:ascii="Trebuchet MS" w:hAnsi="Trebuchet MS"/>
          <w:sz w:val="20"/>
          <w:szCs w:val="20"/>
        </w:rPr>
        <w:br/>
        <w:t>w złożonych ofertach.</w:t>
      </w:r>
    </w:p>
    <w:p w14:paraId="61BF8746" w14:textId="77777777" w:rsidR="00414C69" w:rsidRPr="002E1BB0" w:rsidRDefault="00414C69" w:rsidP="00C95D83">
      <w:pPr>
        <w:rPr>
          <w:rFonts w:ascii="Trebuchet MS" w:hAnsi="Trebuchet MS"/>
          <w:b/>
          <w:sz w:val="20"/>
          <w:szCs w:val="20"/>
        </w:rPr>
      </w:pPr>
    </w:p>
    <w:p w14:paraId="0BB56D96" w14:textId="77777777" w:rsidR="00A458D1" w:rsidRPr="002D02BD" w:rsidRDefault="00177693">
      <w:pPr>
        <w:jc w:val="center"/>
        <w:rPr>
          <w:rFonts w:ascii="Trebuchet MS" w:hAnsi="Trebuchet MS"/>
          <w:b/>
          <w:sz w:val="20"/>
          <w:szCs w:val="20"/>
        </w:rPr>
      </w:pPr>
      <w:r w:rsidRPr="002D02BD">
        <w:rPr>
          <w:rFonts w:ascii="Trebuchet MS" w:hAnsi="Trebuchet MS"/>
          <w:b/>
          <w:sz w:val="20"/>
          <w:szCs w:val="20"/>
        </w:rPr>
        <w:t>§8</w:t>
      </w:r>
      <w:r w:rsidR="00A458D1" w:rsidRPr="002D02BD">
        <w:rPr>
          <w:rFonts w:ascii="Trebuchet MS" w:hAnsi="Trebuchet MS"/>
          <w:b/>
          <w:sz w:val="20"/>
          <w:szCs w:val="20"/>
        </w:rPr>
        <w:t xml:space="preserve"> OPIS SPOSOBU OBLICZENIA CENY OFERTY</w:t>
      </w:r>
      <w:r w:rsidR="00D55C6C" w:rsidRPr="002D02BD">
        <w:rPr>
          <w:rFonts w:ascii="Trebuchet MS" w:hAnsi="Trebuchet MS"/>
          <w:b/>
          <w:sz w:val="20"/>
          <w:szCs w:val="20"/>
        </w:rPr>
        <w:t xml:space="preserve"> / RODZAJ WYNAGRODZENIA</w:t>
      </w:r>
    </w:p>
    <w:p w14:paraId="7724F7D3" w14:textId="77777777" w:rsidR="006C2AB8" w:rsidRPr="002D02BD" w:rsidRDefault="006C2AB8" w:rsidP="006C2AB8">
      <w:pPr>
        <w:tabs>
          <w:tab w:val="left" w:pos="851"/>
        </w:tabs>
        <w:jc w:val="both"/>
        <w:rPr>
          <w:rFonts w:ascii="Trebuchet MS" w:hAnsi="Trebuchet MS"/>
          <w:sz w:val="20"/>
          <w:szCs w:val="20"/>
        </w:rPr>
      </w:pPr>
    </w:p>
    <w:p w14:paraId="604441BA" w14:textId="7D6949F2" w:rsidR="006C2AB8" w:rsidRPr="002D02BD" w:rsidRDefault="006C2AB8" w:rsidP="006C2AB8">
      <w:pPr>
        <w:widowControl w:val="0"/>
        <w:numPr>
          <w:ilvl w:val="0"/>
          <w:numId w:val="63"/>
        </w:numPr>
        <w:tabs>
          <w:tab w:val="left" w:pos="851"/>
        </w:tabs>
        <w:adjustRightInd w:val="0"/>
        <w:jc w:val="both"/>
        <w:textAlignment w:val="baseline"/>
        <w:rPr>
          <w:rFonts w:ascii="Trebuchet MS" w:hAnsi="Trebuchet MS"/>
          <w:sz w:val="20"/>
          <w:szCs w:val="20"/>
        </w:rPr>
      </w:pPr>
      <w:r w:rsidRPr="002D02BD">
        <w:rPr>
          <w:rFonts w:ascii="Trebuchet MS" w:hAnsi="Trebuchet MS"/>
          <w:sz w:val="20"/>
          <w:szCs w:val="20"/>
        </w:rPr>
        <w:t>Wykonawca określi ceny jed</w:t>
      </w:r>
      <w:r w:rsidR="00351A3C">
        <w:rPr>
          <w:rFonts w:ascii="Trebuchet MS" w:hAnsi="Trebuchet MS"/>
          <w:sz w:val="20"/>
          <w:szCs w:val="20"/>
        </w:rPr>
        <w:t>nostkowe wymienione w kosztorysie</w:t>
      </w:r>
      <w:r w:rsidRPr="002D02BD">
        <w:rPr>
          <w:rFonts w:ascii="Trebuchet MS" w:hAnsi="Trebuchet MS"/>
          <w:sz w:val="20"/>
          <w:szCs w:val="20"/>
        </w:rPr>
        <w:t xml:space="preserve"> ofertowym, </w:t>
      </w:r>
    </w:p>
    <w:p w14:paraId="359A61F3" w14:textId="77777777" w:rsidR="006C2AB8" w:rsidRPr="002D02BD" w:rsidRDefault="006C2AB8" w:rsidP="006C2AB8">
      <w:pPr>
        <w:widowControl w:val="0"/>
        <w:numPr>
          <w:ilvl w:val="0"/>
          <w:numId w:val="63"/>
        </w:numPr>
        <w:tabs>
          <w:tab w:val="left" w:pos="851"/>
        </w:tabs>
        <w:adjustRightInd w:val="0"/>
        <w:jc w:val="both"/>
        <w:textAlignment w:val="baseline"/>
        <w:rPr>
          <w:rFonts w:ascii="Trebuchet MS" w:hAnsi="Trebuchet MS"/>
          <w:sz w:val="20"/>
          <w:szCs w:val="20"/>
        </w:rPr>
      </w:pPr>
      <w:r w:rsidRPr="002D02BD">
        <w:rPr>
          <w:rFonts w:ascii="Trebuchet MS" w:hAnsi="Trebuchet MS"/>
          <w:sz w:val="20"/>
          <w:szCs w:val="20"/>
        </w:rPr>
        <w:t>Wykonawca obliczy wartość pozycji poprzez przemnożenie ceny jednostkowej dla danej pozycji przez ilość jednostek.</w:t>
      </w:r>
    </w:p>
    <w:p w14:paraId="7EAC77E6" w14:textId="77777777" w:rsidR="006C2AB8" w:rsidRPr="002D02BD" w:rsidRDefault="006C2AB8" w:rsidP="006C2AB8">
      <w:pPr>
        <w:widowControl w:val="0"/>
        <w:numPr>
          <w:ilvl w:val="0"/>
          <w:numId w:val="63"/>
        </w:numPr>
        <w:tabs>
          <w:tab w:val="left" w:pos="851"/>
        </w:tabs>
        <w:adjustRightInd w:val="0"/>
        <w:jc w:val="both"/>
        <w:textAlignment w:val="baseline"/>
        <w:rPr>
          <w:rFonts w:ascii="Trebuchet MS" w:hAnsi="Trebuchet MS"/>
          <w:sz w:val="20"/>
          <w:szCs w:val="20"/>
        </w:rPr>
      </w:pPr>
      <w:r w:rsidRPr="002D02BD">
        <w:rPr>
          <w:rFonts w:ascii="Trebuchet MS" w:hAnsi="Trebuchet MS"/>
          <w:sz w:val="20"/>
          <w:szCs w:val="20"/>
        </w:rPr>
        <w:t>Cena ofertowa jest ceną łączną całego przedmiotu zamówienia.</w:t>
      </w:r>
    </w:p>
    <w:p w14:paraId="39809D7A" w14:textId="77777777" w:rsidR="006C2AB8" w:rsidRPr="002D02BD" w:rsidRDefault="006C2AB8" w:rsidP="006C2AB8">
      <w:pPr>
        <w:widowControl w:val="0"/>
        <w:numPr>
          <w:ilvl w:val="0"/>
          <w:numId w:val="63"/>
        </w:numPr>
        <w:tabs>
          <w:tab w:val="left" w:pos="851"/>
        </w:tabs>
        <w:adjustRightInd w:val="0"/>
        <w:jc w:val="both"/>
        <w:textAlignment w:val="baseline"/>
        <w:rPr>
          <w:rFonts w:ascii="Trebuchet MS" w:hAnsi="Trebuchet MS"/>
          <w:sz w:val="20"/>
          <w:szCs w:val="20"/>
        </w:rPr>
      </w:pPr>
      <w:r w:rsidRPr="002D02BD">
        <w:rPr>
          <w:rFonts w:ascii="Trebuchet MS" w:hAnsi="Trebuchet MS"/>
          <w:sz w:val="20"/>
          <w:szCs w:val="20"/>
        </w:rPr>
        <w:t xml:space="preserve">Cena ofertowa musi zawierać wszystkie koszty związane z realizacją zamówienia wynikające zarówno </w:t>
      </w:r>
      <w:r w:rsidRPr="002D02BD">
        <w:rPr>
          <w:rFonts w:ascii="Trebuchet MS" w:hAnsi="Trebuchet MS"/>
          <w:sz w:val="20"/>
          <w:szCs w:val="20"/>
        </w:rPr>
        <w:br/>
        <w:t>z opisu przedmiotu zamówienia jak i regulaminu stanowiących załączniki do Specyfikacji.</w:t>
      </w:r>
    </w:p>
    <w:p w14:paraId="162632F4" w14:textId="77777777" w:rsidR="006C2AB8" w:rsidRPr="002D02BD" w:rsidRDefault="006C2AB8" w:rsidP="006C2AB8">
      <w:pPr>
        <w:widowControl w:val="0"/>
        <w:numPr>
          <w:ilvl w:val="0"/>
          <w:numId w:val="63"/>
        </w:numPr>
        <w:tabs>
          <w:tab w:val="left" w:pos="851"/>
        </w:tabs>
        <w:adjustRightInd w:val="0"/>
        <w:jc w:val="both"/>
        <w:textAlignment w:val="baseline"/>
        <w:rPr>
          <w:rFonts w:ascii="Trebuchet MS" w:hAnsi="Trebuchet MS"/>
          <w:sz w:val="20"/>
          <w:szCs w:val="20"/>
        </w:rPr>
      </w:pPr>
      <w:r w:rsidRPr="002D02BD">
        <w:rPr>
          <w:rFonts w:ascii="Trebuchet MS" w:hAnsi="Trebuchet MS"/>
          <w:sz w:val="20"/>
          <w:szCs w:val="20"/>
        </w:rPr>
        <w:t>Cena ofertowa powinna być podana w jednym wariancie i określona cyfrowo i słownie.</w:t>
      </w:r>
    </w:p>
    <w:p w14:paraId="1C40B0CB" w14:textId="3D979BED" w:rsidR="00DB1DF4" w:rsidRPr="002E1BB0" w:rsidRDefault="00DB1DF4" w:rsidP="00A1751B">
      <w:pPr>
        <w:tabs>
          <w:tab w:val="left" w:pos="426"/>
        </w:tabs>
        <w:rPr>
          <w:rFonts w:ascii="Trebuchet MS" w:hAnsi="Trebuchet MS"/>
          <w:b/>
          <w:sz w:val="20"/>
          <w:szCs w:val="20"/>
        </w:rPr>
      </w:pPr>
    </w:p>
    <w:p w14:paraId="04B0C1CD"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§9 OKRES ZWIĄZANIA OFERTĄ</w:t>
      </w:r>
    </w:p>
    <w:p w14:paraId="0C079A56" w14:textId="77777777" w:rsidR="00DB1DF4" w:rsidRPr="002E1BB0" w:rsidRDefault="00DB1DF4" w:rsidP="00DB1DF4">
      <w:pPr>
        <w:tabs>
          <w:tab w:val="left" w:pos="567"/>
        </w:tabs>
        <w:ind w:left="426" w:hanging="426"/>
        <w:rPr>
          <w:rFonts w:ascii="Trebuchet MS" w:hAnsi="Trebuchet MS"/>
          <w:b/>
          <w:sz w:val="20"/>
          <w:szCs w:val="20"/>
        </w:rPr>
      </w:pPr>
    </w:p>
    <w:p w14:paraId="1AB885F3" w14:textId="77777777" w:rsidR="00DB1DF4" w:rsidRPr="002E1BB0" w:rsidRDefault="00DB1DF4" w:rsidP="00173169">
      <w:pPr>
        <w:numPr>
          <w:ilvl w:val="0"/>
          <w:numId w:val="52"/>
        </w:numPr>
        <w:jc w:val="both"/>
        <w:rPr>
          <w:rFonts w:ascii="Trebuchet MS" w:hAnsi="Trebuchet MS"/>
          <w:sz w:val="20"/>
          <w:szCs w:val="20"/>
        </w:rPr>
      </w:pPr>
      <w:r w:rsidRPr="002E1BB0">
        <w:rPr>
          <w:rFonts w:ascii="Trebuchet MS" w:hAnsi="Trebuchet MS"/>
          <w:sz w:val="20"/>
          <w:szCs w:val="20"/>
        </w:rPr>
        <w:t xml:space="preserve">Wykonawcy są związani złożoną ofertą do czasu zawarcia umowy z wybranym Wykonawcą, jednak nie dłużej niż </w:t>
      </w:r>
      <w:r w:rsidRPr="002E1BB0">
        <w:rPr>
          <w:rFonts w:ascii="Trebuchet MS" w:hAnsi="Trebuchet MS"/>
          <w:b/>
          <w:sz w:val="20"/>
          <w:szCs w:val="20"/>
        </w:rPr>
        <w:t>30 dni</w:t>
      </w:r>
      <w:r w:rsidRPr="002E1BB0">
        <w:rPr>
          <w:rFonts w:ascii="Trebuchet MS" w:hAnsi="Trebuchet MS"/>
          <w:sz w:val="20"/>
          <w:szCs w:val="20"/>
        </w:rPr>
        <w:t xml:space="preserve"> od dnia ostatecznego terminu składania ofert. Dzień ten jest pierwszym dniem terminu związania ofertą.</w:t>
      </w:r>
    </w:p>
    <w:p w14:paraId="33F7714D" w14:textId="26A14E85" w:rsidR="00DB1DF4" w:rsidRPr="002E1BB0" w:rsidRDefault="00DB1DF4" w:rsidP="00173169">
      <w:pPr>
        <w:pStyle w:val="Akapitzlist"/>
        <w:numPr>
          <w:ilvl w:val="0"/>
          <w:numId w:val="52"/>
        </w:numPr>
        <w:shd w:val="clear" w:color="auto" w:fill="FFFFFF"/>
        <w:spacing w:after="0" w:line="240" w:lineRule="auto"/>
        <w:contextualSpacing w:val="0"/>
        <w:jc w:val="both"/>
        <w:rPr>
          <w:rFonts w:ascii="Trebuchet MS" w:hAnsi="Trebuchet MS"/>
          <w:sz w:val="20"/>
          <w:szCs w:val="20"/>
        </w:rPr>
      </w:pPr>
      <w:r w:rsidRPr="002E1BB0">
        <w:rPr>
          <w:rFonts w:ascii="Trebuchet MS" w:hAnsi="Trebuchet MS"/>
          <w:sz w:val="20"/>
          <w:szCs w:val="20"/>
        </w:rPr>
        <w:lastRenderedPageBreak/>
        <w:t xml:space="preserve">W przypadku gdy wybór najkorzystniejszej oferty nie nastąpi przed upływem terminu związania ofertą określonym w ust. 1 niniejszego paragrafu, Zamawiający przed upływem terminu związania ofertą zwraca się jednokrotnie do Wykonawców o wyrażenie zgody na przedłużenie tego terminu </w:t>
      </w:r>
      <w:r w:rsidR="001864A5">
        <w:rPr>
          <w:rFonts w:ascii="Trebuchet MS" w:hAnsi="Trebuchet MS"/>
          <w:sz w:val="20"/>
          <w:szCs w:val="20"/>
        </w:rPr>
        <w:br/>
      </w:r>
      <w:r w:rsidRPr="002E1BB0">
        <w:rPr>
          <w:rFonts w:ascii="Trebuchet MS" w:hAnsi="Trebuchet MS"/>
          <w:sz w:val="20"/>
          <w:szCs w:val="20"/>
        </w:rPr>
        <w:t>o wskazywany przez niego okres, nie dłuższy niż 30 dni.</w:t>
      </w:r>
    </w:p>
    <w:p w14:paraId="36C26F64" w14:textId="77777777" w:rsidR="00DB1DF4" w:rsidRPr="002E1BB0" w:rsidRDefault="00DB1DF4" w:rsidP="00173169">
      <w:pPr>
        <w:pStyle w:val="Akapitzlist"/>
        <w:numPr>
          <w:ilvl w:val="0"/>
          <w:numId w:val="52"/>
        </w:numPr>
        <w:shd w:val="clear" w:color="auto" w:fill="FFFFFF"/>
        <w:spacing w:after="0" w:line="240" w:lineRule="auto"/>
        <w:contextualSpacing w:val="0"/>
        <w:jc w:val="both"/>
        <w:rPr>
          <w:rFonts w:ascii="Trebuchet MS" w:hAnsi="Trebuchet MS"/>
          <w:sz w:val="20"/>
          <w:szCs w:val="20"/>
        </w:rPr>
      </w:pPr>
      <w:r w:rsidRPr="002E1BB0">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14:paraId="5DA14B80" w14:textId="4C1CB66F" w:rsidR="00841BB2" w:rsidRPr="002E1BB0" w:rsidRDefault="00841BB2" w:rsidP="00A1751B">
      <w:pPr>
        <w:pStyle w:val="Nagwek2"/>
        <w:jc w:val="left"/>
        <w:rPr>
          <w:rFonts w:ascii="Trebuchet MS" w:hAnsi="Trebuchet MS"/>
          <w:sz w:val="20"/>
          <w:szCs w:val="20"/>
        </w:rPr>
      </w:pPr>
    </w:p>
    <w:p w14:paraId="6DBED443" w14:textId="7EB76B6E"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§10 INFORMACJA NA TEMAT MOŻLIWOŚCI SKŁADANIA OFERT WARIANTOWYCH</w:t>
      </w:r>
    </w:p>
    <w:p w14:paraId="4CE1FBCF" w14:textId="77777777" w:rsidR="00DB1DF4" w:rsidRPr="002E1BB0" w:rsidRDefault="00DB1DF4" w:rsidP="00DB1DF4">
      <w:pPr>
        <w:ind w:left="1701" w:hanging="1701"/>
        <w:jc w:val="center"/>
        <w:rPr>
          <w:rFonts w:ascii="Trebuchet MS" w:hAnsi="Trebuchet MS"/>
          <w:sz w:val="20"/>
          <w:szCs w:val="20"/>
        </w:rPr>
      </w:pPr>
    </w:p>
    <w:p w14:paraId="14861C94" w14:textId="77777777" w:rsidR="00DB1DF4" w:rsidRPr="002E1BB0" w:rsidRDefault="00DB1DF4" w:rsidP="00DB1DF4">
      <w:pPr>
        <w:jc w:val="both"/>
        <w:rPr>
          <w:rFonts w:ascii="Trebuchet MS" w:hAnsi="Trebuchet MS"/>
          <w:sz w:val="20"/>
          <w:szCs w:val="20"/>
        </w:rPr>
      </w:pPr>
      <w:r w:rsidRPr="002E1BB0">
        <w:rPr>
          <w:rFonts w:ascii="Trebuchet MS" w:hAnsi="Trebuchet MS"/>
          <w:sz w:val="20"/>
          <w:szCs w:val="20"/>
        </w:rPr>
        <w:t>Zamawiający nie dopuszcza możliwości złożenia oferty wariantowej.</w:t>
      </w:r>
    </w:p>
    <w:p w14:paraId="78030E36" w14:textId="77777777" w:rsidR="00DB1DF4" w:rsidRPr="002E1BB0" w:rsidRDefault="00DB1DF4" w:rsidP="00DB1DF4">
      <w:pPr>
        <w:jc w:val="both"/>
        <w:rPr>
          <w:rFonts w:ascii="Trebuchet MS" w:hAnsi="Trebuchet MS"/>
          <w:b/>
          <w:bCs/>
          <w:sz w:val="20"/>
          <w:szCs w:val="20"/>
        </w:rPr>
      </w:pPr>
    </w:p>
    <w:p w14:paraId="28453384"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§11 INFORMACJA NA TEMAT CZĘŚCI ZAMÓWIENIA</w:t>
      </w:r>
    </w:p>
    <w:p w14:paraId="01D61936"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I MOŻLIWOŚCI SKŁADANIA OFERT CZĘŚCIOWYCH</w:t>
      </w:r>
    </w:p>
    <w:p w14:paraId="0D91E052" w14:textId="77777777" w:rsidR="00DB1DF4" w:rsidRPr="002E1BB0" w:rsidRDefault="00DB1DF4" w:rsidP="00DB1DF4">
      <w:pPr>
        <w:ind w:left="1418" w:hanging="1418"/>
        <w:jc w:val="center"/>
        <w:rPr>
          <w:rFonts w:ascii="Trebuchet MS" w:hAnsi="Trebuchet MS"/>
          <w:b/>
          <w:bCs/>
          <w:sz w:val="20"/>
          <w:szCs w:val="20"/>
        </w:rPr>
      </w:pPr>
    </w:p>
    <w:p w14:paraId="30576A02" w14:textId="77777777" w:rsidR="00DB1DF4" w:rsidRPr="002E1BB0" w:rsidRDefault="00DB1DF4" w:rsidP="00173169">
      <w:pPr>
        <w:numPr>
          <w:ilvl w:val="0"/>
          <w:numId w:val="56"/>
        </w:numPr>
        <w:tabs>
          <w:tab w:val="left" w:pos="426"/>
        </w:tabs>
        <w:suppressAutoHyphens/>
        <w:jc w:val="both"/>
        <w:rPr>
          <w:rFonts w:ascii="Trebuchet MS" w:hAnsi="Trebuchet MS"/>
          <w:sz w:val="20"/>
          <w:szCs w:val="20"/>
        </w:rPr>
      </w:pPr>
      <w:r w:rsidRPr="002E1BB0">
        <w:rPr>
          <w:rFonts w:ascii="Trebuchet MS" w:hAnsi="Trebuchet MS"/>
          <w:sz w:val="20"/>
          <w:szCs w:val="20"/>
        </w:rPr>
        <w:t>Oferta musi obejmować całość zamówienia, Zamawiający nie dopuszcza możliwości składania ofert częściowych.</w:t>
      </w:r>
    </w:p>
    <w:p w14:paraId="248A8C65" w14:textId="77777777" w:rsidR="00DB1DF4" w:rsidRPr="002E1BB0" w:rsidRDefault="00DB1DF4" w:rsidP="00173169">
      <w:pPr>
        <w:numPr>
          <w:ilvl w:val="0"/>
          <w:numId w:val="56"/>
        </w:numPr>
        <w:tabs>
          <w:tab w:val="num" w:pos="360"/>
          <w:tab w:val="left" w:pos="426"/>
        </w:tabs>
        <w:suppressAutoHyphens/>
        <w:jc w:val="both"/>
        <w:rPr>
          <w:rFonts w:ascii="Trebuchet MS" w:hAnsi="Trebuchet MS"/>
          <w:sz w:val="20"/>
          <w:szCs w:val="20"/>
        </w:rPr>
      </w:pPr>
      <w:r w:rsidRPr="002E1BB0">
        <w:rPr>
          <w:rFonts w:ascii="Trebuchet MS" w:hAnsi="Trebuchet MS"/>
          <w:sz w:val="20"/>
          <w:szCs w:val="20"/>
        </w:rPr>
        <w:t>Oferty częściowe jako sprzeczne (nie odpowiadające) z treścią Specyfikacji zostaną odrzucone.</w:t>
      </w:r>
    </w:p>
    <w:p w14:paraId="7238C4F9" w14:textId="77777777" w:rsidR="00DB1DF4" w:rsidRPr="002E1BB0" w:rsidRDefault="00DB1DF4" w:rsidP="00DB1DF4">
      <w:pPr>
        <w:tabs>
          <w:tab w:val="left" w:pos="567"/>
        </w:tabs>
        <w:jc w:val="center"/>
        <w:rPr>
          <w:rFonts w:ascii="Trebuchet MS" w:hAnsi="Trebuchet MS"/>
          <w:b/>
          <w:sz w:val="20"/>
          <w:szCs w:val="20"/>
        </w:rPr>
      </w:pPr>
    </w:p>
    <w:p w14:paraId="06E96CD6"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§12 WYMAGANIA DOTYCZĄCE WADIUM</w:t>
      </w:r>
    </w:p>
    <w:p w14:paraId="44010244" w14:textId="77777777" w:rsidR="00DB1DF4" w:rsidRPr="002E1BB0" w:rsidRDefault="00DB1DF4" w:rsidP="00DB1DF4">
      <w:pPr>
        <w:tabs>
          <w:tab w:val="left" w:pos="567"/>
        </w:tabs>
        <w:jc w:val="center"/>
        <w:rPr>
          <w:rFonts w:ascii="Trebuchet MS" w:hAnsi="Trebuchet MS"/>
          <w:b/>
          <w:bCs/>
          <w:sz w:val="20"/>
          <w:szCs w:val="20"/>
        </w:rPr>
      </w:pPr>
    </w:p>
    <w:p w14:paraId="75C0D134" w14:textId="77777777" w:rsidR="00DB1DF4" w:rsidRPr="002E1BB0" w:rsidRDefault="00DB1DF4" w:rsidP="00DB1DF4">
      <w:pPr>
        <w:rPr>
          <w:rFonts w:ascii="Trebuchet MS" w:hAnsi="Trebuchet MS"/>
          <w:b/>
          <w:sz w:val="20"/>
          <w:szCs w:val="20"/>
        </w:rPr>
      </w:pPr>
      <w:r w:rsidRPr="002E1BB0">
        <w:rPr>
          <w:rFonts w:ascii="Trebuchet MS" w:hAnsi="Trebuchet MS"/>
          <w:bCs/>
          <w:sz w:val="20"/>
          <w:szCs w:val="20"/>
        </w:rPr>
        <w:t>Zamawiający nie wymaga wniesienia wadium w niniejszym postępowaniu</w:t>
      </w:r>
    </w:p>
    <w:p w14:paraId="0126A451" w14:textId="77777777" w:rsidR="00DB1DF4" w:rsidRPr="002E1BB0" w:rsidRDefault="00DB1DF4" w:rsidP="00DB1DF4">
      <w:pPr>
        <w:rPr>
          <w:rFonts w:ascii="Trebuchet MS" w:hAnsi="Trebuchet MS"/>
          <w:b/>
          <w:sz w:val="20"/>
          <w:szCs w:val="20"/>
        </w:rPr>
      </w:pPr>
    </w:p>
    <w:p w14:paraId="427A649C"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§13 OPIS SPOSOBU PRZYGOTOWANIA OFERTY od strony formalnej</w:t>
      </w:r>
    </w:p>
    <w:p w14:paraId="6C727C74" w14:textId="77777777" w:rsidR="00DB1DF4" w:rsidRPr="002E1BB0" w:rsidRDefault="00DB1DF4" w:rsidP="00DB1DF4">
      <w:pPr>
        <w:rPr>
          <w:rFonts w:ascii="Trebuchet MS" w:hAnsi="Trebuchet MS"/>
          <w:b/>
          <w:sz w:val="20"/>
          <w:szCs w:val="20"/>
        </w:rPr>
      </w:pPr>
    </w:p>
    <w:p w14:paraId="7F1D53E4" w14:textId="77777777"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sz w:val="20"/>
          <w:szCs w:val="20"/>
        </w:rPr>
        <w:t>Każdy Wykonawca może złożyć tylko jedną ofertę.</w:t>
      </w:r>
    </w:p>
    <w:p w14:paraId="23284572" w14:textId="77777777"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sz w:val="20"/>
          <w:szCs w:val="20"/>
        </w:rPr>
        <w:t xml:space="preserve">Oferta (formularz ofertowy wraz z wymaganymi dokumentami) musi być przygotowana w języku polskim, złożona w formie </w:t>
      </w:r>
      <w:r w:rsidRPr="002E1BB0">
        <w:rPr>
          <w:rFonts w:ascii="Trebuchet MS" w:hAnsi="Trebuchet MS"/>
          <w:b/>
          <w:sz w:val="20"/>
          <w:szCs w:val="20"/>
        </w:rPr>
        <w:t xml:space="preserve">elektronicznej poprzez platformę zakupową Open Nexus pod adresem: </w:t>
      </w:r>
      <w:hyperlink r:id="rId12" w:history="1">
        <w:r w:rsidRPr="002E1BB0">
          <w:rPr>
            <w:rStyle w:val="Hipercze"/>
            <w:rFonts w:ascii="Trebuchet MS" w:hAnsi="Trebuchet MS"/>
            <w:b/>
            <w:color w:val="auto"/>
            <w:sz w:val="20"/>
            <w:szCs w:val="20"/>
          </w:rPr>
          <w:t>https://platformazakupowa.pl/pn/pwik</w:t>
        </w:r>
      </w:hyperlink>
      <w:r w:rsidRPr="002E1BB0">
        <w:rPr>
          <w:rStyle w:val="Hipercze"/>
          <w:rFonts w:ascii="Trebuchet MS" w:hAnsi="Trebuchet MS"/>
          <w:b/>
          <w:color w:val="auto"/>
          <w:sz w:val="20"/>
          <w:szCs w:val="20"/>
        </w:rPr>
        <w:t xml:space="preserve"> </w:t>
      </w:r>
      <w:r w:rsidRPr="002E1BB0">
        <w:rPr>
          <w:rFonts w:ascii="Trebuchet MS" w:hAnsi="Trebuchet MS"/>
          <w:sz w:val="20"/>
          <w:szCs w:val="20"/>
        </w:rPr>
        <w:t xml:space="preserve">w wierszu oznaczonym tytułem oraz znakiem sprawy niniejszego postępowania </w:t>
      </w:r>
    </w:p>
    <w:p w14:paraId="5AFCE461" w14:textId="77777777"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b/>
          <w:sz w:val="20"/>
          <w:szCs w:val="20"/>
        </w:rPr>
        <w:t>Wykonawca może złożyć ofertę:</w:t>
      </w:r>
    </w:p>
    <w:p w14:paraId="32D23F65" w14:textId="77777777" w:rsidR="00DB1DF4" w:rsidRPr="002E1BB0" w:rsidRDefault="00DB1DF4" w:rsidP="00173169">
      <w:pPr>
        <w:numPr>
          <w:ilvl w:val="1"/>
          <w:numId w:val="54"/>
        </w:numPr>
        <w:suppressAutoHyphens/>
        <w:jc w:val="both"/>
        <w:rPr>
          <w:rFonts w:ascii="Trebuchet MS" w:hAnsi="Trebuchet MS"/>
          <w:sz w:val="20"/>
          <w:szCs w:val="20"/>
        </w:rPr>
      </w:pPr>
      <w:r w:rsidRPr="002E1BB0">
        <w:rPr>
          <w:rFonts w:ascii="Trebuchet MS" w:hAnsi="Trebuchet MS"/>
          <w:sz w:val="20"/>
          <w:szCs w:val="20"/>
        </w:rPr>
        <w:t>jako skan podpisanej wersji papierowej (w formacie PDF) lub</w:t>
      </w:r>
    </w:p>
    <w:p w14:paraId="46D6DD95" w14:textId="77777777" w:rsidR="00DB1DF4" w:rsidRPr="002E1BB0" w:rsidRDefault="00DB1DF4" w:rsidP="00173169">
      <w:pPr>
        <w:numPr>
          <w:ilvl w:val="1"/>
          <w:numId w:val="54"/>
        </w:numPr>
        <w:suppressAutoHyphens/>
        <w:jc w:val="both"/>
        <w:rPr>
          <w:rFonts w:ascii="Trebuchet MS" w:hAnsi="Trebuchet MS"/>
          <w:sz w:val="20"/>
          <w:szCs w:val="20"/>
        </w:rPr>
      </w:pPr>
      <w:r w:rsidRPr="002E1BB0">
        <w:rPr>
          <w:rFonts w:ascii="Trebuchet MS" w:hAnsi="Trebuchet MS"/>
          <w:sz w:val="20"/>
          <w:szCs w:val="20"/>
        </w:rPr>
        <w:t xml:space="preserve">załączyć dokumenty sporządzone elektronicznie i opatrzone kwalifikowanym podpisem elektronicznym lub podpisem zaufanym. </w:t>
      </w:r>
    </w:p>
    <w:p w14:paraId="3BFF7971" w14:textId="3CE0E4CE"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sz w:val="20"/>
          <w:szCs w:val="20"/>
        </w:rPr>
        <w:t xml:space="preserve">Formularz ofertowy wraz ze wszystkimi załącznikami stanowiącymi oświadczenia Wykonawcy, muszą być podpisane przez osobę upoważnioną do reprezentowania Wykonawcy (zgodnie ze sposobem reprezentacji wskazanym w Krajowym Rejestrze Sądowym, Centralnej Ewidencji i Informacji </w:t>
      </w:r>
      <w:r w:rsidR="002D02BD">
        <w:rPr>
          <w:rFonts w:ascii="Trebuchet MS" w:hAnsi="Trebuchet MS"/>
          <w:sz w:val="20"/>
          <w:szCs w:val="20"/>
        </w:rPr>
        <w:br/>
      </w:r>
      <w:r w:rsidRPr="002E1BB0">
        <w:rPr>
          <w:rFonts w:ascii="Trebuchet MS" w:hAnsi="Trebuchet MS"/>
          <w:sz w:val="20"/>
          <w:szCs w:val="20"/>
        </w:rPr>
        <w:t>o Działalności Gospodarczej, bądź wynikającą z innego dokumentu),</w:t>
      </w:r>
    </w:p>
    <w:p w14:paraId="52E2B57F" w14:textId="77777777"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sz w:val="20"/>
          <w:szCs w:val="20"/>
        </w:rPr>
        <w:t>Każda poprawka w ofercie musi być parafowana przez osobę upoważnioną do podpisania oferty,</w:t>
      </w:r>
    </w:p>
    <w:p w14:paraId="5E59B3FC" w14:textId="77777777"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sz w:val="20"/>
          <w:szCs w:val="20"/>
        </w:rPr>
        <w:t>Oferta powinna zawierać wszystkie dokumenty, informacje i oświadczenia wymagane w §6 Specyfikacji,</w:t>
      </w:r>
    </w:p>
    <w:p w14:paraId="325AA523" w14:textId="77777777"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sz w:val="20"/>
          <w:szCs w:val="20"/>
        </w:rPr>
        <w:t>Oferta powinna zostać sporządzona zgodnie z postanowieniami niniejszej Specyfikacji.</w:t>
      </w:r>
    </w:p>
    <w:p w14:paraId="5A7DFA58" w14:textId="77777777" w:rsidR="00DB1DF4" w:rsidRPr="002E1BB0" w:rsidRDefault="00DB1DF4" w:rsidP="00DB1DF4">
      <w:pPr>
        <w:rPr>
          <w:rFonts w:ascii="Trebuchet MS" w:hAnsi="Trebuchet MS"/>
          <w:b/>
          <w:sz w:val="20"/>
          <w:szCs w:val="20"/>
        </w:rPr>
      </w:pPr>
    </w:p>
    <w:p w14:paraId="2DF9D883" w14:textId="77777777" w:rsidR="00DB1DF4" w:rsidRPr="002E1BB0" w:rsidRDefault="00DB1DF4" w:rsidP="00DB1DF4">
      <w:pPr>
        <w:jc w:val="both"/>
        <w:rPr>
          <w:rFonts w:ascii="Trebuchet MS" w:hAnsi="Trebuchet MS"/>
          <w:sz w:val="20"/>
          <w:szCs w:val="20"/>
        </w:rPr>
      </w:pPr>
      <w:r w:rsidRPr="002E1BB0">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14:paraId="64F3EB8F" w14:textId="77777777" w:rsidR="00DB1DF4" w:rsidRPr="002E1BB0" w:rsidRDefault="00DB1DF4" w:rsidP="00DB1DF4">
      <w:pPr>
        <w:suppressAutoHyphens/>
        <w:jc w:val="both"/>
        <w:rPr>
          <w:rFonts w:ascii="Trebuchet MS" w:hAnsi="Trebuchet MS"/>
          <w:b/>
          <w:sz w:val="20"/>
          <w:szCs w:val="20"/>
        </w:rPr>
      </w:pPr>
      <w:r w:rsidRPr="002E1BB0">
        <w:rPr>
          <w:rFonts w:ascii="Trebuchet MS" w:hAnsi="Trebuchet MS"/>
          <w:b/>
          <w:sz w:val="20"/>
          <w:szCs w:val="20"/>
        </w:rPr>
        <w:t>tel. 22 101 02 02, e-mail: cwk@platformazakupowa.pl</w:t>
      </w:r>
    </w:p>
    <w:p w14:paraId="7CA0C235" w14:textId="77777777" w:rsidR="00DB1DF4" w:rsidRPr="002E1BB0" w:rsidRDefault="00DB1DF4" w:rsidP="00DB1DF4">
      <w:pPr>
        <w:rPr>
          <w:rFonts w:ascii="Trebuchet MS" w:hAnsi="Trebuchet MS"/>
          <w:b/>
          <w:sz w:val="20"/>
          <w:szCs w:val="20"/>
        </w:rPr>
      </w:pPr>
    </w:p>
    <w:p w14:paraId="3E4775B9"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 14 KOMUNIKACJA POMIĘDZY ZAMAWIAJĄCYM I WYKONAWCĄ / ZADAWANIE PYTAŃ</w:t>
      </w:r>
    </w:p>
    <w:p w14:paraId="567C0775" w14:textId="77777777" w:rsidR="00DB1DF4" w:rsidRPr="002E1BB0" w:rsidRDefault="00DB1DF4" w:rsidP="00DB1DF4">
      <w:pPr>
        <w:rPr>
          <w:rFonts w:ascii="Trebuchet MS" w:hAnsi="Trebuchet MS"/>
          <w:b/>
          <w:sz w:val="20"/>
          <w:szCs w:val="20"/>
        </w:rPr>
      </w:pPr>
    </w:p>
    <w:p w14:paraId="2ACBA8AA" w14:textId="0D5FEB65" w:rsidR="00DB1DF4" w:rsidRPr="002D02BD" w:rsidRDefault="00DB1DF4" w:rsidP="002D02BD">
      <w:pPr>
        <w:numPr>
          <w:ilvl w:val="0"/>
          <w:numId w:val="17"/>
        </w:numPr>
        <w:tabs>
          <w:tab w:val="left" w:pos="993"/>
        </w:tabs>
        <w:suppressAutoHyphens/>
        <w:ind w:right="28"/>
        <w:jc w:val="both"/>
        <w:rPr>
          <w:rFonts w:ascii="Trebuchet MS" w:hAnsi="Trebuchet MS"/>
          <w:b/>
          <w:sz w:val="20"/>
          <w:szCs w:val="20"/>
        </w:rPr>
      </w:pPr>
      <w:r w:rsidRPr="002E1BB0">
        <w:rPr>
          <w:rFonts w:ascii="Trebuchet MS" w:hAnsi="Trebuchet MS"/>
          <w:b/>
          <w:sz w:val="20"/>
          <w:szCs w:val="20"/>
        </w:rPr>
        <w:t xml:space="preserve">Komunikacja pomiędzy Zamawiającym i Wykonawcą odbywać się będzie drogą elektroniczną, </w:t>
      </w:r>
      <w:r w:rsidRPr="002E1BB0">
        <w:rPr>
          <w:rFonts w:ascii="Trebuchet MS" w:hAnsi="Trebuchet MS"/>
          <w:b/>
          <w:sz w:val="20"/>
          <w:szCs w:val="20"/>
        </w:rPr>
        <w:br/>
        <w:t xml:space="preserve">za pośrednictwem platformy </w:t>
      </w:r>
      <w:hyperlink r:id="rId13"/>
      <w:r w:rsidRPr="002E1BB0">
        <w:rPr>
          <w:rStyle w:val="czeinternetowe"/>
          <w:rFonts w:ascii="Trebuchet MS" w:hAnsi="Trebuchet MS"/>
          <w:b/>
          <w:color w:val="auto"/>
          <w:sz w:val="20"/>
          <w:szCs w:val="20"/>
        </w:rPr>
        <w:t>zakupowej</w:t>
      </w:r>
      <w:r w:rsidRPr="002E1BB0">
        <w:rPr>
          <w:rFonts w:ascii="Trebuchet MS" w:hAnsi="Trebuchet MS"/>
          <w:b/>
          <w:sz w:val="20"/>
          <w:szCs w:val="20"/>
        </w:rPr>
        <w:t xml:space="preserve"> pod adresem: </w:t>
      </w:r>
      <w:hyperlink r:id="rId14">
        <w:r w:rsidRPr="002E1BB0">
          <w:rPr>
            <w:rStyle w:val="czeinternetowe"/>
            <w:rFonts w:ascii="Trebuchet MS" w:hAnsi="Trebuchet MS"/>
            <w:b/>
            <w:color w:val="auto"/>
            <w:sz w:val="20"/>
            <w:szCs w:val="20"/>
          </w:rPr>
          <w:t>https://platformazakupowa.pl/pn/pwik</w:t>
        </w:r>
      </w:hyperlink>
      <w:r w:rsidRPr="002E1BB0">
        <w:rPr>
          <w:rFonts w:ascii="Trebuchet MS" w:hAnsi="Trebuchet MS"/>
          <w:b/>
          <w:sz w:val="20"/>
          <w:szCs w:val="20"/>
        </w:rPr>
        <w:t xml:space="preserve"> </w:t>
      </w:r>
      <w:r w:rsidRPr="002E1BB0">
        <w:rPr>
          <w:rFonts w:ascii="Trebuchet MS" w:hAnsi="Trebuchet MS"/>
          <w:b/>
          <w:sz w:val="20"/>
          <w:szCs w:val="20"/>
        </w:rPr>
        <w:br/>
        <w:t>na stronie dotyczącej odpowiedniego postępowania.</w:t>
      </w:r>
    </w:p>
    <w:p w14:paraId="75A70A5F" w14:textId="68F9F29D" w:rsidR="00DB1DF4" w:rsidRPr="002D02BD" w:rsidRDefault="00DB1DF4" w:rsidP="00DB1DF4">
      <w:pPr>
        <w:numPr>
          <w:ilvl w:val="0"/>
          <w:numId w:val="17"/>
        </w:numPr>
        <w:tabs>
          <w:tab w:val="left" w:pos="993"/>
        </w:tabs>
        <w:suppressAutoHyphens/>
        <w:ind w:right="28"/>
        <w:jc w:val="both"/>
        <w:rPr>
          <w:rFonts w:ascii="Trebuchet MS" w:hAnsi="Trebuchet MS"/>
          <w:b/>
          <w:sz w:val="20"/>
          <w:szCs w:val="20"/>
        </w:rPr>
      </w:pPr>
      <w:r w:rsidRPr="002E1BB0">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2E1BB0">
        <w:rPr>
          <w:rFonts w:ascii="Trebuchet MS" w:hAnsi="Trebuchet MS"/>
          <w:b/>
          <w:sz w:val="20"/>
          <w:szCs w:val="20"/>
        </w:rPr>
        <w:t xml:space="preserve">pod warunkiem że wniosek </w:t>
      </w:r>
      <w:r w:rsidRPr="002E1BB0">
        <w:rPr>
          <w:rFonts w:ascii="Trebuchet MS" w:hAnsi="Trebuchet MS"/>
          <w:b/>
          <w:sz w:val="20"/>
          <w:szCs w:val="20"/>
        </w:rPr>
        <w:br/>
        <w:t xml:space="preserve">o wyjaśnienie treści Specyfikacji wpłynął do Zamawiającego nie później niż do końca dnia, </w:t>
      </w:r>
      <w:r w:rsidRPr="002E1BB0">
        <w:rPr>
          <w:rFonts w:ascii="Trebuchet MS" w:hAnsi="Trebuchet MS"/>
          <w:b/>
          <w:sz w:val="20"/>
          <w:szCs w:val="20"/>
        </w:rPr>
        <w:br/>
        <w:t>w którym upływa połowa wyznaczonego terminu składania ofert.</w:t>
      </w:r>
    </w:p>
    <w:p w14:paraId="2445D5BA" w14:textId="77777777" w:rsidR="00DB1DF4" w:rsidRPr="002E1BB0" w:rsidRDefault="00DB1DF4" w:rsidP="00173169">
      <w:pPr>
        <w:numPr>
          <w:ilvl w:val="0"/>
          <w:numId w:val="17"/>
        </w:numPr>
        <w:tabs>
          <w:tab w:val="left" w:pos="993"/>
        </w:tabs>
        <w:suppressAutoHyphens/>
        <w:ind w:right="28"/>
        <w:jc w:val="both"/>
        <w:rPr>
          <w:rFonts w:ascii="Trebuchet MS" w:hAnsi="Trebuchet MS"/>
          <w:b/>
          <w:sz w:val="20"/>
          <w:szCs w:val="20"/>
        </w:rPr>
      </w:pPr>
      <w:r w:rsidRPr="002E1BB0">
        <w:rPr>
          <w:rFonts w:ascii="Trebuchet MS" w:hAnsi="Trebuchet MS"/>
          <w:b/>
          <w:sz w:val="20"/>
          <w:szCs w:val="20"/>
        </w:rPr>
        <w:t xml:space="preserve">Pytania należy zadawać za pośrednictwem platformy </w:t>
      </w:r>
      <w:hyperlink r:id="rId15"/>
      <w:r w:rsidRPr="002E1BB0">
        <w:rPr>
          <w:rStyle w:val="czeinternetowe"/>
          <w:rFonts w:ascii="Trebuchet MS" w:hAnsi="Trebuchet MS"/>
          <w:b/>
          <w:color w:val="auto"/>
          <w:sz w:val="20"/>
          <w:szCs w:val="20"/>
        </w:rPr>
        <w:t>zakupowej</w:t>
      </w:r>
      <w:r w:rsidRPr="002E1BB0">
        <w:rPr>
          <w:rFonts w:ascii="Trebuchet MS" w:hAnsi="Trebuchet MS"/>
          <w:sz w:val="20"/>
          <w:szCs w:val="20"/>
        </w:rPr>
        <w:t xml:space="preserve"> </w:t>
      </w:r>
      <w:r w:rsidRPr="002E1BB0">
        <w:rPr>
          <w:rFonts w:ascii="Trebuchet MS" w:hAnsi="Trebuchet MS"/>
          <w:b/>
          <w:sz w:val="20"/>
          <w:szCs w:val="20"/>
        </w:rPr>
        <w:t xml:space="preserve">pod adresem: </w:t>
      </w:r>
      <w:hyperlink r:id="rId16">
        <w:r w:rsidRPr="002E1BB0">
          <w:rPr>
            <w:rStyle w:val="czeinternetowe"/>
            <w:rFonts w:ascii="Trebuchet MS" w:hAnsi="Trebuchet MS"/>
            <w:b/>
            <w:color w:val="auto"/>
            <w:sz w:val="20"/>
            <w:szCs w:val="20"/>
          </w:rPr>
          <w:t>https://platformazakupowa.pl/pn/pwik</w:t>
        </w:r>
      </w:hyperlink>
      <w:r w:rsidRPr="002E1BB0">
        <w:rPr>
          <w:rFonts w:ascii="Trebuchet MS" w:hAnsi="Trebuchet MS"/>
          <w:sz w:val="20"/>
          <w:szCs w:val="20"/>
        </w:rPr>
        <w:t xml:space="preserve"> na stronie dotyczącej odpowiedniego postępowania, </w:t>
      </w:r>
      <w:r w:rsidRPr="002E1BB0">
        <w:rPr>
          <w:rFonts w:ascii="Trebuchet MS" w:hAnsi="Trebuchet MS"/>
          <w:sz w:val="20"/>
          <w:szCs w:val="20"/>
          <w:shd w:val="clear" w:color="auto" w:fill="FFFFFF"/>
        </w:rPr>
        <w:t>poprzez formularz "</w:t>
      </w:r>
      <w:r w:rsidRPr="002E1BB0">
        <w:rPr>
          <w:rFonts w:ascii="Trebuchet MS" w:hAnsi="Trebuchet MS"/>
          <w:b/>
          <w:sz w:val="20"/>
          <w:szCs w:val="20"/>
          <w:shd w:val="clear" w:color="auto" w:fill="FFFFFF"/>
        </w:rPr>
        <w:t xml:space="preserve">Wyślij wiadomość do zamawiającego". </w:t>
      </w:r>
      <w:r w:rsidRPr="002E1BB0">
        <w:rPr>
          <w:rFonts w:ascii="Trebuchet MS" w:hAnsi="Trebuchet MS"/>
          <w:sz w:val="20"/>
          <w:szCs w:val="20"/>
        </w:rPr>
        <w:t xml:space="preserve">Zamawiający treść zapytań wraz z wyjaśnieniami umieści na stronie z ogłoszeniem o przetargu w </w:t>
      </w:r>
      <w:r w:rsidRPr="002E1BB0">
        <w:rPr>
          <w:rFonts w:ascii="Trebuchet MS" w:hAnsi="Trebuchet MS"/>
          <w:b/>
          <w:sz w:val="20"/>
          <w:szCs w:val="20"/>
        </w:rPr>
        <w:t>sekcji „Komunikaty”.</w:t>
      </w:r>
      <w:r w:rsidRPr="002E1BB0">
        <w:rPr>
          <w:rFonts w:ascii="Trebuchet MS" w:hAnsi="Trebuchet MS"/>
          <w:sz w:val="20"/>
          <w:szCs w:val="20"/>
        </w:rPr>
        <w:t xml:space="preserve"> Udzielając wyjaśnień Zamawiający nie ujawni źródła zapytania.</w:t>
      </w:r>
    </w:p>
    <w:p w14:paraId="2624F3C0" w14:textId="77777777" w:rsidR="00DB1DF4" w:rsidRPr="002E1BB0" w:rsidRDefault="00DB1DF4" w:rsidP="00DB1DF4">
      <w:pPr>
        <w:tabs>
          <w:tab w:val="left" w:pos="993"/>
        </w:tabs>
        <w:ind w:right="28"/>
        <w:jc w:val="both"/>
        <w:rPr>
          <w:rFonts w:ascii="Trebuchet MS" w:hAnsi="Trebuchet MS"/>
          <w:b/>
          <w:sz w:val="20"/>
          <w:szCs w:val="20"/>
        </w:rPr>
      </w:pPr>
    </w:p>
    <w:p w14:paraId="72A7C28C" w14:textId="77777777" w:rsidR="00DB1DF4" w:rsidRPr="002E1BB0" w:rsidRDefault="00DB1DF4" w:rsidP="00173169">
      <w:pPr>
        <w:numPr>
          <w:ilvl w:val="0"/>
          <w:numId w:val="17"/>
        </w:numPr>
        <w:tabs>
          <w:tab w:val="left" w:pos="993"/>
        </w:tabs>
        <w:suppressAutoHyphens/>
        <w:ind w:right="28"/>
        <w:jc w:val="both"/>
        <w:rPr>
          <w:rFonts w:ascii="Trebuchet MS" w:hAnsi="Trebuchet MS"/>
          <w:b/>
          <w:sz w:val="20"/>
          <w:szCs w:val="20"/>
        </w:rPr>
      </w:pPr>
      <w:r w:rsidRPr="002E1BB0">
        <w:rPr>
          <w:rFonts w:ascii="Trebuchet MS" w:hAnsi="Trebuchet MS"/>
          <w:sz w:val="20"/>
          <w:szCs w:val="20"/>
        </w:rPr>
        <w:t xml:space="preserve">W uzasadnionych przypadkach Zamawiający może przedłużyć termin składania ofert, powiadamiając </w:t>
      </w:r>
      <w:r w:rsidRPr="002E1BB0">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14:paraId="6CFC5DDE" w14:textId="422A43D0" w:rsidR="00090F9C" w:rsidRPr="002E1BB0" w:rsidRDefault="00090F9C" w:rsidP="00292272">
      <w:pPr>
        <w:rPr>
          <w:rFonts w:ascii="Trebuchet MS" w:hAnsi="Trebuchet MS"/>
          <w:b/>
          <w:sz w:val="20"/>
          <w:szCs w:val="20"/>
        </w:rPr>
      </w:pPr>
    </w:p>
    <w:p w14:paraId="1C421F1A"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 15 JAWNOŚĆ OFERTY / TAJEMNICA PRZEDSIĘBIORSTWA</w:t>
      </w:r>
    </w:p>
    <w:p w14:paraId="2FAFE2E4" w14:textId="77777777" w:rsidR="00DB1DF4" w:rsidRPr="002E1BB0" w:rsidRDefault="00DB1DF4" w:rsidP="00DB1DF4">
      <w:pPr>
        <w:tabs>
          <w:tab w:val="left" w:pos="993"/>
        </w:tabs>
        <w:ind w:right="28"/>
        <w:jc w:val="both"/>
        <w:rPr>
          <w:rFonts w:ascii="Trebuchet MS" w:hAnsi="Trebuchet MS"/>
          <w:b/>
          <w:sz w:val="20"/>
          <w:szCs w:val="20"/>
        </w:rPr>
      </w:pPr>
    </w:p>
    <w:p w14:paraId="09A01262" w14:textId="77777777" w:rsidR="00DB1DF4" w:rsidRPr="002E1BB0" w:rsidRDefault="00DB1DF4" w:rsidP="00173169">
      <w:pPr>
        <w:numPr>
          <w:ilvl w:val="0"/>
          <w:numId w:val="53"/>
        </w:numPr>
        <w:tabs>
          <w:tab w:val="left" w:pos="993"/>
        </w:tabs>
        <w:suppressAutoHyphens/>
        <w:ind w:right="28"/>
        <w:jc w:val="both"/>
        <w:rPr>
          <w:rFonts w:ascii="Trebuchet MS" w:hAnsi="Trebuchet MS"/>
          <w:b/>
          <w:sz w:val="20"/>
          <w:szCs w:val="20"/>
        </w:rPr>
      </w:pPr>
      <w:r w:rsidRPr="002E1BB0">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2E1BB0">
        <w:rPr>
          <w:rFonts w:ascii="Trebuchet MS" w:hAnsi="Trebuchet MS"/>
          <w:b/>
          <w:bCs/>
          <w:sz w:val="20"/>
          <w:szCs w:val="20"/>
          <w:u w:val="single"/>
        </w:rPr>
        <w:t>zastrzegł oraz wykazał</w:t>
      </w:r>
      <w:r w:rsidRPr="002E1BB0">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2E1BB0">
        <w:rPr>
          <w:rFonts w:ascii="Trebuchet MS" w:hAnsi="Trebuchet MS"/>
          <w:sz w:val="20"/>
          <w:szCs w:val="20"/>
        </w:rPr>
        <w:br/>
        <w:t>i warunków płatności zawartych w ofertach.</w:t>
      </w:r>
    </w:p>
    <w:p w14:paraId="5CEDED00" w14:textId="77777777" w:rsidR="00DB1DF4" w:rsidRPr="002E1BB0" w:rsidRDefault="00DB1DF4" w:rsidP="00173169">
      <w:pPr>
        <w:numPr>
          <w:ilvl w:val="0"/>
          <w:numId w:val="53"/>
        </w:numPr>
        <w:tabs>
          <w:tab w:val="left" w:pos="993"/>
        </w:tabs>
        <w:suppressAutoHyphens/>
        <w:ind w:right="28"/>
        <w:jc w:val="both"/>
        <w:rPr>
          <w:rFonts w:ascii="Trebuchet MS" w:hAnsi="Trebuchet MS"/>
          <w:b/>
          <w:sz w:val="20"/>
          <w:szCs w:val="20"/>
        </w:rPr>
      </w:pPr>
      <w:r w:rsidRPr="002E1BB0">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14:paraId="2EAA0A11" w14:textId="77777777" w:rsidR="00DB1DF4" w:rsidRPr="002E1BB0" w:rsidRDefault="00DB1DF4" w:rsidP="00173169">
      <w:pPr>
        <w:numPr>
          <w:ilvl w:val="0"/>
          <w:numId w:val="53"/>
        </w:numPr>
        <w:tabs>
          <w:tab w:val="left" w:pos="993"/>
        </w:tabs>
        <w:suppressAutoHyphens/>
        <w:ind w:right="28"/>
        <w:jc w:val="both"/>
        <w:rPr>
          <w:rFonts w:ascii="Trebuchet MS" w:hAnsi="Trebuchet MS"/>
          <w:b/>
          <w:sz w:val="20"/>
          <w:szCs w:val="20"/>
        </w:rPr>
      </w:pPr>
      <w:r w:rsidRPr="002E1BB0">
        <w:rPr>
          <w:rFonts w:ascii="Trebuchet MS" w:hAnsi="Trebuchet MS"/>
          <w:sz w:val="20"/>
          <w:szCs w:val="20"/>
        </w:rPr>
        <w:t xml:space="preserve">Informacje stanowiące tajemnicę przedsiębiorstwa, powinny być zgrupowane i stanowić oddzielną  </w:t>
      </w:r>
      <w:r w:rsidRPr="002E1BB0">
        <w:rPr>
          <w:rFonts w:ascii="Trebuchet MS" w:hAnsi="Trebuchet MS"/>
          <w:sz w:val="20"/>
          <w:szCs w:val="20"/>
        </w:rPr>
        <w:br/>
        <w:t>część oferty, opisaną w następujący sposób: „</w:t>
      </w:r>
      <w:r w:rsidRPr="002E1BB0">
        <w:rPr>
          <w:rFonts w:ascii="Trebuchet MS" w:hAnsi="Trebuchet MS"/>
          <w:b/>
          <w:sz w:val="20"/>
          <w:szCs w:val="20"/>
        </w:rPr>
        <w:t>tajemnica przedsiębiorstwa – tylko do wglądu przez  Zamawiającego”.</w:t>
      </w:r>
    </w:p>
    <w:p w14:paraId="4C510BB0" w14:textId="77777777" w:rsidR="00DB1DF4" w:rsidRPr="002E1BB0" w:rsidRDefault="00DB1DF4" w:rsidP="00173169">
      <w:pPr>
        <w:numPr>
          <w:ilvl w:val="0"/>
          <w:numId w:val="53"/>
        </w:numPr>
        <w:tabs>
          <w:tab w:val="left" w:pos="993"/>
        </w:tabs>
        <w:suppressAutoHyphens/>
        <w:ind w:right="28"/>
        <w:jc w:val="both"/>
        <w:rPr>
          <w:rFonts w:ascii="Trebuchet MS" w:hAnsi="Trebuchet MS"/>
          <w:b/>
          <w:sz w:val="20"/>
          <w:szCs w:val="20"/>
        </w:rPr>
      </w:pPr>
      <w:r w:rsidRPr="002E1BB0">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14:paraId="6172080E" w14:textId="098A68D8" w:rsidR="00292272" w:rsidRPr="002E1BB0" w:rsidRDefault="00292272" w:rsidP="00DB1DF4">
      <w:pPr>
        <w:tabs>
          <w:tab w:val="left" w:pos="426"/>
        </w:tabs>
        <w:rPr>
          <w:rFonts w:ascii="Trebuchet MS" w:hAnsi="Trebuchet MS"/>
          <w:b/>
          <w:sz w:val="20"/>
          <w:szCs w:val="20"/>
        </w:rPr>
      </w:pPr>
    </w:p>
    <w:p w14:paraId="3ED510A8" w14:textId="0E584026" w:rsidR="00DB1DF4" w:rsidRDefault="00DB1DF4" w:rsidP="00DB1DF4">
      <w:pPr>
        <w:pStyle w:val="Nagwek2"/>
        <w:jc w:val="center"/>
        <w:rPr>
          <w:rFonts w:ascii="Trebuchet MS" w:hAnsi="Trebuchet MS"/>
          <w:sz w:val="20"/>
          <w:szCs w:val="20"/>
        </w:rPr>
      </w:pPr>
      <w:r w:rsidRPr="002E1BB0">
        <w:rPr>
          <w:rFonts w:ascii="Trebuchet MS" w:hAnsi="Trebuchet MS"/>
          <w:sz w:val="20"/>
          <w:szCs w:val="20"/>
        </w:rPr>
        <w:t>§16 MIEJSCE I TERMIN OTWARCIA OFERT ORAZ TRYB OCENY OFERT</w:t>
      </w:r>
    </w:p>
    <w:p w14:paraId="6AA1A80B" w14:textId="77777777" w:rsidR="00292272" w:rsidRPr="00292272" w:rsidRDefault="00292272" w:rsidP="00292272"/>
    <w:p w14:paraId="6612BDD2" w14:textId="2F4AD235" w:rsidR="00292272" w:rsidRPr="00177C79" w:rsidRDefault="00292272" w:rsidP="00173169">
      <w:pPr>
        <w:numPr>
          <w:ilvl w:val="0"/>
          <w:numId w:val="55"/>
        </w:numPr>
        <w:suppressAutoHyphens/>
        <w:jc w:val="both"/>
        <w:rPr>
          <w:rFonts w:ascii="Trebuchet MS" w:hAnsi="Trebuchet MS"/>
          <w:sz w:val="20"/>
          <w:szCs w:val="20"/>
        </w:rPr>
      </w:pPr>
      <w:r w:rsidRPr="00177C79">
        <w:rPr>
          <w:rFonts w:ascii="Trebuchet MS" w:hAnsi="Trebuchet MS"/>
          <w:sz w:val="20"/>
          <w:szCs w:val="20"/>
        </w:rPr>
        <w:t xml:space="preserve">Otwarcie ofert nastąpi </w:t>
      </w:r>
      <w:r w:rsidRPr="00177C79">
        <w:rPr>
          <w:rFonts w:ascii="Trebuchet MS" w:hAnsi="Trebuchet MS"/>
          <w:b/>
          <w:sz w:val="20"/>
          <w:szCs w:val="20"/>
        </w:rPr>
        <w:t xml:space="preserve">w ostatnim dniu składania ofert o godz. 11.05 </w:t>
      </w:r>
      <w:r w:rsidRPr="00177C79">
        <w:rPr>
          <w:rFonts w:ascii="Trebuchet MS" w:hAnsi="Trebuchet MS"/>
          <w:sz w:val="20"/>
          <w:szCs w:val="20"/>
        </w:rPr>
        <w:t>w budynku nr 4, pok. nr 62, na komputerze Zamawiającego, po pobraniu z Platformy zakupowej złożonych ofert</w:t>
      </w:r>
      <w:r w:rsidRPr="00177C79">
        <w:rPr>
          <w:rFonts w:ascii="Trebuchet MS" w:hAnsi="Trebuchet MS"/>
          <w:b/>
          <w:sz w:val="20"/>
          <w:szCs w:val="20"/>
        </w:rPr>
        <w:t>.</w:t>
      </w:r>
      <w:r w:rsidRPr="00177C79">
        <w:rPr>
          <w:rFonts w:ascii="Trebuchet MS" w:hAnsi="Trebuchet MS"/>
          <w:sz w:val="20"/>
          <w:szCs w:val="20"/>
        </w:rPr>
        <w:t xml:space="preserve">  Niezwłocznie po otwarciu ofert, Zamawiający zamieści na stronie </w:t>
      </w:r>
      <w:hyperlink r:id="rId17" w:history="1">
        <w:r w:rsidRPr="00177C79">
          <w:rPr>
            <w:rStyle w:val="Hipercze"/>
            <w:rFonts w:ascii="Trebuchet MS" w:hAnsi="Trebuchet MS"/>
            <w:color w:val="auto"/>
            <w:sz w:val="20"/>
            <w:szCs w:val="20"/>
          </w:rPr>
          <w:t>https://platformazakupowa.pl/pn/pwik</w:t>
        </w:r>
      </w:hyperlink>
      <w:r w:rsidRPr="00177C79">
        <w:rPr>
          <w:rFonts w:ascii="Trebuchet MS" w:hAnsi="Trebuchet MS"/>
          <w:sz w:val="20"/>
          <w:szCs w:val="20"/>
        </w:rPr>
        <w:t xml:space="preserve"> (podstronie z ogłoszeniem o postępowaniu) </w:t>
      </w:r>
      <w:r w:rsidRPr="00177C79">
        <w:rPr>
          <w:rFonts w:ascii="Trebuchet MS" w:hAnsi="Trebuchet MS"/>
          <w:b/>
          <w:sz w:val="20"/>
          <w:szCs w:val="20"/>
        </w:rPr>
        <w:t>w sekcji „Komunikaty”</w:t>
      </w:r>
      <w:r w:rsidRPr="00177C79">
        <w:rPr>
          <w:rFonts w:ascii="Trebuchet MS" w:hAnsi="Trebuchet MS"/>
          <w:sz w:val="20"/>
          <w:szCs w:val="20"/>
        </w:rPr>
        <w:t xml:space="preserve"> informacje dotyczące:</w:t>
      </w:r>
    </w:p>
    <w:p w14:paraId="7808FFFF" w14:textId="77777777" w:rsidR="00292272" w:rsidRPr="00177C79" w:rsidRDefault="00292272" w:rsidP="00292272">
      <w:pPr>
        <w:ind w:left="567"/>
        <w:jc w:val="both"/>
        <w:rPr>
          <w:rFonts w:ascii="Trebuchet MS" w:hAnsi="Trebuchet MS"/>
          <w:sz w:val="20"/>
          <w:szCs w:val="20"/>
        </w:rPr>
      </w:pPr>
      <w:r w:rsidRPr="00177C79">
        <w:rPr>
          <w:rFonts w:ascii="Trebuchet MS" w:hAnsi="Trebuchet MS"/>
          <w:sz w:val="20"/>
          <w:szCs w:val="20"/>
        </w:rPr>
        <w:t>a) firm Wykonawców, którzy złożyli oferty w terminie (nazwa, miejscowość),</w:t>
      </w:r>
    </w:p>
    <w:p w14:paraId="0C51CA42" w14:textId="77777777" w:rsidR="00292272" w:rsidRPr="00177C79" w:rsidRDefault="00292272" w:rsidP="00292272">
      <w:pPr>
        <w:ind w:left="567"/>
        <w:jc w:val="both"/>
        <w:rPr>
          <w:rFonts w:ascii="Trebuchet MS" w:hAnsi="Trebuchet MS"/>
          <w:sz w:val="20"/>
          <w:szCs w:val="20"/>
        </w:rPr>
      </w:pPr>
      <w:r w:rsidRPr="00177C79">
        <w:rPr>
          <w:rFonts w:ascii="Trebuchet MS" w:hAnsi="Trebuchet MS"/>
          <w:sz w:val="20"/>
          <w:szCs w:val="20"/>
        </w:rPr>
        <w:t>b) cen zawartych w ofertach.</w:t>
      </w:r>
    </w:p>
    <w:p w14:paraId="38C8F9C1" w14:textId="77777777" w:rsidR="00292272" w:rsidRPr="00177C79" w:rsidRDefault="00292272" w:rsidP="00173169">
      <w:pPr>
        <w:numPr>
          <w:ilvl w:val="0"/>
          <w:numId w:val="55"/>
        </w:numPr>
        <w:suppressAutoHyphens/>
        <w:jc w:val="both"/>
        <w:rPr>
          <w:rFonts w:ascii="Trebuchet MS" w:hAnsi="Trebuchet MS"/>
          <w:sz w:val="20"/>
          <w:szCs w:val="20"/>
        </w:rPr>
      </w:pPr>
      <w:r w:rsidRPr="00177C79">
        <w:rPr>
          <w:rFonts w:ascii="Trebuchet MS" w:hAnsi="Trebuchet MS"/>
          <w:sz w:val="20"/>
          <w:szCs w:val="20"/>
        </w:rPr>
        <w:t>Zamawiający zbada wyłącznie ofertę najkorzystniejszą. W przypadku odrzucenia tej oferty, badaniu będą podlegały kolejne najkorzystniejsze oferty.</w:t>
      </w:r>
    </w:p>
    <w:p w14:paraId="1122284C" w14:textId="77777777" w:rsidR="00292272" w:rsidRPr="00177C79" w:rsidRDefault="00292272" w:rsidP="00173169">
      <w:pPr>
        <w:numPr>
          <w:ilvl w:val="0"/>
          <w:numId w:val="55"/>
        </w:numPr>
        <w:suppressAutoHyphens/>
        <w:jc w:val="both"/>
        <w:rPr>
          <w:rFonts w:ascii="Trebuchet MS" w:hAnsi="Trebuchet MS"/>
          <w:sz w:val="20"/>
          <w:szCs w:val="20"/>
        </w:rPr>
      </w:pPr>
      <w:r w:rsidRPr="00177C79">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14:paraId="6670B483" w14:textId="77777777" w:rsidR="00292272" w:rsidRPr="00177C79" w:rsidRDefault="00292272" w:rsidP="00292272">
      <w:pPr>
        <w:ind w:left="360"/>
        <w:jc w:val="both"/>
        <w:rPr>
          <w:rFonts w:ascii="Trebuchet MS" w:hAnsi="Trebuchet MS"/>
          <w:sz w:val="20"/>
          <w:szCs w:val="20"/>
        </w:rPr>
      </w:pPr>
      <w:r w:rsidRPr="00177C79">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14:paraId="0CC9FBAE" w14:textId="77777777" w:rsidR="00292272" w:rsidRPr="00177C79" w:rsidRDefault="00292272" w:rsidP="00292272">
      <w:pPr>
        <w:ind w:left="360"/>
        <w:jc w:val="both"/>
        <w:rPr>
          <w:rFonts w:ascii="Trebuchet MS" w:hAnsi="Trebuchet MS"/>
          <w:sz w:val="20"/>
          <w:szCs w:val="20"/>
        </w:rPr>
      </w:pPr>
      <w:r w:rsidRPr="00177C79">
        <w:rPr>
          <w:rFonts w:ascii="Trebuchet MS" w:hAnsi="Trebuchet MS"/>
          <w:sz w:val="20"/>
          <w:szCs w:val="20"/>
        </w:rPr>
        <w:t>Zamawiający odrzuca ofertę Wykonawcy, który nie złożył wyjaśnień lub jeżeli dokonana ocena wyjaśnień nie spełnia wymagań Zamawiającego.</w:t>
      </w:r>
    </w:p>
    <w:p w14:paraId="3BC8FFE1" w14:textId="77777777" w:rsidR="00292272" w:rsidRPr="00177C79" w:rsidRDefault="00292272" w:rsidP="00173169">
      <w:pPr>
        <w:numPr>
          <w:ilvl w:val="0"/>
          <w:numId w:val="55"/>
        </w:numPr>
        <w:tabs>
          <w:tab w:val="left" w:pos="993"/>
        </w:tabs>
        <w:suppressAutoHyphens/>
        <w:jc w:val="both"/>
        <w:rPr>
          <w:rFonts w:ascii="Trebuchet MS" w:hAnsi="Trebuchet MS"/>
          <w:sz w:val="20"/>
          <w:szCs w:val="20"/>
        </w:rPr>
      </w:pPr>
      <w:r w:rsidRPr="00177C79">
        <w:rPr>
          <w:rFonts w:ascii="Trebuchet MS" w:hAnsi="Trebuchet MS"/>
          <w:sz w:val="20"/>
          <w:szCs w:val="20"/>
        </w:rPr>
        <w:t>Zamawiający w celu ustalenia, czy oferta zawiera rażąco niską cenę w stosunku do przedmiotu zamówienia może zwrócić się do Wykonawcy o udzielenie w określonym terminie wyjaśnień dotyczących elementów oferty mających wpływ na wysokość ceny. Zamawiający odrzuca ofertę Wykonawcy, który nie złożył wyjaśnień lub jeżeli dokonana ocena wyjaśnień z dostarczonymi dowodami potwierdza, że oferta zawiera rażąco niską cenę w stosunku do przedmiotu zamówienia.</w:t>
      </w:r>
    </w:p>
    <w:p w14:paraId="290D2106" w14:textId="77777777" w:rsidR="00292272" w:rsidRPr="00177C79" w:rsidRDefault="00292272" w:rsidP="00292272">
      <w:pPr>
        <w:tabs>
          <w:tab w:val="left" w:pos="993"/>
        </w:tabs>
        <w:ind w:left="360"/>
        <w:jc w:val="both"/>
        <w:rPr>
          <w:rFonts w:ascii="Trebuchet MS" w:hAnsi="Trebuchet MS"/>
          <w:sz w:val="20"/>
          <w:szCs w:val="20"/>
        </w:rPr>
      </w:pPr>
      <w:r w:rsidRPr="00177C79">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14:paraId="77B8A530" w14:textId="77777777" w:rsidR="00292272" w:rsidRPr="00177C79" w:rsidRDefault="00292272" w:rsidP="00173169">
      <w:pPr>
        <w:numPr>
          <w:ilvl w:val="0"/>
          <w:numId w:val="55"/>
        </w:numPr>
        <w:tabs>
          <w:tab w:val="left" w:pos="993"/>
        </w:tabs>
        <w:suppressAutoHyphens/>
        <w:jc w:val="both"/>
        <w:rPr>
          <w:rFonts w:ascii="Trebuchet MS" w:hAnsi="Trebuchet MS"/>
          <w:sz w:val="20"/>
          <w:szCs w:val="20"/>
        </w:rPr>
      </w:pPr>
      <w:r w:rsidRPr="00177C79">
        <w:rPr>
          <w:rFonts w:ascii="Trebuchet MS" w:hAnsi="Trebuchet MS"/>
          <w:sz w:val="20"/>
          <w:szCs w:val="20"/>
        </w:rPr>
        <w:t>Zamawiający poprawia w ofercie:</w:t>
      </w:r>
    </w:p>
    <w:p w14:paraId="01A6239E" w14:textId="77777777" w:rsidR="00292272" w:rsidRPr="00177C79" w:rsidRDefault="00292272" w:rsidP="00173169">
      <w:pPr>
        <w:numPr>
          <w:ilvl w:val="2"/>
          <w:numId w:val="55"/>
        </w:numPr>
        <w:tabs>
          <w:tab w:val="clear" w:pos="720"/>
          <w:tab w:val="left" w:pos="709"/>
        </w:tabs>
        <w:suppressAutoHyphens/>
        <w:ind w:hanging="1554"/>
        <w:jc w:val="both"/>
        <w:rPr>
          <w:rFonts w:ascii="Trebuchet MS" w:hAnsi="Trebuchet MS"/>
          <w:sz w:val="20"/>
          <w:szCs w:val="20"/>
        </w:rPr>
      </w:pPr>
      <w:r w:rsidRPr="00177C79">
        <w:rPr>
          <w:rFonts w:ascii="Trebuchet MS" w:hAnsi="Trebuchet MS"/>
          <w:sz w:val="20"/>
          <w:szCs w:val="20"/>
        </w:rPr>
        <w:t>oczywiste omyłki pisarskie,</w:t>
      </w:r>
    </w:p>
    <w:p w14:paraId="5DB11D91" w14:textId="77777777" w:rsidR="00292272" w:rsidRPr="00177C79" w:rsidRDefault="00292272" w:rsidP="00173169">
      <w:pPr>
        <w:numPr>
          <w:ilvl w:val="2"/>
          <w:numId w:val="55"/>
        </w:numPr>
        <w:tabs>
          <w:tab w:val="clear" w:pos="720"/>
          <w:tab w:val="left" w:pos="709"/>
        </w:tabs>
        <w:suppressAutoHyphens/>
        <w:ind w:left="709" w:hanging="283"/>
        <w:jc w:val="both"/>
        <w:rPr>
          <w:rFonts w:ascii="Trebuchet MS" w:hAnsi="Trebuchet MS"/>
          <w:sz w:val="20"/>
          <w:szCs w:val="20"/>
        </w:rPr>
      </w:pPr>
      <w:r w:rsidRPr="00177C79">
        <w:rPr>
          <w:rFonts w:ascii="Trebuchet MS" w:hAnsi="Trebuchet MS"/>
          <w:sz w:val="20"/>
          <w:szCs w:val="20"/>
        </w:rPr>
        <w:t>oczywiste omyłki rachunkowe, z uwzględnieniem konsekwencji rachunkowych dokonanych poprawek,</w:t>
      </w:r>
    </w:p>
    <w:p w14:paraId="6EC83437" w14:textId="77777777" w:rsidR="00292272" w:rsidRPr="00177C79" w:rsidRDefault="00292272" w:rsidP="00173169">
      <w:pPr>
        <w:numPr>
          <w:ilvl w:val="2"/>
          <w:numId w:val="55"/>
        </w:numPr>
        <w:tabs>
          <w:tab w:val="clear" w:pos="720"/>
          <w:tab w:val="left" w:pos="709"/>
        </w:tabs>
        <w:suppressAutoHyphens/>
        <w:ind w:left="709" w:hanging="283"/>
        <w:jc w:val="both"/>
        <w:rPr>
          <w:rFonts w:ascii="Trebuchet MS" w:hAnsi="Trebuchet MS"/>
          <w:sz w:val="20"/>
          <w:szCs w:val="20"/>
        </w:rPr>
      </w:pPr>
      <w:r w:rsidRPr="00177C79">
        <w:rPr>
          <w:rFonts w:ascii="Trebuchet MS" w:hAnsi="Trebuchet MS"/>
          <w:sz w:val="20"/>
          <w:szCs w:val="20"/>
        </w:rPr>
        <w:t>inne omyłki polegające na niezgodności oferty z dokumentami zamówienia, niepowodujące istotnych zmian w treści oferty.</w:t>
      </w:r>
    </w:p>
    <w:p w14:paraId="118826E8" w14:textId="77777777" w:rsidR="00292272" w:rsidRPr="00177C79" w:rsidRDefault="00292272" w:rsidP="00292272">
      <w:pPr>
        <w:tabs>
          <w:tab w:val="left" w:pos="709"/>
        </w:tabs>
        <w:ind w:left="426"/>
        <w:jc w:val="both"/>
        <w:rPr>
          <w:rFonts w:ascii="Trebuchet MS" w:hAnsi="Trebuchet MS"/>
          <w:sz w:val="20"/>
          <w:szCs w:val="20"/>
        </w:rPr>
      </w:pPr>
      <w:r w:rsidRPr="00177C79">
        <w:rPr>
          <w:rFonts w:ascii="Trebuchet MS" w:hAnsi="Trebuchet MS"/>
          <w:sz w:val="20"/>
          <w:szCs w:val="20"/>
        </w:rPr>
        <w:t>- niezwłocznie zawiadamiając o tym Wykonawcę, którego oferta została poprawiona.</w:t>
      </w:r>
    </w:p>
    <w:p w14:paraId="2F494EC0" w14:textId="77777777" w:rsidR="00292272" w:rsidRPr="00177C79" w:rsidRDefault="00292272" w:rsidP="00292272">
      <w:pPr>
        <w:tabs>
          <w:tab w:val="left" w:pos="709"/>
        </w:tabs>
        <w:ind w:left="426"/>
        <w:jc w:val="both"/>
        <w:rPr>
          <w:rFonts w:ascii="Trebuchet MS" w:hAnsi="Trebuchet MS"/>
          <w:sz w:val="20"/>
          <w:szCs w:val="20"/>
        </w:rPr>
      </w:pPr>
      <w:r w:rsidRPr="00177C79">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177C79">
        <w:rPr>
          <w:rFonts w:ascii="Trebuchet MS" w:hAnsi="Trebuchet MS"/>
          <w:sz w:val="20"/>
          <w:szCs w:val="20"/>
        </w:rPr>
        <w:br/>
        <w:t>Brak odpowiedzi w wyznaczonym terminie uznaje się za wyrażenie zgody na poprawienie omyłki.</w:t>
      </w:r>
    </w:p>
    <w:p w14:paraId="2A5EE5A2" w14:textId="77777777" w:rsidR="00292272" w:rsidRPr="00177C79" w:rsidRDefault="00292272" w:rsidP="00173169">
      <w:pPr>
        <w:numPr>
          <w:ilvl w:val="0"/>
          <w:numId w:val="55"/>
        </w:numPr>
        <w:tabs>
          <w:tab w:val="left" w:pos="993"/>
        </w:tabs>
        <w:suppressAutoHyphens/>
        <w:ind w:right="28"/>
        <w:jc w:val="both"/>
        <w:rPr>
          <w:rFonts w:ascii="Trebuchet MS" w:hAnsi="Trebuchet MS"/>
          <w:sz w:val="20"/>
          <w:szCs w:val="20"/>
        </w:rPr>
      </w:pPr>
      <w:r w:rsidRPr="00177C79">
        <w:rPr>
          <w:rFonts w:ascii="Trebuchet MS" w:hAnsi="Trebuchet MS"/>
          <w:sz w:val="20"/>
          <w:szCs w:val="20"/>
        </w:rPr>
        <w:t>Dokumenty i wyjaśnienia, o których mowa w ust. 3-5 niniejszego paragrafu Wykonawca winien przygotować zgodnie z wymogami § 13 Specyfikacji.</w:t>
      </w:r>
    </w:p>
    <w:p w14:paraId="159C2F14" w14:textId="77777777" w:rsidR="00292272" w:rsidRPr="00177C79" w:rsidRDefault="00292272" w:rsidP="00173169">
      <w:pPr>
        <w:numPr>
          <w:ilvl w:val="0"/>
          <w:numId w:val="55"/>
        </w:numPr>
        <w:tabs>
          <w:tab w:val="left" w:pos="993"/>
        </w:tabs>
        <w:suppressAutoHyphens/>
        <w:jc w:val="both"/>
        <w:rPr>
          <w:rFonts w:ascii="Trebuchet MS" w:hAnsi="Trebuchet MS"/>
          <w:sz w:val="20"/>
          <w:szCs w:val="20"/>
        </w:rPr>
      </w:pPr>
      <w:r w:rsidRPr="00177C79">
        <w:rPr>
          <w:rFonts w:ascii="Trebuchet MS" w:hAnsi="Trebuchet MS"/>
          <w:sz w:val="20"/>
          <w:szCs w:val="20"/>
        </w:rPr>
        <w:t>Zamawiający odrzuca ofertę, jeżeli:</w:t>
      </w:r>
    </w:p>
    <w:p w14:paraId="23C6C0B9" w14:textId="77777777" w:rsidR="00292272" w:rsidRPr="00177C79" w:rsidRDefault="00292272" w:rsidP="00173169">
      <w:pPr>
        <w:numPr>
          <w:ilvl w:val="1"/>
          <w:numId w:val="55"/>
        </w:numPr>
        <w:tabs>
          <w:tab w:val="left" w:pos="993"/>
        </w:tabs>
        <w:suppressAutoHyphens/>
        <w:jc w:val="both"/>
        <w:rPr>
          <w:rFonts w:ascii="Trebuchet MS" w:hAnsi="Trebuchet MS"/>
          <w:sz w:val="20"/>
          <w:szCs w:val="20"/>
        </w:rPr>
      </w:pPr>
      <w:r w:rsidRPr="00177C79">
        <w:rPr>
          <w:rFonts w:ascii="Trebuchet MS" w:hAnsi="Trebuchet MS"/>
          <w:sz w:val="20"/>
          <w:szCs w:val="20"/>
        </w:rPr>
        <w:lastRenderedPageBreak/>
        <w:t>jej treść nie odpowiada treści Specyfikacji, z zastrzeżeniem zapisów ust. 3,4 niniejszego paragrafu;</w:t>
      </w:r>
    </w:p>
    <w:p w14:paraId="1ADC445D" w14:textId="77777777" w:rsidR="00292272" w:rsidRPr="00177C79" w:rsidRDefault="00292272" w:rsidP="00173169">
      <w:pPr>
        <w:numPr>
          <w:ilvl w:val="1"/>
          <w:numId w:val="55"/>
        </w:numPr>
        <w:tabs>
          <w:tab w:val="left" w:pos="993"/>
        </w:tabs>
        <w:suppressAutoHyphens/>
        <w:jc w:val="both"/>
        <w:rPr>
          <w:rFonts w:ascii="Trebuchet MS" w:hAnsi="Trebuchet MS"/>
          <w:sz w:val="20"/>
          <w:szCs w:val="20"/>
        </w:rPr>
      </w:pPr>
      <w:r w:rsidRPr="00177C79">
        <w:rPr>
          <w:rFonts w:ascii="Trebuchet MS" w:hAnsi="Trebuchet MS"/>
          <w:sz w:val="20"/>
          <w:szCs w:val="20"/>
        </w:rPr>
        <w:t>jej treść jest nieczytelna tj. została wypełniona odręcznym pismem uniemożliwiającym jego prawidłowe odczytanie;</w:t>
      </w:r>
    </w:p>
    <w:p w14:paraId="0F375E62" w14:textId="77777777" w:rsidR="00292272" w:rsidRPr="00177C79" w:rsidRDefault="00292272" w:rsidP="00173169">
      <w:pPr>
        <w:numPr>
          <w:ilvl w:val="1"/>
          <w:numId w:val="55"/>
        </w:numPr>
        <w:tabs>
          <w:tab w:val="left" w:pos="993"/>
        </w:tabs>
        <w:suppressAutoHyphens/>
        <w:jc w:val="both"/>
        <w:rPr>
          <w:rFonts w:ascii="Trebuchet MS" w:hAnsi="Trebuchet MS"/>
          <w:sz w:val="20"/>
          <w:szCs w:val="20"/>
        </w:rPr>
      </w:pPr>
      <w:r w:rsidRPr="00177C79">
        <w:rPr>
          <w:rFonts w:ascii="Trebuchet MS" w:hAnsi="Trebuchet MS"/>
          <w:sz w:val="20"/>
          <w:szCs w:val="20"/>
        </w:rPr>
        <w:t>jej złożenie stanowi czyn nieuczciwej konkurencji w rozumieniu przepisów o zwalczaniu nieuczciwej konkurencji;</w:t>
      </w:r>
    </w:p>
    <w:p w14:paraId="5A2C8AB9" w14:textId="77777777" w:rsidR="00292272" w:rsidRPr="00177C79" w:rsidRDefault="00292272" w:rsidP="00173169">
      <w:pPr>
        <w:numPr>
          <w:ilvl w:val="1"/>
          <w:numId w:val="55"/>
        </w:numPr>
        <w:tabs>
          <w:tab w:val="left" w:pos="993"/>
        </w:tabs>
        <w:suppressAutoHyphens/>
        <w:jc w:val="both"/>
        <w:rPr>
          <w:rFonts w:ascii="Trebuchet MS" w:hAnsi="Trebuchet MS"/>
          <w:sz w:val="20"/>
          <w:szCs w:val="20"/>
        </w:rPr>
      </w:pPr>
      <w:r w:rsidRPr="00177C79">
        <w:rPr>
          <w:rFonts w:ascii="Trebuchet MS" w:hAnsi="Trebuchet MS"/>
          <w:sz w:val="20"/>
          <w:szCs w:val="20"/>
        </w:rPr>
        <w:t>została złożona przez Wykonawcę podlegającego wykluczeniu z postępowania;</w:t>
      </w:r>
    </w:p>
    <w:p w14:paraId="79D2D317" w14:textId="77777777" w:rsidR="00292272" w:rsidRPr="00177C79" w:rsidRDefault="00292272" w:rsidP="00173169">
      <w:pPr>
        <w:numPr>
          <w:ilvl w:val="1"/>
          <w:numId w:val="55"/>
        </w:numPr>
        <w:tabs>
          <w:tab w:val="left" w:pos="993"/>
        </w:tabs>
        <w:suppressAutoHyphens/>
        <w:jc w:val="both"/>
        <w:rPr>
          <w:rFonts w:ascii="Trebuchet MS" w:hAnsi="Trebuchet MS"/>
          <w:sz w:val="20"/>
          <w:szCs w:val="20"/>
        </w:rPr>
      </w:pPr>
      <w:r w:rsidRPr="00177C79">
        <w:rPr>
          <w:rFonts w:ascii="Trebuchet MS" w:hAnsi="Trebuchet MS"/>
          <w:sz w:val="20"/>
          <w:szCs w:val="20"/>
        </w:rPr>
        <w:t>została złożona przez Wykonawcę niespełniającego warunków udziału w postępowaniu;</w:t>
      </w:r>
    </w:p>
    <w:p w14:paraId="27F90B2C" w14:textId="77777777" w:rsidR="00292272" w:rsidRPr="00177C79" w:rsidRDefault="00292272" w:rsidP="00173169">
      <w:pPr>
        <w:numPr>
          <w:ilvl w:val="1"/>
          <w:numId w:val="55"/>
        </w:numPr>
        <w:tabs>
          <w:tab w:val="left" w:pos="993"/>
        </w:tabs>
        <w:suppressAutoHyphens/>
        <w:jc w:val="both"/>
        <w:rPr>
          <w:rFonts w:ascii="Trebuchet MS" w:hAnsi="Trebuchet MS"/>
          <w:sz w:val="20"/>
          <w:szCs w:val="20"/>
        </w:rPr>
      </w:pPr>
      <w:r w:rsidRPr="00177C79">
        <w:rPr>
          <w:rFonts w:ascii="Trebuchet MS" w:hAnsi="Trebuchet MS"/>
          <w:sz w:val="20"/>
          <w:szCs w:val="20"/>
        </w:rPr>
        <w:t>Wykonawca nie wyraził pisemnej zgody, na przedłużenie terminu związania ofertą;</w:t>
      </w:r>
    </w:p>
    <w:p w14:paraId="182E6D88" w14:textId="77777777" w:rsidR="00292272" w:rsidRPr="00177C79" w:rsidRDefault="00292272" w:rsidP="00173169">
      <w:pPr>
        <w:numPr>
          <w:ilvl w:val="1"/>
          <w:numId w:val="55"/>
        </w:numPr>
        <w:tabs>
          <w:tab w:val="left" w:pos="993"/>
        </w:tabs>
        <w:suppressAutoHyphens/>
        <w:jc w:val="both"/>
        <w:rPr>
          <w:rFonts w:ascii="Trebuchet MS" w:hAnsi="Trebuchet MS"/>
          <w:sz w:val="20"/>
          <w:szCs w:val="20"/>
        </w:rPr>
      </w:pPr>
      <w:r w:rsidRPr="00177C79">
        <w:rPr>
          <w:rFonts w:ascii="Trebuchet MS" w:hAnsi="Trebuchet MS"/>
          <w:sz w:val="20"/>
          <w:szCs w:val="20"/>
        </w:rPr>
        <w:t>wadium nie zostało wniesione lub zostało wniesione w sposób nieprawidłowy;</w:t>
      </w:r>
    </w:p>
    <w:p w14:paraId="482CA604" w14:textId="77777777" w:rsidR="00292272" w:rsidRPr="00177C79" w:rsidRDefault="00292272" w:rsidP="00173169">
      <w:pPr>
        <w:numPr>
          <w:ilvl w:val="1"/>
          <w:numId w:val="55"/>
        </w:numPr>
        <w:tabs>
          <w:tab w:val="left" w:pos="993"/>
        </w:tabs>
        <w:suppressAutoHyphens/>
        <w:jc w:val="both"/>
        <w:rPr>
          <w:rFonts w:ascii="Trebuchet MS" w:hAnsi="Trebuchet MS"/>
          <w:sz w:val="20"/>
          <w:szCs w:val="20"/>
        </w:rPr>
      </w:pPr>
      <w:r w:rsidRPr="00177C79">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14:paraId="73E9B65A" w14:textId="6DB9A97D" w:rsidR="00292272" w:rsidRPr="00177C79" w:rsidRDefault="00292272" w:rsidP="00173169">
      <w:pPr>
        <w:numPr>
          <w:ilvl w:val="1"/>
          <w:numId w:val="55"/>
        </w:numPr>
        <w:tabs>
          <w:tab w:val="left" w:pos="993"/>
        </w:tabs>
        <w:suppressAutoHyphens/>
        <w:jc w:val="both"/>
        <w:rPr>
          <w:rFonts w:ascii="Trebuchet MS" w:hAnsi="Trebuchet MS"/>
          <w:sz w:val="20"/>
          <w:szCs w:val="20"/>
        </w:rPr>
      </w:pPr>
      <w:r w:rsidRPr="00177C79">
        <w:rPr>
          <w:rFonts w:ascii="Trebuchet MS" w:hAnsi="Trebuchet MS"/>
          <w:sz w:val="20"/>
          <w:szCs w:val="20"/>
        </w:rPr>
        <w:t>jej przyjęcie naruszałoby bezpieczeństwo publiczne lub istotny i</w:t>
      </w:r>
      <w:r w:rsidR="00FF63D5">
        <w:rPr>
          <w:rFonts w:ascii="Trebuchet MS" w:hAnsi="Trebuchet MS"/>
          <w:sz w:val="20"/>
          <w:szCs w:val="20"/>
        </w:rPr>
        <w:t xml:space="preserve">nteres bezpieczeństwa państwa, </w:t>
      </w:r>
      <w:r w:rsidRPr="00177C79">
        <w:rPr>
          <w:rFonts w:ascii="Trebuchet MS" w:hAnsi="Trebuchet MS"/>
          <w:sz w:val="20"/>
          <w:szCs w:val="20"/>
        </w:rPr>
        <w:t>a tego bezpieczeństwa lub interesu nie można zagwarantować w inny sposób;</w:t>
      </w:r>
    </w:p>
    <w:p w14:paraId="68057ECC" w14:textId="77777777" w:rsidR="00292272" w:rsidRPr="00177C79" w:rsidRDefault="00292272" w:rsidP="00173169">
      <w:pPr>
        <w:numPr>
          <w:ilvl w:val="1"/>
          <w:numId w:val="55"/>
        </w:numPr>
        <w:tabs>
          <w:tab w:val="left" w:pos="993"/>
        </w:tabs>
        <w:suppressAutoHyphens/>
        <w:jc w:val="both"/>
        <w:rPr>
          <w:rFonts w:ascii="Trebuchet MS" w:hAnsi="Trebuchet MS"/>
          <w:sz w:val="20"/>
          <w:szCs w:val="20"/>
        </w:rPr>
      </w:pPr>
      <w:r w:rsidRPr="00177C79">
        <w:rPr>
          <w:rFonts w:ascii="Trebuchet MS" w:hAnsi="Trebuchet MS"/>
          <w:sz w:val="20"/>
          <w:szCs w:val="20"/>
        </w:rPr>
        <w:t>jest nieważna na podstawie odrębnych przepisów;</w:t>
      </w:r>
    </w:p>
    <w:p w14:paraId="782980A6" w14:textId="76444D08" w:rsidR="00DB1DF4" w:rsidRPr="00177C79" w:rsidRDefault="00292272" w:rsidP="00292272">
      <w:pPr>
        <w:ind w:left="363"/>
        <w:jc w:val="both"/>
        <w:rPr>
          <w:rFonts w:ascii="Trebuchet MS" w:hAnsi="Trebuchet MS"/>
          <w:sz w:val="20"/>
          <w:szCs w:val="20"/>
        </w:rPr>
      </w:pPr>
      <w:r w:rsidRPr="00177C79">
        <w:rPr>
          <w:rFonts w:ascii="Trebuchet MS" w:hAnsi="Trebuchet MS"/>
          <w:sz w:val="20"/>
          <w:szCs w:val="20"/>
        </w:rPr>
        <w:t>Zamawiający niezwłocznie poinformuje Wykonawcę, którego ofertę odrzucił. Informacja ta będzie zawierać uzasadnienie czynności odrzucenia.</w:t>
      </w:r>
    </w:p>
    <w:p w14:paraId="275590B4" w14:textId="77777777" w:rsidR="00084457" w:rsidRPr="00177C79" w:rsidRDefault="00084457" w:rsidP="00DB1DF4">
      <w:pPr>
        <w:jc w:val="center"/>
        <w:rPr>
          <w:rFonts w:ascii="Trebuchet MS" w:hAnsi="Trebuchet MS"/>
          <w:b/>
          <w:sz w:val="20"/>
          <w:szCs w:val="20"/>
        </w:rPr>
      </w:pPr>
    </w:p>
    <w:p w14:paraId="6B394561"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 17 OGŁOSZENIE WYNIKÓW I ZAWARCIE UMOWY</w:t>
      </w:r>
    </w:p>
    <w:p w14:paraId="0F279BCB" w14:textId="77777777" w:rsidR="00DB1DF4" w:rsidRPr="002E1BB0" w:rsidRDefault="00DB1DF4" w:rsidP="00DB1DF4">
      <w:pPr>
        <w:jc w:val="center"/>
        <w:rPr>
          <w:rFonts w:ascii="Trebuchet MS" w:hAnsi="Trebuchet MS"/>
          <w:sz w:val="20"/>
          <w:szCs w:val="20"/>
        </w:rPr>
      </w:pPr>
    </w:p>
    <w:p w14:paraId="7D907077" w14:textId="77777777" w:rsidR="00DB1DF4" w:rsidRPr="002E1BB0" w:rsidRDefault="00DB1DF4" w:rsidP="00173169">
      <w:pPr>
        <w:numPr>
          <w:ilvl w:val="0"/>
          <w:numId w:val="5"/>
        </w:numPr>
        <w:suppressAutoHyphens/>
        <w:jc w:val="both"/>
        <w:rPr>
          <w:rFonts w:ascii="Trebuchet MS" w:hAnsi="Trebuchet MS"/>
          <w:sz w:val="20"/>
          <w:szCs w:val="20"/>
        </w:rPr>
      </w:pPr>
      <w:r w:rsidRPr="002E1BB0">
        <w:rPr>
          <w:rFonts w:ascii="Trebuchet MS" w:hAnsi="Trebuchet MS"/>
          <w:sz w:val="20"/>
          <w:szCs w:val="20"/>
        </w:rPr>
        <w:t xml:space="preserve">Wykonawcy biorący udział w postępowaniu powiadomieni zostaną o wyborze oferty pisemnie oraz poprzez stronę </w:t>
      </w:r>
      <w:hyperlink r:id="rId18" w:history="1">
        <w:r w:rsidRPr="002E1BB0">
          <w:rPr>
            <w:rStyle w:val="Hipercze"/>
            <w:rFonts w:ascii="Trebuchet MS" w:hAnsi="Trebuchet MS"/>
            <w:color w:val="auto"/>
            <w:sz w:val="20"/>
            <w:szCs w:val="20"/>
          </w:rPr>
          <w:t>www.platformazakupowa.pl/pn/pwik</w:t>
        </w:r>
      </w:hyperlink>
      <w:r w:rsidRPr="002E1BB0">
        <w:rPr>
          <w:rFonts w:ascii="Trebuchet MS" w:hAnsi="Trebuchet MS"/>
          <w:sz w:val="20"/>
          <w:szCs w:val="20"/>
        </w:rPr>
        <w:t xml:space="preserve"> (podstronę z ogłoszeniem o postępowaniu), </w:t>
      </w:r>
      <w:r w:rsidRPr="002E1BB0">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2E1BB0">
        <w:rPr>
          <w:rFonts w:ascii="Trebuchet MS" w:hAnsi="Trebuchet MS"/>
          <w:sz w:val="20"/>
          <w:szCs w:val="20"/>
        </w:rPr>
        <w:br/>
        <w:t>z zawiadomieniem o wyniku przetargu otrzyma wskazówki dotyczące miejsca i terminu podpisania umowy.</w:t>
      </w:r>
    </w:p>
    <w:p w14:paraId="29378E80" w14:textId="77777777" w:rsidR="00DB1DF4" w:rsidRPr="002E1BB0" w:rsidRDefault="00DB1DF4" w:rsidP="00173169">
      <w:pPr>
        <w:numPr>
          <w:ilvl w:val="0"/>
          <w:numId w:val="5"/>
        </w:numPr>
        <w:suppressAutoHyphens/>
        <w:jc w:val="both"/>
        <w:rPr>
          <w:rFonts w:ascii="Trebuchet MS" w:hAnsi="Trebuchet MS"/>
          <w:sz w:val="20"/>
          <w:szCs w:val="20"/>
        </w:rPr>
      </w:pPr>
      <w:r w:rsidRPr="002E1BB0">
        <w:rPr>
          <w:rFonts w:ascii="Trebuchet MS" w:hAnsi="Trebuchet MS"/>
          <w:sz w:val="20"/>
          <w:szCs w:val="20"/>
        </w:rPr>
        <w:t>Jeżeli wybrany Wykonawca uchyli się od podpisania umowy, wybór ofert zostanie przeprowadzony ponownie spośród ofert złożonych, o ile nie zostały one odrzucone.</w:t>
      </w:r>
    </w:p>
    <w:p w14:paraId="53629559" w14:textId="77777777" w:rsidR="00DB1DF4" w:rsidRPr="002E1BB0" w:rsidRDefault="00DB1DF4" w:rsidP="00DB1DF4">
      <w:pPr>
        <w:tabs>
          <w:tab w:val="left" w:pos="426"/>
        </w:tabs>
        <w:rPr>
          <w:rFonts w:ascii="Trebuchet MS" w:hAnsi="Trebuchet MS"/>
          <w:b/>
          <w:sz w:val="20"/>
          <w:szCs w:val="20"/>
        </w:rPr>
      </w:pPr>
    </w:p>
    <w:p w14:paraId="080850CD"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§18 ZAMKNIĘCIE PRZETARGU BEZ DOKONANIA WYBORU OFERTY</w:t>
      </w:r>
    </w:p>
    <w:p w14:paraId="4210774E"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ORAZ POSTĘPOWANIA PRZYGOTOWUJĄCEGO UMOWĘ</w:t>
      </w:r>
    </w:p>
    <w:p w14:paraId="0CBDB2F9" w14:textId="77777777" w:rsidR="00DB1DF4" w:rsidRPr="002E1BB0" w:rsidRDefault="00DB1DF4" w:rsidP="00DB1DF4">
      <w:pPr>
        <w:tabs>
          <w:tab w:val="left" w:pos="426"/>
        </w:tabs>
        <w:jc w:val="center"/>
        <w:rPr>
          <w:rFonts w:ascii="Trebuchet MS" w:hAnsi="Trebuchet MS"/>
          <w:b/>
          <w:sz w:val="20"/>
          <w:szCs w:val="20"/>
        </w:rPr>
      </w:pPr>
    </w:p>
    <w:p w14:paraId="6487A072" w14:textId="77777777" w:rsidR="00DB1DF4" w:rsidRPr="002E1BB0" w:rsidRDefault="00DB1DF4" w:rsidP="00173169">
      <w:pPr>
        <w:numPr>
          <w:ilvl w:val="0"/>
          <w:numId w:val="6"/>
        </w:numPr>
        <w:tabs>
          <w:tab w:val="left" w:pos="426"/>
        </w:tabs>
        <w:suppressAutoHyphens/>
        <w:jc w:val="both"/>
        <w:rPr>
          <w:rFonts w:ascii="Trebuchet MS" w:hAnsi="Trebuchet MS"/>
          <w:sz w:val="20"/>
          <w:szCs w:val="20"/>
        </w:rPr>
      </w:pPr>
      <w:r w:rsidRPr="002E1BB0">
        <w:rPr>
          <w:rFonts w:ascii="Trebuchet MS" w:hAnsi="Trebuchet MS"/>
          <w:sz w:val="20"/>
          <w:szCs w:val="20"/>
        </w:rPr>
        <w:t xml:space="preserve">Zamawiający zastrzega sobie prawo do zamknięcia przetargu lub zakończenia postępowania przygotowującego umowę, bez podania przyczyn </w:t>
      </w:r>
      <w:r w:rsidRPr="002E1BB0">
        <w:rPr>
          <w:rFonts w:ascii="Trebuchet MS" w:hAnsi="Trebuchet MS"/>
          <w:sz w:val="20"/>
          <w:szCs w:val="20"/>
          <w:shd w:val="clear" w:color="auto" w:fill="FFFFFF"/>
        </w:rPr>
        <w:t>i bez ponoszenia z tego tytułu jakichkolwiek negatywnych konsekwencji, w tym odszkodowania oraz zwrotu kosztów przygotowania i złożenia ofert.</w:t>
      </w:r>
    </w:p>
    <w:p w14:paraId="422312C6" w14:textId="77777777" w:rsidR="00DB1DF4" w:rsidRPr="002E1BB0" w:rsidRDefault="00DB1DF4" w:rsidP="00173169">
      <w:pPr>
        <w:numPr>
          <w:ilvl w:val="0"/>
          <w:numId w:val="6"/>
        </w:numPr>
        <w:tabs>
          <w:tab w:val="left" w:pos="426"/>
          <w:tab w:val="left" w:pos="8080"/>
        </w:tabs>
        <w:suppressAutoHyphens/>
        <w:jc w:val="both"/>
        <w:rPr>
          <w:rFonts w:ascii="Trebuchet MS" w:hAnsi="Trebuchet MS"/>
          <w:b/>
          <w:sz w:val="20"/>
          <w:szCs w:val="20"/>
        </w:rPr>
      </w:pPr>
      <w:r w:rsidRPr="002E1BB0">
        <w:rPr>
          <w:rFonts w:ascii="Trebuchet MS" w:hAnsi="Trebuchet MS"/>
          <w:sz w:val="20"/>
          <w:szCs w:val="20"/>
        </w:rPr>
        <w:t xml:space="preserve">Informację o zamknięciu przetargu lub zakończeniu postępowania przygotowującego umowę Zamawiający zamieszcza na stronie </w:t>
      </w:r>
      <w:hyperlink r:id="rId19" w:history="1">
        <w:r w:rsidRPr="002E1BB0">
          <w:rPr>
            <w:rStyle w:val="Hipercze"/>
            <w:rFonts w:ascii="Trebuchet MS" w:hAnsi="Trebuchet MS"/>
            <w:color w:val="auto"/>
            <w:sz w:val="20"/>
            <w:szCs w:val="20"/>
          </w:rPr>
          <w:t>www.platformazakupowa.pl/pn/pwik</w:t>
        </w:r>
      </w:hyperlink>
      <w:r w:rsidRPr="002E1BB0">
        <w:rPr>
          <w:rFonts w:ascii="Trebuchet MS" w:hAnsi="Trebuchet MS"/>
          <w:sz w:val="20"/>
          <w:szCs w:val="20"/>
        </w:rPr>
        <w:t xml:space="preserve">  (podstronie z ogłoszeniem o postępowaniu), w zakładce „Komunikaty”.</w:t>
      </w:r>
    </w:p>
    <w:p w14:paraId="56941C35" w14:textId="77777777" w:rsidR="00DB1DF4" w:rsidRPr="002E1BB0" w:rsidRDefault="00DB1DF4" w:rsidP="00DB1DF4">
      <w:pPr>
        <w:tabs>
          <w:tab w:val="left" w:pos="426"/>
          <w:tab w:val="left" w:pos="8080"/>
        </w:tabs>
        <w:jc w:val="center"/>
        <w:rPr>
          <w:rFonts w:ascii="Trebuchet MS" w:hAnsi="Trebuchet MS"/>
          <w:b/>
          <w:sz w:val="20"/>
          <w:szCs w:val="20"/>
        </w:rPr>
      </w:pPr>
    </w:p>
    <w:p w14:paraId="0B0AF4C6"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§19 REGULACJA PRAWNA</w:t>
      </w:r>
    </w:p>
    <w:p w14:paraId="3E5D0966" w14:textId="77777777" w:rsidR="00DB1DF4" w:rsidRPr="002E1BB0" w:rsidRDefault="00DB1DF4" w:rsidP="00DB1DF4">
      <w:pPr>
        <w:tabs>
          <w:tab w:val="left" w:pos="426"/>
          <w:tab w:val="left" w:pos="8080"/>
        </w:tabs>
        <w:jc w:val="center"/>
        <w:rPr>
          <w:rFonts w:ascii="Trebuchet MS" w:hAnsi="Trebuchet MS"/>
          <w:b/>
          <w:sz w:val="20"/>
          <w:szCs w:val="20"/>
        </w:rPr>
      </w:pPr>
    </w:p>
    <w:p w14:paraId="123E741C" w14:textId="06A80232" w:rsidR="00DB1DF4" w:rsidRPr="002E1BB0" w:rsidRDefault="00DB1DF4" w:rsidP="00173169">
      <w:pPr>
        <w:numPr>
          <w:ilvl w:val="0"/>
          <w:numId w:val="18"/>
        </w:numPr>
        <w:tabs>
          <w:tab w:val="left" w:pos="8080"/>
        </w:tabs>
        <w:suppressAutoHyphens/>
        <w:jc w:val="both"/>
        <w:rPr>
          <w:rFonts w:ascii="Trebuchet MS" w:hAnsi="Trebuchet MS"/>
          <w:sz w:val="20"/>
          <w:szCs w:val="20"/>
        </w:rPr>
      </w:pPr>
      <w:r w:rsidRPr="002E1BB0">
        <w:rPr>
          <w:rFonts w:ascii="Trebuchet MS" w:hAnsi="Trebuchet MS"/>
          <w:sz w:val="20"/>
          <w:szCs w:val="20"/>
        </w:rPr>
        <w:t xml:space="preserve">Postępowanie prowadzone jest w oparciu o „Regulamin udzielania zamówień na dostawy, usługi </w:t>
      </w:r>
      <w:r w:rsidR="00FF63D5">
        <w:rPr>
          <w:rFonts w:ascii="Trebuchet MS" w:hAnsi="Trebuchet MS"/>
          <w:sz w:val="20"/>
          <w:szCs w:val="20"/>
        </w:rPr>
        <w:br/>
      </w:r>
      <w:r w:rsidRPr="002E1BB0">
        <w:rPr>
          <w:rFonts w:ascii="Trebuchet MS" w:hAnsi="Trebuchet MS"/>
          <w:sz w:val="20"/>
          <w:szCs w:val="20"/>
        </w:rPr>
        <w:t xml:space="preserve">i roboty budowlane Przedsiębiorstwa Wodociągów i Kanalizacji Sp. z o.o. w Rudzie Śl.” dostępny na stronie internetowej </w:t>
      </w:r>
      <w:hyperlink r:id="rId20" w:history="1">
        <w:r w:rsidRPr="002E1BB0">
          <w:rPr>
            <w:rStyle w:val="Hipercze"/>
            <w:rFonts w:ascii="Trebuchet MS" w:hAnsi="Trebuchet MS"/>
            <w:color w:val="auto"/>
            <w:sz w:val="20"/>
            <w:szCs w:val="20"/>
          </w:rPr>
          <w:t>www.pwik.com.pl</w:t>
        </w:r>
      </w:hyperlink>
      <w:r w:rsidRPr="002E1BB0">
        <w:rPr>
          <w:rFonts w:ascii="Trebuchet MS" w:hAnsi="Trebuchet MS"/>
          <w:sz w:val="20"/>
          <w:szCs w:val="20"/>
        </w:rPr>
        <w:t xml:space="preserve">  </w:t>
      </w:r>
    </w:p>
    <w:p w14:paraId="00F918CA" w14:textId="7668ED49" w:rsidR="00DB1DF4" w:rsidRPr="002E1BB0" w:rsidRDefault="00DB1DF4" w:rsidP="00173169">
      <w:pPr>
        <w:numPr>
          <w:ilvl w:val="0"/>
          <w:numId w:val="18"/>
        </w:numPr>
        <w:tabs>
          <w:tab w:val="left" w:pos="8080"/>
        </w:tabs>
        <w:suppressAutoHyphens/>
        <w:jc w:val="both"/>
        <w:rPr>
          <w:rFonts w:ascii="Trebuchet MS" w:hAnsi="Trebuchet MS"/>
          <w:sz w:val="20"/>
          <w:szCs w:val="20"/>
        </w:rPr>
      </w:pPr>
      <w:r w:rsidRPr="002E1BB0">
        <w:rPr>
          <w:rFonts w:ascii="Trebuchet MS" w:hAnsi="Trebuchet MS"/>
          <w:sz w:val="20"/>
          <w:szCs w:val="20"/>
        </w:rPr>
        <w:t xml:space="preserve">Sprawy nie ujęte w niniejszej Specyfikacji regulują przepisy powszechnie obowiązujące, </w:t>
      </w:r>
      <w:r w:rsidR="00FF63D5">
        <w:rPr>
          <w:rFonts w:ascii="Trebuchet MS" w:hAnsi="Trebuchet MS"/>
          <w:sz w:val="20"/>
          <w:szCs w:val="20"/>
        </w:rPr>
        <w:br/>
      </w:r>
      <w:r w:rsidRPr="002E1BB0">
        <w:rPr>
          <w:rFonts w:ascii="Trebuchet MS" w:hAnsi="Trebuchet MS"/>
          <w:sz w:val="20"/>
          <w:szCs w:val="20"/>
        </w:rPr>
        <w:t xml:space="preserve">w szczególności Kodeksu Cywilnego. </w:t>
      </w:r>
    </w:p>
    <w:p w14:paraId="72EE75B6" w14:textId="718C0918" w:rsidR="00DB1DF4" w:rsidRPr="002E1BB0" w:rsidRDefault="00DB1DF4" w:rsidP="00DB1DF4">
      <w:pPr>
        <w:tabs>
          <w:tab w:val="left" w:pos="426"/>
          <w:tab w:val="left" w:pos="8080"/>
        </w:tabs>
        <w:rPr>
          <w:rFonts w:ascii="Trebuchet MS" w:hAnsi="Trebuchet MS"/>
          <w:b/>
          <w:sz w:val="20"/>
          <w:szCs w:val="20"/>
        </w:rPr>
      </w:pPr>
    </w:p>
    <w:p w14:paraId="25F5CF65" w14:textId="77777777" w:rsidR="00177C79" w:rsidRDefault="00DB1DF4" w:rsidP="00177C79">
      <w:pPr>
        <w:pStyle w:val="Nagwek2"/>
        <w:jc w:val="center"/>
        <w:rPr>
          <w:rFonts w:ascii="Trebuchet MS" w:hAnsi="Trebuchet MS"/>
          <w:sz w:val="20"/>
          <w:szCs w:val="20"/>
        </w:rPr>
      </w:pPr>
      <w:r w:rsidRPr="002E1BB0">
        <w:rPr>
          <w:rFonts w:ascii="Trebuchet MS" w:hAnsi="Trebuchet MS"/>
          <w:sz w:val="20"/>
          <w:szCs w:val="20"/>
        </w:rPr>
        <w:t>§20 KLAUZULA INFORMACYJNA</w:t>
      </w:r>
    </w:p>
    <w:p w14:paraId="04CE082A" w14:textId="57EC7949" w:rsidR="00DB1DF4" w:rsidRPr="002E1BB0" w:rsidRDefault="00DB1DF4" w:rsidP="00177C79">
      <w:pPr>
        <w:pStyle w:val="Nagwek2"/>
        <w:jc w:val="center"/>
        <w:rPr>
          <w:rFonts w:ascii="Trebuchet MS" w:hAnsi="Trebuchet MS"/>
          <w:sz w:val="20"/>
          <w:szCs w:val="20"/>
        </w:rPr>
      </w:pPr>
      <w:r w:rsidRPr="002E1BB0">
        <w:rPr>
          <w:rFonts w:ascii="Trebuchet MS" w:hAnsi="Trebuchet MS"/>
          <w:sz w:val="20"/>
          <w:szCs w:val="20"/>
        </w:rPr>
        <w:t>DOT. POST</w:t>
      </w:r>
      <w:r w:rsidR="00292272">
        <w:rPr>
          <w:rFonts w:ascii="Trebuchet MS" w:hAnsi="Trebuchet MS"/>
          <w:sz w:val="20"/>
          <w:szCs w:val="20"/>
        </w:rPr>
        <w:t>ĘPOWAŃ O UDZIELENIE ZAMÓWIENIA</w:t>
      </w:r>
      <w:r w:rsidRPr="002E1BB0">
        <w:rPr>
          <w:rFonts w:ascii="Trebuchet MS" w:hAnsi="Trebuchet MS"/>
          <w:sz w:val="20"/>
          <w:szCs w:val="20"/>
        </w:rPr>
        <w:t xml:space="preserve"> DLA SKŁADAJACYCH OFERTĘ</w:t>
      </w:r>
    </w:p>
    <w:p w14:paraId="6F1BEA8D" w14:textId="77777777" w:rsidR="00DB1DF4" w:rsidRPr="002E1BB0" w:rsidRDefault="00DB1DF4" w:rsidP="00DB1DF4">
      <w:pPr>
        <w:jc w:val="both"/>
        <w:rPr>
          <w:rFonts w:ascii="Trebuchet MS" w:hAnsi="Trebuchet MS" w:cs="Calibri"/>
          <w:sz w:val="20"/>
          <w:szCs w:val="20"/>
        </w:rPr>
      </w:pPr>
    </w:p>
    <w:p w14:paraId="76609AFB" w14:textId="6194F31F" w:rsidR="00DB1DF4" w:rsidRPr="002E1BB0" w:rsidRDefault="00DB1DF4" w:rsidP="00DB1DF4">
      <w:pPr>
        <w:jc w:val="both"/>
        <w:rPr>
          <w:rFonts w:ascii="Trebuchet MS" w:hAnsi="Trebuchet MS"/>
          <w:sz w:val="20"/>
          <w:szCs w:val="20"/>
        </w:rPr>
      </w:pPr>
      <w:r w:rsidRPr="002E1BB0">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7326777B" w14:textId="77777777" w:rsidR="00DB1DF4" w:rsidRPr="002E1BB0" w:rsidRDefault="00DB1DF4" w:rsidP="00173169">
      <w:pPr>
        <w:numPr>
          <w:ilvl w:val="0"/>
          <w:numId w:val="42"/>
        </w:numPr>
        <w:tabs>
          <w:tab w:val="left" w:pos="284"/>
        </w:tabs>
        <w:contextualSpacing/>
        <w:jc w:val="both"/>
        <w:rPr>
          <w:rFonts w:ascii="Trebuchet MS" w:hAnsi="Trebuchet MS"/>
          <w:sz w:val="20"/>
          <w:szCs w:val="20"/>
        </w:rPr>
      </w:pPr>
      <w:r w:rsidRPr="002E1BB0">
        <w:rPr>
          <w:rFonts w:ascii="Trebuchet MS" w:hAnsi="Trebuchet MS"/>
          <w:sz w:val="20"/>
          <w:szCs w:val="20"/>
        </w:rPr>
        <w:t xml:space="preserve"> Administratorem danych osobowych (w skrócie ADO) będzie Przedsiębiorstwo Wodociągów </w:t>
      </w:r>
      <w:r w:rsidRPr="002E1BB0">
        <w:rPr>
          <w:rFonts w:ascii="Trebuchet MS" w:hAnsi="Trebuchet MS"/>
          <w:sz w:val="20"/>
          <w:szCs w:val="20"/>
        </w:rPr>
        <w:br/>
        <w:t xml:space="preserve">i Kanalizacji Sp. z o.o. z siedzibą w Rudzie Śląskiej. Można skontaktować się z ADO pisząc na adres: Ruda Śląska (41-709) ul. Pokoju 13 lub mailowo: </w:t>
      </w:r>
      <w:hyperlink r:id="rId21" w:history="1">
        <w:r w:rsidRPr="002E1BB0">
          <w:rPr>
            <w:rStyle w:val="Hipercze"/>
            <w:rFonts w:ascii="Trebuchet MS" w:hAnsi="Trebuchet MS"/>
            <w:color w:val="auto"/>
            <w:sz w:val="20"/>
            <w:szCs w:val="20"/>
          </w:rPr>
          <w:t>bok@pwik.com.pl</w:t>
        </w:r>
      </w:hyperlink>
      <w:r w:rsidRPr="002E1BB0">
        <w:rPr>
          <w:rFonts w:ascii="Trebuchet MS" w:hAnsi="Trebuchet MS"/>
          <w:sz w:val="20"/>
          <w:szCs w:val="20"/>
        </w:rPr>
        <w:t>.</w:t>
      </w:r>
    </w:p>
    <w:p w14:paraId="25C2A3E5" w14:textId="77777777" w:rsidR="00DB1DF4" w:rsidRPr="002E1BB0" w:rsidRDefault="00DB1DF4" w:rsidP="00173169">
      <w:pPr>
        <w:numPr>
          <w:ilvl w:val="0"/>
          <w:numId w:val="42"/>
        </w:numPr>
        <w:tabs>
          <w:tab w:val="left" w:pos="284"/>
        </w:tabs>
        <w:contextualSpacing/>
        <w:jc w:val="both"/>
        <w:rPr>
          <w:rFonts w:ascii="Trebuchet MS" w:hAnsi="Trebuchet MS"/>
          <w:sz w:val="20"/>
          <w:szCs w:val="20"/>
        </w:rPr>
      </w:pPr>
      <w:r w:rsidRPr="002E1BB0">
        <w:rPr>
          <w:rFonts w:ascii="Trebuchet MS" w:hAnsi="Trebuchet MS"/>
          <w:sz w:val="20"/>
          <w:szCs w:val="20"/>
        </w:rPr>
        <w:t>Dane będą przetwarzane:</w:t>
      </w:r>
    </w:p>
    <w:p w14:paraId="3716458F" w14:textId="77777777" w:rsidR="00DB1DF4" w:rsidRPr="002E1BB0" w:rsidRDefault="00DB1DF4" w:rsidP="00173169">
      <w:pPr>
        <w:numPr>
          <w:ilvl w:val="0"/>
          <w:numId w:val="43"/>
        </w:numPr>
        <w:jc w:val="both"/>
        <w:rPr>
          <w:rFonts w:ascii="Trebuchet MS" w:hAnsi="Trebuchet MS"/>
          <w:sz w:val="20"/>
          <w:szCs w:val="20"/>
        </w:rPr>
      </w:pPr>
      <w:r w:rsidRPr="002E1BB0">
        <w:rPr>
          <w:rFonts w:ascii="Trebuchet MS" w:hAnsi="Trebuchet MS"/>
          <w:sz w:val="20"/>
          <w:szCs w:val="20"/>
        </w:rPr>
        <w:lastRenderedPageBreak/>
        <w:t>aby rozpatrzyć złożoną ofertę tj. w celu podjęcia działań przed zawarciem umowy, a także w celu realizacji umowy, w przypadku jej zawarcia, zgodnie z art. 6 ust. 1 lit. b RODO,</w:t>
      </w:r>
    </w:p>
    <w:p w14:paraId="6C774FB8" w14:textId="77777777" w:rsidR="00DB1DF4" w:rsidRPr="002E1BB0" w:rsidRDefault="00DB1DF4" w:rsidP="00173169">
      <w:pPr>
        <w:numPr>
          <w:ilvl w:val="0"/>
          <w:numId w:val="43"/>
        </w:numPr>
        <w:jc w:val="both"/>
        <w:rPr>
          <w:rFonts w:ascii="Trebuchet MS" w:hAnsi="Trebuchet MS"/>
          <w:sz w:val="20"/>
          <w:szCs w:val="20"/>
        </w:rPr>
      </w:pPr>
      <w:r w:rsidRPr="002E1BB0">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2E1BB0">
        <w:rPr>
          <w:rFonts w:ascii="Trebuchet MS" w:hAnsi="Trebuchet MS"/>
          <w:sz w:val="20"/>
          <w:szCs w:val="20"/>
        </w:rPr>
        <w:br/>
        <w:t xml:space="preserve">w przypadku jej zawarcia, tj. wynikające w szczególności z przepisów prawa rachunkowego </w:t>
      </w:r>
      <w:r w:rsidRPr="002E1BB0">
        <w:rPr>
          <w:rFonts w:ascii="Trebuchet MS" w:hAnsi="Trebuchet MS"/>
          <w:sz w:val="20"/>
          <w:szCs w:val="20"/>
        </w:rPr>
        <w:br/>
        <w:t xml:space="preserve">i podatkowego, zgodnie z art. 6 ust. 1 lit. c RODO,  </w:t>
      </w:r>
    </w:p>
    <w:p w14:paraId="383A3EB4" w14:textId="77777777" w:rsidR="00DB1DF4" w:rsidRPr="002E1BB0" w:rsidRDefault="00DB1DF4" w:rsidP="00173169">
      <w:pPr>
        <w:numPr>
          <w:ilvl w:val="0"/>
          <w:numId w:val="43"/>
        </w:numPr>
        <w:jc w:val="both"/>
        <w:rPr>
          <w:rFonts w:ascii="Trebuchet MS" w:hAnsi="Trebuchet MS"/>
          <w:sz w:val="20"/>
          <w:szCs w:val="20"/>
        </w:rPr>
      </w:pPr>
      <w:r w:rsidRPr="002E1BB0">
        <w:rPr>
          <w:rFonts w:ascii="Trebuchet MS" w:hAnsi="Trebuchet MS"/>
          <w:sz w:val="20"/>
          <w:szCs w:val="20"/>
        </w:rPr>
        <w:t xml:space="preserve">w celu kontaktu w związku z prowadzonym postępowaniem lub realizacją umowy (w przypadku jej zawarcia) na podstawie wyrażonej zgody, zgodnie z art. 6 ust. 1 lit. a RODO, </w:t>
      </w:r>
    </w:p>
    <w:p w14:paraId="2D8458C8" w14:textId="77777777" w:rsidR="00DB1DF4" w:rsidRPr="002E1BB0" w:rsidRDefault="00DB1DF4" w:rsidP="00173169">
      <w:pPr>
        <w:numPr>
          <w:ilvl w:val="0"/>
          <w:numId w:val="43"/>
        </w:numPr>
        <w:jc w:val="both"/>
        <w:rPr>
          <w:rFonts w:ascii="Trebuchet MS" w:hAnsi="Trebuchet MS"/>
          <w:sz w:val="20"/>
          <w:szCs w:val="20"/>
        </w:rPr>
      </w:pPr>
      <w:r w:rsidRPr="002E1BB0">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2E1BB0">
        <w:rPr>
          <w:rFonts w:ascii="Trebuchet MS" w:hAnsi="Trebuchet MS"/>
          <w:sz w:val="20"/>
          <w:szCs w:val="20"/>
        </w:rPr>
        <w:br/>
        <w:t>(w przypadku jej zawarcia), zgodnie z art. 6 ust. 1 lit. f RODO.</w:t>
      </w:r>
    </w:p>
    <w:p w14:paraId="494EBEE2" w14:textId="77777777" w:rsidR="00DB1DF4" w:rsidRPr="002E1BB0" w:rsidRDefault="00DB1DF4" w:rsidP="00173169">
      <w:pPr>
        <w:numPr>
          <w:ilvl w:val="0"/>
          <w:numId w:val="42"/>
        </w:numPr>
        <w:tabs>
          <w:tab w:val="left" w:pos="284"/>
        </w:tabs>
        <w:ind w:left="284" w:hanging="284"/>
        <w:contextualSpacing/>
        <w:jc w:val="both"/>
        <w:rPr>
          <w:rFonts w:ascii="Trebuchet MS" w:hAnsi="Trebuchet MS"/>
          <w:sz w:val="20"/>
          <w:szCs w:val="20"/>
        </w:rPr>
      </w:pPr>
      <w:r w:rsidRPr="002E1BB0">
        <w:rPr>
          <w:rFonts w:ascii="Trebuchet MS" w:hAnsi="Trebuchet MS"/>
          <w:sz w:val="20"/>
          <w:szCs w:val="20"/>
        </w:rPr>
        <w:t xml:space="preserve">Podanie danych osobowych w oparciu o zgodę  jest dobrowolne. Podanie pozostałych danych osobowych jest niezbędne, aby wziąć udział w postępowaniu. </w:t>
      </w:r>
    </w:p>
    <w:p w14:paraId="6CFDAFDA" w14:textId="77777777" w:rsidR="00DB1DF4" w:rsidRPr="002E1BB0" w:rsidRDefault="00DB1DF4" w:rsidP="00173169">
      <w:pPr>
        <w:numPr>
          <w:ilvl w:val="0"/>
          <w:numId w:val="42"/>
        </w:numPr>
        <w:tabs>
          <w:tab w:val="left" w:pos="284"/>
        </w:tabs>
        <w:contextualSpacing/>
        <w:jc w:val="both"/>
        <w:rPr>
          <w:rFonts w:ascii="Trebuchet MS" w:hAnsi="Trebuchet MS"/>
          <w:sz w:val="20"/>
          <w:szCs w:val="20"/>
        </w:rPr>
      </w:pPr>
      <w:r w:rsidRPr="002E1BB0">
        <w:rPr>
          <w:rFonts w:ascii="Trebuchet MS" w:hAnsi="Trebuchet MS"/>
          <w:sz w:val="20"/>
          <w:szCs w:val="20"/>
        </w:rPr>
        <w:t>Twoje dane będą przekazywane:</w:t>
      </w:r>
    </w:p>
    <w:p w14:paraId="5B503089" w14:textId="77777777" w:rsidR="00DB1DF4" w:rsidRPr="002E1BB0" w:rsidRDefault="00DB1DF4" w:rsidP="00173169">
      <w:pPr>
        <w:numPr>
          <w:ilvl w:val="0"/>
          <w:numId w:val="20"/>
        </w:numPr>
        <w:ind w:left="284" w:hanging="284"/>
        <w:jc w:val="both"/>
        <w:rPr>
          <w:rFonts w:ascii="Trebuchet MS" w:hAnsi="Trebuchet MS"/>
          <w:sz w:val="20"/>
          <w:szCs w:val="20"/>
        </w:rPr>
      </w:pPr>
      <w:r w:rsidRPr="002E1BB0">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14:paraId="2E62D8CE" w14:textId="77777777" w:rsidR="00DB1DF4" w:rsidRPr="002E1BB0" w:rsidRDefault="00DB1DF4" w:rsidP="00173169">
      <w:pPr>
        <w:numPr>
          <w:ilvl w:val="0"/>
          <w:numId w:val="20"/>
        </w:numPr>
        <w:ind w:left="284" w:hanging="284"/>
        <w:jc w:val="both"/>
        <w:rPr>
          <w:rFonts w:ascii="Trebuchet MS" w:hAnsi="Trebuchet MS"/>
          <w:sz w:val="20"/>
          <w:szCs w:val="20"/>
        </w:rPr>
      </w:pPr>
      <w:r w:rsidRPr="002E1BB0">
        <w:rPr>
          <w:rFonts w:ascii="Trebuchet MS" w:hAnsi="Trebuchet MS"/>
          <w:sz w:val="20"/>
          <w:szCs w:val="20"/>
        </w:rPr>
        <w:t>podmiotom/osobom upoważnionym do ich otrzymania na podstawie przepisów prawa.</w:t>
      </w:r>
    </w:p>
    <w:p w14:paraId="212412EE" w14:textId="64D9FEA3" w:rsidR="00DB1DF4" w:rsidRPr="002E1BB0" w:rsidRDefault="00DB1DF4" w:rsidP="00173169">
      <w:pPr>
        <w:numPr>
          <w:ilvl w:val="0"/>
          <w:numId w:val="42"/>
        </w:numPr>
        <w:tabs>
          <w:tab w:val="left" w:pos="284"/>
        </w:tabs>
        <w:contextualSpacing/>
        <w:jc w:val="both"/>
        <w:rPr>
          <w:rFonts w:ascii="Trebuchet MS" w:hAnsi="Trebuchet MS"/>
          <w:sz w:val="20"/>
          <w:szCs w:val="20"/>
        </w:rPr>
      </w:pPr>
      <w:r w:rsidRPr="002E1BB0">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w:t>
      </w:r>
      <w:r w:rsidR="00292272">
        <w:rPr>
          <w:rFonts w:ascii="Trebuchet MS" w:hAnsi="Trebuchet MS"/>
          <w:sz w:val="20"/>
          <w:szCs w:val="20"/>
        </w:rPr>
        <w:t xml:space="preserve">ynikający z prawa rachunkowego </w:t>
      </w:r>
      <w:r w:rsidRPr="002E1BB0">
        <w:rPr>
          <w:rFonts w:ascii="Trebuchet MS" w:hAnsi="Trebuchet MS"/>
          <w:sz w:val="20"/>
          <w:szCs w:val="20"/>
        </w:rP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14:paraId="7FF701DC" w14:textId="77777777" w:rsidR="00DB1DF4" w:rsidRPr="002E1BB0" w:rsidRDefault="00DB1DF4" w:rsidP="00173169">
      <w:pPr>
        <w:numPr>
          <w:ilvl w:val="0"/>
          <w:numId w:val="42"/>
        </w:numPr>
        <w:tabs>
          <w:tab w:val="left" w:pos="284"/>
        </w:tabs>
        <w:contextualSpacing/>
        <w:jc w:val="both"/>
        <w:rPr>
          <w:rFonts w:ascii="Trebuchet MS" w:hAnsi="Trebuchet MS"/>
          <w:sz w:val="20"/>
          <w:szCs w:val="20"/>
        </w:rPr>
      </w:pPr>
      <w:r w:rsidRPr="002E1BB0">
        <w:rPr>
          <w:rFonts w:ascii="Trebuchet MS" w:hAnsi="Trebuchet MS"/>
          <w:sz w:val="20"/>
          <w:szCs w:val="20"/>
        </w:rPr>
        <w:t xml:space="preserve"> Podane dane osobowe nie będą wykorzystywane przez ADO do podejmowania decyzji w sposób zautomatyzowany (czyli bez udziału człowieka), w tym do profilowania. </w:t>
      </w:r>
    </w:p>
    <w:p w14:paraId="420F471D" w14:textId="77777777" w:rsidR="00DB1DF4" w:rsidRPr="002E1BB0" w:rsidRDefault="00DB1DF4" w:rsidP="00173169">
      <w:pPr>
        <w:numPr>
          <w:ilvl w:val="0"/>
          <w:numId w:val="42"/>
        </w:numPr>
        <w:tabs>
          <w:tab w:val="left" w:pos="284"/>
        </w:tabs>
        <w:contextualSpacing/>
        <w:jc w:val="both"/>
        <w:rPr>
          <w:rFonts w:ascii="Trebuchet MS" w:hAnsi="Trebuchet MS"/>
          <w:sz w:val="20"/>
          <w:szCs w:val="20"/>
        </w:rPr>
      </w:pPr>
      <w:r w:rsidRPr="002E1BB0">
        <w:rPr>
          <w:rFonts w:ascii="Trebuchet MS" w:hAnsi="Trebuchet MS"/>
          <w:sz w:val="20"/>
          <w:szCs w:val="20"/>
        </w:rPr>
        <w:t xml:space="preserve"> Przysługuje Ci prawo do:</w:t>
      </w:r>
    </w:p>
    <w:p w14:paraId="5F27F67B"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14:paraId="1B27A973"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 xml:space="preserve">sprostowania danych - jeśli są nieprawidłowe lub niekompletne, przy czym skorzystanie z tego prawa,  </w:t>
      </w:r>
      <w:r w:rsidRPr="002E1BB0">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5B9C4F4E"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 xml:space="preserve">usunięcia danych (w określonych przypadkach), </w:t>
      </w:r>
    </w:p>
    <w:p w14:paraId="169B5BD3"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14:paraId="611E6420"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 xml:space="preserve">wniesienia do ADO sprzeciwu wobec przetwarzania podanych danych osobowych z uwagi </w:t>
      </w:r>
      <w:r w:rsidRPr="002E1BB0">
        <w:rPr>
          <w:rFonts w:ascii="Trebuchet MS" w:hAnsi="Trebuchet MS"/>
          <w:sz w:val="20"/>
          <w:szCs w:val="20"/>
        </w:rPr>
        <w:br/>
        <w:t>na szczególną sytuację (dotyczy danych przetwarzanych w celu realizacji prawnie uzasadnionego interesu ADO),</w:t>
      </w:r>
    </w:p>
    <w:p w14:paraId="65F3FB7C"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przenoszenia danych osobowych (pod określonymi warunkami),</w:t>
      </w:r>
    </w:p>
    <w:p w14:paraId="5C03B869"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wniesienia skargi do Prezesa Urzędu Ochrony Danych Osobowych,</w:t>
      </w:r>
    </w:p>
    <w:p w14:paraId="15C6715C"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14:paraId="7D766D15" w14:textId="77777777" w:rsidR="00DB1DF4" w:rsidRPr="002E1BB0" w:rsidRDefault="00DB1DF4" w:rsidP="00885436">
      <w:pPr>
        <w:tabs>
          <w:tab w:val="left" w:pos="426"/>
        </w:tabs>
        <w:jc w:val="center"/>
        <w:rPr>
          <w:rFonts w:ascii="Trebuchet MS" w:hAnsi="Trebuchet MS"/>
          <w:b/>
          <w:sz w:val="20"/>
          <w:szCs w:val="20"/>
        </w:rPr>
      </w:pPr>
    </w:p>
    <w:p w14:paraId="7122DDB0" w14:textId="1D14AE95" w:rsidR="00DB1DF4" w:rsidRPr="002E1BB0" w:rsidRDefault="00DB1DF4" w:rsidP="00885436">
      <w:pPr>
        <w:tabs>
          <w:tab w:val="left" w:pos="426"/>
        </w:tabs>
        <w:jc w:val="center"/>
        <w:rPr>
          <w:rFonts w:ascii="Trebuchet MS" w:hAnsi="Trebuchet MS"/>
          <w:b/>
          <w:sz w:val="20"/>
          <w:szCs w:val="20"/>
        </w:rPr>
      </w:pPr>
    </w:p>
    <w:p w14:paraId="3D7A49D2" w14:textId="1198017B" w:rsidR="004D3067" w:rsidRPr="002E1BB0" w:rsidRDefault="004D3067" w:rsidP="00885436">
      <w:pPr>
        <w:tabs>
          <w:tab w:val="left" w:pos="426"/>
        </w:tabs>
        <w:jc w:val="center"/>
        <w:rPr>
          <w:rFonts w:ascii="Trebuchet MS" w:hAnsi="Trebuchet MS"/>
          <w:b/>
          <w:sz w:val="20"/>
          <w:szCs w:val="20"/>
        </w:rPr>
      </w:pPr>
    </w:p>
    <w:p w14:paraId="0F7D8528" w14:textId="0D72D4AF" w:rsidR="004D3067" w:rsidRPr="002E1BB0" w:rsidRDefault="004D3067" w:rsidP="00885436">
      <w:pPr>
        <w:tabs>
          <w:tab w:val="left" w:pos="426"/>
        </w:tabs>
        <w:jc w:val="center"/>
        <w:rPr>
          <w:rFonts w:ascii="Trebuchet MS" w:hAnsi="Trebuchet MS"/>
          <w:b/>
          <w:sz w:val="20"/>
          <w:szCs w:val="20"/>
        </w:rPr>
      </w:pPr>
    </w:p>
    <w:p w14:paraId="0955FE8A" w14:textId="1C1BAD6F" w:rsidR="004D3067" w:rsidRPr="002E1BB0" w:rsidRDefault="004D3067" w:rsidP="00885436">
      <w:pPr>
        <w:tabs>
          <w:tab w:val="left" w:pos="426"/>
        </w:tabs>
        <w:jc w:val="center"/>
        <w:rPr>
          <w:rFonts w:ascii="Trebuchet MS" w:hAnsi="Trebuchet MS"/>
          <w:b/>
          <w:sz w:val="20"/>
          <w:szCs w:val="20"/>
        </w:rPr>
      </w:pPr>
    </w:p>
    <w:p w14:paraId="6CD94B7F" w14:textId="714531F7" w:rsidR="004D3067" w:rsidRPr="002E1BB0" w:rsidRDefault="004D3067" w:rsidP="00885436">
      <w:pPr>
        <w:tabs>
          <w:tab w:val="left" w:pos="426"/>
        </w:tabs>
        <w:jc w:val="center"/>
        <w:rPr>
          <w:rFonts w:ascii="Trebuchet MS" w:hAnsi="Trebuchet MS"/>
          <w:b/>
          <w:sz w:val="20"/>
          <w:szCs w:val="20"/>
        </w:rPr>
      </w:pPr>
    </w:p>
    <w:p w14:paraId="069ACBD7" w14:textId="01C99223" w:rsidR="004D3067" w:rsidRPr="002E1BB0" w:rsidRDefault="004D3067" w:rsidP="00885436">
      <w:pPr>
        <w:tabs>
          <w:tab w:val="left" w:pos="426"/>
        </w:tabs>
        <w:jc w:val="center"/>
        <w:rPr>
          <w:rFonts w:ascii="Trebuchet MS" w:hAnsi="Trebuchet MS"/>
          <w:b/>
          <w:sz w:val="20"/>
          <w:szCs w:val="20"/>
        </w:rPr>
      </w:pPr>
    </w:p>
    <w:p w14:paraId="2CF7FB38" w14:textId="561A876C" w:rsidR="004D3067" w:rsidRPr="002E1BB0" w:rsidRDefault="004D3067" w:rsidP="00885436">
      <w:pPr>
        <w:tabs>
          <w:tab w:val="left" w:pos="426"/>
        </w:tabs>
        <w:jc w:val="center"/>
        <w:rPr>
          <w:rFonts w:ascii="Trebuchet MS" w:hAnsi="Trebuchet MS"/>
          <w:b/>
          <w:sz w:val="20"/>
          <w:szCs w:val="20"/>
        </w:rPr>
      </w:pPr>
    </w:p>
    <w:p w14:paraId="52CA145F" w14:textId="417A2367" w:rsidR="004D3067" w:rsidRPr="002E1BB0" w:rsidRDefault="004D3067" w:rsidP="00885436">
      <w:pPr>
        <w:tabs>
          <w:tab w:val="left" w:pos="426"/>
        </w:tabs>
        <w:jc w:val="center"/>
        <w:rPr>
          <w:rFonts w:ascii="Trebuchet MS" w:hAnsi="Trebuchet MS"/>
          <w:b/>
          <w:sz w:val="20"/>
          <w:szCs w:val="20"/>
        </w:rPr>
      </w:pPr>
    </w:p>
    <w:p w14:paraId="05ACEE6E" w14:textId="253B6D87" w:rsidR="004D3067" w:rsidRPr="002E1BB0" w:rsidRDefault="004D3067" w:rsidP="00885436">
      <w:pPr>
        <w:tabs>
          <w:tab w:val="left" w:pos="426"/>
        </w:tabs>
        <w:jc w:val="center"/>
        <w:rPr>
          <w:rFonts w:ascii="Trebuchet MS" w:hAnsi="Trebuchet MS"/>
          <w:b/>
          <w:sz w:val="20"/>
          <w:szCs w:val="20"/>
        </w:rPr>
      </w:pPr>
    </w:p>
    <w:p w14:paraId="73E5A8C9" w14:textId="017EE72F" w:rsidR="004D3067" w:rsidRPr="002E1BB0" w:rsidRDefault="004D3067" w:rsidP="00885436">
      <w:pPr>
        <w:tabs>
          <w:tab w:val="left" w:pos="426"/>
        </w:tabs>
        <w:jc w:val="center"/>
        <w:rPr>
          <w:rFonts w:ascii="Trebuchet MS" w:hAnsi="Trebuchet MS"/>
          <w:b/>
          <w:sz w:val="20"/>
          <w:szCs w:val="20"/>
        </w:rPr>
      </w:pPr>
    </w:p>
    <w:p w14:paraId="7C77AA39" w14:textId="4704E602" w:rsidR="004D3067" w:rsidRPr="002E1BB0" w:rsidRDefault="004D3067" w:rsidP="00885436">
      <w:pPr>
        <w:tabs>
          <w:tab w:val="left" w:pos="426"/>
        </w:tabs>
        <w:jc w:val="center"/>
        <w:rPr>
          <w:rFonts w:ascii="Trebuchet MS" w:hAnsi="Trebuchet MS"/>
          <w:b/>
          <w:sz w:val="20"/>
          <w:szCs w:val="20"/>
        </w:rPr>
      </w:pPr>
    </w:p>
    <w:p w14:paraId="750E28A1" w14:textId="77777777" w:rsidR="00292272" w:rsidRDefault="00292272" w:rsidP="00885436">
      <w:pPr>
        <w:tabs>
          <w:tab w:val="left" w:pos="8080"/>
        </w:tabs>
        <w:rPr>
          <w:rFonts w:ascii="Trebuchet MS" w:hAnsi="Trebuchet MS"/>
          <w:b/>
          <w:sz w:val="20"/>
          <w:szCs w:val="20"/>
        </w:rPr>
      </w:pPr>
    </w:p>
    <w:p w14:paraId="154E15FE" w14:textId="77777777" w:rsidR="001864A5" w:rsidRDefault="001864A5" w:rsidP="00885436">
      <w:pPr>
        <w:tabs>
          <w:tab w:val="left" w:pos="8080"/>
        </w:tabs>
        <w:rPr>
          <w:rFonts w:ascii="Trebuchet MS" w:hAnsi="Trebuchet MS"/>
          <w:b/>
          <w:sz w:val="20"/>
          <w:szCs w:val="20"/>
        </w:rPr>
      </w:pPr>
    </w:p>
    <w:p w14:paraId="6FAE644C" w14:textId="77777777" w:rsidR="001864A5" w:rsidRDefault="001864A5" w:rsidP="00885436">
      <w:pPr>
        <w:tabs>
          <w:tab w:val="left" w:pos="8080"/>
        </w:tabs>
        <w:rPr>
          <w:rFonts w:ascii="Trebuchet MS" w:hAnsi="Trebuchet MS"/>
          <w:b/>
          <w:sz w:val="20"/>
          <w:szCs w:val="20"/>
        </w:rPr>
      </w:pPr>
    </w:p>
    <w:p w14:paraId="104AAC33" w14:textId="77777777" w:rsidR="001864A5" w:rsidRPr="00724ED9" w:rsidRDefault="001864A5" w:rsidP="00885436">
      <w:pPr>
        <w:tabs>
          <w:tab w:val="left" w:pos="8080"/>
        </w:tabs>
        <w:rPr>
          <w:rFonts w:ascii="Trebuchet MS" w:hAnsi="Trebuchet MS"/>
          <w:sz w:val="20"/>
          <w:szCs w:val="20"/>
        </w:rPr>
      </w:pPr>
    </w:p>
    <w:p w14:paraId="2AC57A7E" w14:textId="56CA8AC3" w:rsidR="00B55C9B" w:rsidRPr="00724ED9" w:rsidRDefault="00B55C9B" w:rsidP="00B55C9B">
      <w:pPr>
        <w:tabs>
          <w:tab w:val="left" w:pos="426"/>
          <w:tab w:val="left" w:pos="8080"/>
        </w:tabs>
        <w:jc w:val="both"/>
        <w:rPr>
          <w:rFonts w:ascii="Trebuchet MS" w:hAnsi="Trebuchet MS"/>
          <w:b/>
          <w:sz w:val="20"/>
          <w:szCs w:val="20"/>
        </w:rPr>
      </w:pPr>
    </w:p>
    <w:p w14:paraId="74F8F3C2" w14:textId="77777777" w:rsidR="000E2AAE" w:rsidRPr="00724ED9" w:rsidRDefault="000E2AAE" w:rsidP="00594F36">
      <w:pPr>
        <w:tabs>
          <w:tab w:val="left" w:pos="426"/>
          <w:tab w:val="left" w:pos="8080"/>
        </w:tabs>
        <w:jc w:val="both"/>
        <w:rPr>
          <w:rFonts w:ascii="Trebuchet MS" w:hAnsi="Trebuchet MS"/>
          <w:sz w:val="20"/>
          <w:szCs w:val="20"/>
        </w:rPr>
      </w:pPr>
    </w:p>
    <w:p w14:paraId="0DAC5E54" w14:textId="77777777" w:rsidR="007633F6" w:rsidRPr="00724ED9" w:rsidRDefault="007633F6" w:rsidP="007633F6">
      <w:pPr>
        <w:tabs>
          <w:tab w:val="left" w:pos="426"/>
          <w:tab w:val="left" w:pos="8080"/>
        </w:tabs>
        <w:jc w:val="both"/>
        <w:rPr>
          <w:rFonts w:ascii="Trebuchet MS" w:hAnsi="Trebuchet MS"/>
          <w:b/>
          <w:sz w:val="20"/>
          <w:szCs w:val="20"/>
        </w:rPr>
      </w:pPr>
      <w:r w:rsidRPr="00724ED9">
        <w:rPr>
          <w:rFonts w:ascii="Trebuchet MS" w:hAnsi="Trebuchet MS"/>
          <w:b/>
          <w:sz w:val="20"/>
          <w:szCs w:val="20"/>
        </w:rPr>
        <w:t>WYKAZ ZAŁĄCZNIKÓW</w:t>
      </w:r>
    </w:p>
    <w:p w14:paraId="28AB71F1" w14:textId="77777777" w:rsidR="007633F6" w:rsidRPr="00724ED9" w:rsidRDefault="007633F6" w:rsidP="007633F6">
      <w:pPr>
        <w:tabs>
          <w:tab w:val="left" w:pos="426"/>
          <w:tab w:val="left" w:pos="8080"/>
        </w:tabs>
        <w:jc w:val="both"/>
        <w:rPr>
          <w:rFonts w:ascii="Trebuchet MS" w:hAnsi="Trebuchet MS"/>
          <w:sz w:val="20"/>
          <w:szCs w:val="20"/>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1602"/>
        <w:gridCol w:w="6520"/>
      </w:tblGrid>
      <w:tr w:rsidR="003A317C" w:rsidRPr="00724ED9" w14:paraId="496FCEA9" w14:textId="77777777" w:rsidTr="009364A4">
        <w:tc>
          <w:tcPr>
            <w:tcW w:w="491" w:type="dxa"/>
            <w:shd w:val="clear" w:color="auto" w:fill="auto"/>
          </w:tcPr>
          <w:p w14:paraId="543EF195" w14:textId="77777777" w:rsidR="003A317C" w:rsidRPr="00724ED9" w:rsidRDefault="00085DF4" w:rsidP="0092376C">
            <w:pPr>
              <w:rPr>
                <w:rFonts w:ascii="Trebuchet MS" w:hAnsi="Trebuchet MS"/>
                <w:sz w:val="20"/>
                <w:szCs w:val="20"/>
              </w:rPr>
            </w:pPr>
            <w:r w:rsidRPr="00724ED9">
              <w:rPr>
                <w:rFonts w:ascii="Trebuchet MS" w:hAnsi="Trebuchet MS"/>
                <w:sz w:val="20"/>
                <w:szCs w:val="20"/>
              </w:rPr>
              <w:t>1</w:t>
            </w:r>
            <w:r w:rsidR="003A317C" w:rsidRPr="00724ED9">
              <w:rPr>
                <w:rFonts w:ascii="Trebuchet MS" w:hAnsi="Trebuchet MS"/>
                <w:sz w:val="20"/>
                <w:szCs w:val="20"/>
              </w:rPr>
              <w:t>.</w:t>
            </w:r>
          </w:p>
        </w:tc>
        <w:tc>
          <w:tcPr>
            <w:tcW w:w="1602" w:type="dxa"/>
            <w:shd w:val="clear" w:color="auto" w:fill="auto"/>
          </w:tcPr>
          <w:p w14:paraId="0DC6C277" w14:textId="77777777" w:rsidR="003A317C" w:rsidRPr="00724ED9" w:rsidRDefault="003A317C" w:rsidP="0092376C">
            <w:pPr>
              <w:rPr>
                <w:rFonts w:ascii="Trebuchet MS" w:hAnsi="Trebuchet MS"/>
                <w:sz w:val="20"/>
                <w:szCs w:val="20"/>
              </w:rPr>
            </w:pPr>
            <w:r w:rsidRPr="00724ED9">
              <w:rPr>
                <w:rFonts w:ascii="Trebuchet MS" w:hAnsi="Trebuchet MS"/>
                <w:sz w:val="20"/>
                <w:szCs w:val="20"/>
              </w:rPr>
              <w:t xml:space="preserve">Załącznik nr </w:t>
            </w:r>
            <w:r w:rsidR="00403107" w:rsidRPr="00724ED9">
              <w:rPr>
                <w:rFonts w:ascii="Trebuchet MS" w:hAnsi="Trebuchet MS"/>
                <w:sz w:val="20"/>
                <w:szCs w:val="20"/>
              </w:rPr>
              <w:t>1</w:t>
            </w:r>
          </w:p>
        </w:tc>
        <w:tc>
          <w:tcPr>
            <w:tcW w:w="6520" w:type="dxa"/>
            <w:shd w:val="clear" w:color="auto" w:fill="auto"/>
          </w:tcPr>
          <w:p w14:paraId="1D1F00D6" w14:textId="77777777" w:rsidR="003A317C" w:rsidRPr="00724ED9" w:rsidRDefault="003A317C" w:rsidP="0092376C">
            <w:pPr>
              <w:rPr>
                <w:rFonts w:ascii="Trebuchet MS" w:hAnsi="Trebuchet MS"/>
                <w:sz w:val="20"/>
                <w:szCs w:val="20"/>
              </w:rPr>
            </w:pPr>
            <w:r w:rsidRPr="00724ED9">
              <w:rPr>
                <w:rFonts w:ascii="Trebuchet MS" w:hAnsi="Trebuchet MS"/>
                <w:sz w:val="20"/>
                <w:szCs w:val="20"/>
              </w:rPr>
              <w:t>Formularz ofertowy</w:t>
            </w:r>
          </w:p>
        </w:tc>
      </w:tr>
      <w:tr w:rsidR="00A41EDB" w:rsidRPr="00724ED9" w14:paraId="5317D9E9" w14:textId="77777777" w:rsidTr="009364A4">
        <w:tc>
          <w:tcPr>
            <w:tcW w:w="491" w:type="dxa"/>
            <w:shd w:val="clear" w:color="auto" w:fill="auto"/>
          </w:tcPr>
          <w:p w14:paraId="6157F6B8" w14:textId="77777777" w:rsidR="003A317C" w:rsidRPr="00724ED9" w:rsidRDefault="00085DF4" w:rsidP="0092376C">
            <w:pPr>
              <w:rPr>
                <w:rFonts w:ascii="Trebuchet MS" w:hAnsi="Trebuchet MS"/>
                <w:sz w:val="20"/>
                <w:szCs w:val="20"/>
              </w:rPr>
            </w:pPr>
            <w:r w:rsidRPr="00724ED9">
              <w:rPr>
                <w:rFonts w:ascii="Trebuchet MS" w:hAnsi="Trebuchet MS"/>
                <w:sz w:val="20"/>
                <w:szCs w:val="20"/>
              </w:rPr>
              <w:t>2</w:t>
            </w:r>
            <w:r w:rsidR="003A317C" w:rsidRPr="00724ED9">
              <w:rPr>
                <w:rFonts w:ascii="Trebuchet MS" w:hAnsi="Trebuchet MS"/>
                <w:sz w:val="20"/>
                <w:szCs w:val="20"/>
              </w:rPr>
              <w:t>.</w:t>
            </w:r>
          </w:p>
        </w:tc>
        <w:tc>
          <w:tcPr>
            <w:tcW w:w="1602" w:type="dxa"/>
            <w:shd w:val="clear" w:color="auto" w:fill="auto"/>
          </w:tcPr>
          <w:p w14:paraId="06A0DC12" w14:textId="5207A80D" w:rsidR="003A317C" w:rsidRPr="00724ED9" w:rsidRDefault="00C1683E" w:rsidP="0092376C">
            <w:pPr>
              <w:rPr>
                <w:rFonts w:ascii="Trebuchet MS" w:hAnsi="Trebuchet MS"/>
                <w:sz w:val="20"/>
                <w:szCs w:val="20"/>
              </w:rPr>
            </w:pPr>
            <w:r w:rsidRPr="00724ED9">
              <w:rPr>
                <w:rFonts w:ascii="Trebuchet MS" w:hAnsi="Trebuchet MS"/>
                <w:sz w:val="20"/>
                <w:szCs w:val="20"/>
              </w:rPr>
              <w:t xml:space="preserve">Załącznik nr </w:t>
            </w:r>
            <w:r w:rsidR="00403107" w:rsidRPr="00724ED9">
              <w:rPr>
                <w:rFonts w:ascii="Trebuchet MS" w:hAnsi="Trebuchet MS"/>
                <w:sz w:val="20"/>
                <w:szCs w:val="20"/>
              </w:rPr>
              <w:t>2</w:t>
            </w:r>
            <w:r w:rsidR="00E44108">
              <w:rPr>
                <w:rFonts w:ascii="Trebuchet MS" w:hAnsi="Trebuchet MS"/>
                <w:sz w:val="20"/>
                <w:szCs w:val="20"/>
              </w:rPr>
              <w:t>a</w:t>
            </w:r>
          </w:p>
        </w:tc>
        <w:tc>
          <w:tcPr>
            <w:tcW w:w="6520" w:type="dxa"/>
            <w:shd w:val="clear" w:color="auto" w:fill="auto"/>
          </w:tcPr>
          <w:p w14:paraId="64274F3E" w14:textId="77777777" w:rsidR="003A317C" w:rsidRPr="00724ED9" w:rsidRDefault="00C1683E" w:rsidP="00C87592">
            <w:pPr>
              <w:rPr>
                <w:rFonts w:ascii="Trebuchet MS" w:hAnsi="Trebuchet MS"/>
                <w:sz w:val="20"/>
                <w:szCs w:val="20"/>
              </w:rPr>
            </w:pPr>
            <w:r w:rsidRPr="00724ED9">
              <w:rPr>
                <w:rFonts w:ascii="Trebuchet MS" w:hAnsi="Trebuchet MS"/>
                <w:sz w:val="20"/>
                <w:szCs w:val="20"/>
              </w:rPr>
              <w:t xml:space="preserve">Oświadczenie </w:t>
            </w:r>
            <w:r w:rsidR="00E44B81" w:rsidRPr="00724ED9">
              <w:rPr>
                <w:rFonts w:ascii="Trebuchet MS" w:hAnsi="Trebuchet MS"/>
                <w:sz w:val="20"/>
                <w:szCs w:val="20"/>
              </w:rPr>
              <w:t>Wykonawcy</w:t>
            </w:r>
          </w:p>
        </w:tc>
      </w:tr>
      <w:tr w:rsidR="00E44108" w:rsidRPr="00724ED9" w14:paraId="1EAA2FFD" w14:textId="77777777" w:rsidTr="009364A4">
        <w:tc>
          <w:tcPr>
            <w:tcW w:w="491" w:type="dxa"/>
            <w:shd w:val="clear" w:color="auto" w:fill="auto"/>
          </w:tcPr>
          <w:p w14:paraId="03581B70" w14:textId="732F0F5C" w:rsidR="00E44108" w:rsidRPr="00724ED9" w:rsidRDefault="00E44108" w:rsidP="0092376C">
            <w:pPr>
              <w:rPr>
                <w:rFonts w:ascii="Trebuchet MS" w:hAnsi="Trebuchet MS"/>
                <w:sz w:val="20"/>
                <w:szCs w:val="20"/>
              </w:rPr>
            </w:pPr>
            <w:r>
              <w:rPr>
                <w:rFonts w:ascii="Trebuchet MS" w:hAnsi="Trebuchet MS"/>
                <w:sz w:val="20"/>
                <w:szCs w:val="20"/>
              </w:rPr>
              <w:t>3.</w:t>
            </w:r>
          </w:p>
        </w:tc>
        <w:tc>
          <w:tcPr>
            <w:tcW w:w="1602" w:type="dxa"/>
            <w:shd w:val="clear" w:color="auto" w:fill="auto"/>
          </w:tcPr>
          <w:p w14:paraId="66213E0C" w14:textId="054D131F" w:rsidR="00E44108" w:rsidRPr="00724ED9" w:rsidRDefault="00E44108" w:rsidP="0092376C">
            <w:pPr>
              <w:rPr>
                <w:rFonts w:ascii="Trebuchet MS" w:hAnsi="Trebuchet MS"/>
                <w:sz w:val="20"/>
                <w:szCs w:val="20"/>
              </w:rPr>
            </w:pPr>
            <w:r>
              <w:rPr>
                <w:rFonts w:ascii="Trebuchet MS" w:hAnsi="Trebuchet MS"/>
                <w:sz w:val="20"/>
                <w:szCs w:val="20"/>
              </w:rPr>
              <w:t>Załącznik nr 2b</w:t>
            </w:r>
          </w:p>
        </w:tc>
        <w:tc>
          <w:tcPr>
            <w:tcW w:w="6520" w:type="dxa"/>
            <w:shd w:val="clear" w:color="auto" w:fill="auto"/>
          </w:tcPr>
          <w:p w14:paraId="24565290" w14:textId="638A6B6C" w:rsidR="00E44108" w:rsidRPr="00724ED9" w:rsidRDefault="00E44108" w:rsidP="00C87592">
            <w:pPr>
              <w:rPr>
                <w:rFonts w:ascii="Trebuchet MS" w:hAnsi="Trebuchet MS"/>
                <w:sz w:val="20"/>
                <w:szCs w:val="20"/>
              </w:rPr>
            </w:pPr>
            <w:r>
              <w:rPr>
                <w:rFonts w:ascii="Trebuchet MS" w:hAnsi="Trebuchet MS"/>
                <w:sz w:val="20"/>
                <w:szCs w:val="20"/>
              </w:rPr>
              <w:t xml:space="preserve">Oświadczenie Wykonawcy </w:t>
            </w:r>
            <w:r w:rsidR="00AB0125">
              <w:rPr>
                <w:rFonts w:ascii="Trebuchet MS" w:hAnsi="Trebuchet MS"/>
                <w:sz w:val="20"/>
                <w:szCs w:val="20"/>
              </w:rPr>
              <w:t>(dotyczy umowy z operatorem)</w:t>
            </w:r>
          </w:p>
        </w:tc>
      </w:tr>
      <w:tr w:rsidR="00F7044C" w:rsidRPr="00724ED9" w14:paraId="5C8FF541" w14:textId="77777777" w:rsidTr="009364A4">
        <w:tc>
          <w:tcPr>
            <w:tcW w:w="491" w:type="dxa"/>
            <w:shd w:val="clear" w:color="auto" w:fill="auto"/>
          </w:tcPr>
          <w:p w14:paraId="2EE7D83D" w14:textId="19C0AC63" w:rsidR="00F7044C" w:rsidRDefault="00F7044C" w:rsidP="0092376C">
            <w:pPr>
              <w:rPr>
                <w:rFonts w:ascii="Trebuchet MS" w:hAnsi="Trebuchet MS"/>
                <w:sz w:val="20"/>
                <w:szCs w:val="20"/>
              </w:rPr>
            </w:pPr>
            <w:r>
              <w:rPr>
                <w:rFonts w:ascii="Trebuchet MS" w:hAnsi="Trebuchet MS"/>
                <w:sz w:val="20"/>
                <w:szCs w:val="20"/>
              </w:rPr>
              <w:t>4.</w:t>
            </w:r>
          </w:p>
        </w:tc>
        <w:tc>
          <w:tcPr>
            <w:tcW w:w="1602" w:type="dxa"/>
            <w:shd w:val="clear" w:color="auto" w:fill="auto"/>
          </w:tcPr>
          <w:p w14:paraId="0F5F654B" w14:textId="045285AC" w:rsidR="00F7044C" w:rsidRDefault="00F7044C" w:rsidP="0092376C">
            <w:pPr>
              <w:rPr>
                <w:rFonts w:ascii="Trebuchet MS" w:hAnsi="Trebuchet MS"/>
                <w:sz w:val="20"/>
                <w:szCs w:val="20"/>
              </w:rPr>
            </w:pPr>
            <w:r w:rsidRPr="00F7044C">
              <w:rPr>
                <w:rFonts w:ascii="Trebuchet MS" w:hAnsi="Trebuchet MS"/>
                <w:sz w:val="20"/>
                <w:szCs w:val="20"/>
              </w:rPr>
              <w:t>Załącznik nr 3</w:t>
            </w:r>
          </w:p>
        </w:tc>
        <w:tc>
          <w:tcPr>
            <w:tcW w:w="6520" w:type="dxa"/>
            <w:shd w:val="clear" w:color="auto" w:fill="auto"/>
          </w:tcPr>
          <w:p w14:paraId="59BDAC83" w14:textId="6CDEBA53" w:rsidR="00F7044C" w:rsidRDefault="00F7044C" w:rsidP="00C87592">
            <w:pPr>
              <w:rPr>
                <w:rFonts w:ascii="Trebuchet MS" w:hAnsi="Trebuchet MS"/>
                <w:sz w:val="20"/>
                <w:szCs w:val="20"/>
              </w:rPr>
            </w:pPr>
            <w:r>
              <w:rPr>
                <w:rFonts w:ascii="Trebuchet MS" w:hAnsi="Trebuchet MS"/>
                <w:sz w:val="20"/>
                <w:szCs w:val="20"/>
              </w:rPr>
              <w:t>Wykaz wykonanych usług</w:t>
            </w:r>
          </w:p>
        </w:tc>
      </w:tr>
      <w:tr w:rsidR="00AD2A6C" w:rsidRPr="00724ED9" w14:paraId="41EE272B" w14:textId="77777777" w:rsidTr="009364A4">
        <w:tc>
          <w:tcPr>
            <w:tcW w:w="491" w:type="dxa"/>
            <w:shd w:val="clear" w:color="auto" w:fill="auto"/>
          </w:tcPr>
          <w:p w14:paraId="550F980F" w14:textId="6713B24B" w:rsidR="00AD2A6C" w:rsidRPr="00724ED9" w:rsidRDefault="00F7044C" w:rsidP="0092376C">
            <w:pPr>
              <w:rPr>
                <w:rFonts w:ascii="Trebuchet MS" w:hAnsi="Trebuchet MS"/>
                <w:sz w:val="20"/>
                <w:szCs w:val="20"/>
              </w:rPr>
            </w:pPr>
            <w:r>
              <w:rPr>
                <w:rFonts w:ascii="Trebuchet MS" w:hAnsi="Trebuchet MS"/>
                <w:sz w:val="20"/>
                <w:szCs w:val="20"/>
              </w:rPr>
              <w:t>5</w:t>
            </w:r>
            <w:r w:rsidR="00AD2A6C" w:rsidRPr="00724ED9">
              <w:rPr>
                <w:rFonts w:ascii="Trebuchet MS" w:hAnsi="Trebuchet MS"/>
                <w:sz w:val="20"/>
                <w:szCs w:val="20"/>
              </w:rPr>
              <w:t>.</w:t>
            </w:r>
          </w:p>
        </w:tc>
        <w:tc>
          <w:tcPr>
            <w:tcW w:w="1602" w:type="dxa"/>
            <w:shd w:val="clear" w:color="auto" w:fill="auto"/>
          </w:tcPr>
          <w:p w14:paraId="52495E2D" w14:textId="1DAB0239" w:rsidR="00AD2A6C" w:rsidRPr="00724ED9" w:rsidRDefault="00F7044C" w:rsidP="0092376C">
            <w:pPr>
              <w:rPr>
                <w:rFonts w:ascii="Trebuchet MS" w:hAnsi="Trebuchet MS"/>
                <w:sz w:val="20"/>
                <w:szCs w:val="20"/>
              </w:rPr>
            </w:pPr>
            <w:r>
              <w:rPr>
                <w:rFonts w:ascii="Trebuchet MS" w:hAnsi="Trebuchet MS"/>
                <w:sz w:val="20"/>
                <w:szCs w:val="20"/>
              </w:rPr>
              <w:t>Załącznik nr 4</w:t>
            </w:r>
          </w:p>
        </w:tc>
        <w:tc>
          <w:tcPr>
            <w:tcW w:w="6520" w:type="dxa"/>
            <w:shd w:val="clear" w:color="auto" w:fill="auto"/>
          </w:tcPr>
          <w:p w14:paraId="63AEBF4F" w14:textId="77777777" w:rsidR="00AD2A6C" w:rsidRPr="00724ED9" w:rsidRDefault="00AD2A6C" w:rsidP="00C87592">
            <w:pPr>
              <w:rPr>
                <w:rFonts w:ascii="Trebuchet MS" w:hAnsi="Trebuchet MS"/>
                <w:sz w:val="20"/>
                <w:szCs w:val="20"/>
              </w:rPr>
            </w:pPr>
            <w:r w:rsidRPr="00724ED9">
              <w:rPr>
                <w:rFonts w:ascii="Trebuchet MS" w:hAnsi="Trebuchet MS"/>
                <w:sz w:val="20"/>
                <w:szCs w:val="20"/>
              </w:rPr>
              <w:t>Klauzula informacyjna</w:t>
            </w:r>
          </w:p>
        </w:tc>
      </w:tr>
      <w:tr w:rsidR="00085DF4" w:rsidRPr="00724ED9" w14:paraId="2C6B330B" w14:textId="77777777" w:rsidTr="009364A4">
        <w:tc>
          <w:tcPr>
            <w:tcW w:w="491" w:type="dxa"/>
            <w:shd w:val="clear" w:color="auto" w:fill="auto"/>
          </w:tcPr>
          <w:p w14:paraId="686184EB" w14:textId="5026379E" w:rsidR="00085DF4" w:rsidRPr="00724ED9" w:rsidRDefault="00F7044C" w:rsidP="0092376C">
            <w:pPr>
              <w:rPr>
                <w:rFonts w:ascii="Trebuchet MS" w:hAnsi="Trebuchet MS"/>
                <w:sz w:val="20"/>
                <w:szCs w:val="20"/>
              </w:rPr>
            </w:pPr>
            <w:r>
              <w:rPr>
                <w:rFonts w:ascii="Trebuchet MS" w:hAnsi="Trebuchet MS"/>
                <w:sz w:val="20"/>
                <w:szCs w:val="20"/>
              </w:rPr>
              <w:t>6</w:t>
            </w:r>
            <w:r w:rsidR="00085DF4" w:rsidRPr="00724ED9">
              <w:rPr>
                <w:rFonts w:ascii="Trebuchet MS" w:hAnsi="Trebuchet MS"/>
                <w:sz w:val="20"/>
                <w:szCs w:val="20"/>
              </w:rPr>
              <w:t>.</w:t>
            </w:r>
          </w:p>
        </w:tc>
        <w:tc>
          <w:tcPr>
            <w:tcW w:w="1602" w:type="dxa"/>
            <w:shd w:val="clear" w:color="auto" w:fill="auto"/>
          </w:tcPr>
          <w:p w14:paraId="00352595" w14:textId="249B1F48" w:rsidR="00085DF4" w:rsidRPr="00724ED9" w:rsidRDefault="00AD2A6C" w:rsidP="0092376C">
            <w:pPr>
              <w:rPr>
                <w:rFonts w:ascii="Trebuchet MS" w:hAnsi="Trebuchet MS"/>
                <w:sz w:val="20"/>
                <w:szCs w:val="20"/>
              </w:rPr>
            </w:pPr>
            <w:r w:rsidRPr="00724ED9">
              <w:rPr>
                <w:rFonts w:ascii="Trebuchet MS" w:hAnsi="Trebuchet MS"/>
                <w:sz w:val="20"/>
                <w:szCs w:val="20"/>
              </w:rPr>
              <w:t xml:space="preserve">Załącznik nr </w:t>
            </w:r>
            <w:r w:rsidR="00F7044C">
              <w:rPr>
                <w:rFonts w:ascii="Trebuchet MS" w:hAnsi="Trebuchet MS"/>
                <w:sz w:val="20"/>
                <w:szCs w:val="20"/>
              </w:rPr>
              <w:t>5</w:t>
            </w:r>
          </w:p>
        </w:tc>
        <w:tc>
          <w:tcPr>
            <w:tcW w:w="6520" w:type="dxa"/>
            <w:shd w:val="clear" w:color="auto" w:fill="auto"/>
          </w:tcPr>
          <w:p w14:paraId="11EF826C" w14:textId="77777777" w:rsidR="00085DF4" w:rsidRPr="00724ED9" w:rsidRDefault="00085DF4" w:rsidP="0092376C">
            <w:pPr>
              <w:rPr>
                <w:rFonts w:ascii="Trebuchet MS" w:hAnsi="Trebuchet MS"/>
                <w:sz w:val="20"/>
                <w:szCs w:val="20"/>
              </w:rPr>
            </w:pPr>
            <w:r w:rsidRPr="00724ED9">
              <w:rPr>
                <w:rFonts w:ascii="Trebuchet MS" w:hAnsi="Trebuchet MS"/>
                <w:sz w:val="20"/>
                <w:szCs w:val="20"/>
              </w:rPr>
              <w:t>Projekt umowy</w:t>
            </w:r>
          </w:p>
        </w:tc>
      </w:tr>
      <w:tr w:rsidR="003A317C" w:rsidRPr="00724ED9" w14:paraId="29495A99" w14:textId="77777777" w:rsidTr="009364A4">
        <w:tc>
          <w:tcPr>
            <w:tcW w:w="491" w:type="dxa"/>
            <w:shd w:val="clear" w:color="auto" w:fill="auto"/>
          </w:tcPr>
          <w:p w14:paraId="2791EB9F" w14:textId="104EF7DA" w:rsidR="003A317C" w:rsidRPr="00724ED9" w:rsidRDefault="00F7044C" w:rsidP="0092376C">
            <w:pPr>
              <w:rPr>
                <w:rFonts w:ascii="Trebuchet MS" w:hAnsi="Trebuchet MS"/>
                <w:sz w:val="20"/>
                <w:szCs w:val="20"/>
              </w:rPr>
            </w:pPr>
            <w:r>
              <w:rPr>
                <w:rFonts w:ascii="Trebuchet MS" w:hAnsi="Trebuchet MS"/>
                <w:sz w:val="20"/>
                <w:szCs w:val="20"/>
              </w:rPr>
              <w:t>7</w:t>
            </w:r>
            <w:r w:rsidR="00C1683E" w:rsidRPr="00724ED9">
              <w:rPr>
                <w:rFonts w:ascii="Trebuchet MS" w:hAnsi="Trebuchet MS"/>
                <w:sz w:val="20"/>
                <w:szCs w:val="20"/>
              </w:rPr>
              <w:t>.</w:t>
            </w:r>
          </w:p>
        </w:tc>
        <w:tc>
          <w:tcPr>
            <w:tcW w:w="1602" w:type="dxa"/>
            <w:shd w:val="clear" w:color="auto" w:fill="auto"/>
          </w:tcPr>
          <w:p w14:paraId="2408E86A" w14:textId="54CFCE2D" w:rsidR="003A317C" w:rsidRPr="00724ED9" w:rsidRDefault="00C1683E" w:rsidP="0092376C">
            <w:pPr>
              <w:rPr>
                <w:rFonts w:ascii="Trebuchet MS" w:hAnsi="Trebuchet MS"/>
                <w:sz w:val="20"/>
                <w:szCs w:val="20"/>
              </w:rPr>
            </w:pPr>
            <w:r w:rsidRPr="00724ED9">
              <w:rPr>
                <w:rFonts w:ascii="Trebuchet MS" w:hAnsi="Trebuchet MS"/>
                <w:sz w:val="20"/>
                <w:szCs w:val="20"/>
              </w:rPr>
              <w:t xml:space="preserve">Załącznik nr </w:t>
            </w:r>
            <w:r w:rsidR="00F7044C">
              <w:rPr>
                <w:rFonts w:ascii="Trebuchet MS" w:hAnsi="Trebuchet MS"/>
                <w:sz w:val="20"/>
                <w:szCs w:val="20"/>
              </w:rPr>
              <w:t>6</w:t>
            </w:r>
          </w:p>
        </w:tc>
        <w:tc>
          <w:tcPr>
            <w:tcW w:w="6520" w:type="dxa"/>
            <w:shd w:val="clear" w:color="auto" w:fill="auto"/>
          </w:tcPr>
          <w:p w14:paraId="04C8E016" w14:textId="77777777" w:rsidR="00E4279C" w:rsidRPr="00724ED9" w:rsidRDefault="00403107" w:rsidP="00E4279C">
            <w:pPr>
              <w:jc w:val="both"/>
              <w:rPr>
                <w:rFonts w:ascii="Trebuchet MS" w:hAnsi="Trebuchet MS"/>
                <w:sz w:val="20"/>
                <w:szCs w:val="20"/>
              </w:rPr>
            </w:pPr>
            <w:r w:rsidRPr="00724ED9">
              <w:rPr>
                <w:rFonts w:ascii="Trebuchet MS" w:hAnsi="Trebuchet MS"/>
                <w:sz w:val="20"/>
                <w:szCs w:val="20"/>
              </w:rPr>
              <w:t>Przedmiot zamówienia</w:t>
            </w:r>
            <w:r w:rsidR="00085DF4" w:rsidRPr="00724ED9">
              <w:rPr>
                <w:rFonts w:ascii="Trebuchet MS" w:hAnsi="Trebuchet MS"/>
                <w:sz w:val="20"/>
                <w:szCs w:val="20"/>
              </w:rPr>
              <w:t xml:space="preserve"> wraz z </w:t>
            </w:r>
            <w:r w:rsidR="00E4279C" w:rsidRPr="00724ED9">
              <w:rPr>
                <w:rFonts w:ascii="Trebuchet MS" w:hAnsi="Trebuchet MS"/>
                <w:sz w:val="20"/>
                <w:szCs w:val="20"/>
              </w:rPr>
              <w:t>załącznikami</w:t>
            </w:r>
          </w:p>
        </w:tc>
      </w:tr>
    </w:tbl>
    <w:p w14:paraId="7E2578AB" w14:textId="77777777" w:rsidR="007633F6" w:rsidRPr="00724ED9" w:rsidRDefault="007633F6" w:rsidP="007633F6">
      <w:pPr>
        <w:tabs>
          <w:tab w:val="left" w:pos="426"/>
          <w:tab w:val="left" w:pos="8080"/>
        </w:tabs>
        <w:jc w:val="both"/>
        <w:rPr>
          <w:rFonts w:ascii="Trebuchet MS" w:hAnsi="Trebuchet MS"/>
          <w:sz w:val="20"/>
          <w:szCs w:val="20"/>
        </w:rPr>
      </w:pPr>
    </w:p>
    <w:p w14:paraId="7E933732" w14:textId="77777777" w:rsidR="007633F6" w:rsidRPr="00724ED9" w:rsidRDefault="007633F6" w:rsidP="007633F6">
      <w:pPr>
        <w:jc w:val="both"/>
        <w:rPr>
          <w:rFonts w:ascii="Trebuchet MS" w:hAnsi="Trebuchet MS"/>
          <w:sz w:val="20"/>
          <w:szCs w:val="20"/>
        </w:rPr>
      </w:pPr>
    </w:p>
    <w:p w14:paraId="70B97BC3" w14:textId="77777777" w:rsidR="007633F6" w:rsidRPr="00724ED9" w:rsidRDefault="007633F6" w:rsidP="007633F6">
      <w:pPr>
        <w:jc w:val="both"/>
        <w:rPr>
          <w:rFonts w:ascii="Trebuchet MS" w:hAnsi="Trebuchet MS"/>
          <w:sz w:val="20"/>
          <w:szCs w:val="20"/>
        </w:rPr>
      </w:pPr>
    </w:p>
    <w:p w14:paraId="16CDD8C2" w14:textId="77777777" w:rsidR="007633F6" w:rsidRPr="00724ED9" w:rsidRDefault="007633F6" w:rsidP="007633F6">
      <w:pPr>
        <w:jc w:val="both"/>
        <w:rPr>
          <w:rFonts w:ascii="Trebuchet MS" w:hAnsi="Trebuchet MS"/>
          <w:sz w:val="20"/>
          <w:szCs w:val="20"/>
        </w:rPr>
      </w:pPr>
    </w:p>
    <w:p w14:paraId="72015A1F" w14:textId="77777777" w:rsidR="00E4279C" w:rsidRPr="00724ED9" w:rsidRDefault="00E4279C" w:rsidP="007633F6">
      <w:pPr>
        <w:jc w:val="both"/>
        <w:rPr>
          <w:rFonts w:ascii="Trebuchet MS" w:hAnsi="Trebuchet MS"/>
          <w:sz w:val="20"/>
          <w:szCs w:val="20"/>
        </w:rPr>
      </w:pPr>
    </w:p>
    <w:p w14:paraId="38EB5AB0" w14:textId="77777777" w:rsidR="007633F6" w:rsidRPr="00724ED9" w:rsidRDefault="007633F6" w:rsidP="007633F6">
      <w:pPr>
        <w:jc w:val="both"/>
        <w:rPr>
          <w:rFonts w:ascii="Trebuchet MS" w:hAnsi="Trebuchet MS"/>
          <w:sz w:val="20"/>
          <w:szCs w:val="20"/>
        </w:rPr>
      </w:pPr>
    </w:p>
    <w:p w14:paraId="3802DC7E" w14:textId="77777777" w:rsidR="00983365" w:rsidRPr="00724ED9" w:rsidRDefault="00983365" w:rsidP="007633F6">
      <w:pPr>
        <w:jc w:val="both"/>
        <w:rPr>
          <w:rFonts w:ascii="Trebuchet MS" w:hAnsi="Trebuchet MS"/>
          <w:sz w:val="20"/>
          <w:szCs w:val="20"/>
        </w:rPr>
      </w:pPr>
    </w:p>
    <w:p w14:paraId="60D19D58" w14:textId="77777777" w:rsidR="00983365" w:rsidRPr="00724ED9" w:rsidRDefault="00983365" w:rsidP="007633F6">
      <w:pPr>
        <w:jc w:val="both"/>
        <w:rPr>
          <w:rFonts w:ascii="Trebuchet MS" w:hAnsi="Trebuchet MS"/>
          <w:sz w:val="20"/>
          <w:szCs w:val="20"/>
        </w:rPr>
      </w:pPr>
    </w:p>
    <w:p w14:paraId="648E356C" w14:textId="77777777" w:rsidR="00983365" w:rsidRPr="00724ED9" w:rsidRDefault="00983365" w:rsidP="007633F6">
      <w:pPr>
        <w:jc w:val="both"/>
        <w:rPr>
          <w:rFonts w:ascii="Trebuchet MS" w:hAnsi="Trebuchet MS"/>
          <w:sz w:val="20"/>
          <w:szCs w:val="20"/>
        </w:rPr>
      </w:pPr>
    </w:p>
    <w:p w14:paraId="3EA4651F" w14:textId="77777777" w:rsidR="00983365" w:rsidRPr="00724ED9" w:rsidRDefault="00983365" w:rsidP="007633F6">
      <w:pPr>
        <w:jc w:val="both"/>
        <w:rPr>
          <w:rFonts w:ascii="Trebuchet MS" w:hAnsi="Trebuchet MS"/>
          <w:sz w:val="20"/>
          <w:szCs w:val="20"/>
        </w:rPr>
      </w:pPr>
    </w:p>
    <w:p w14:paraId="43C83DE3" w14:textId="77777777" w:rsidR="00983365" w:rsidRPr="00724ED9" w:rsidRDefault="00983365" w:rsidP="007633F6">
      <w:pPr>
        <w:jc w:val="both"/>
        <w:rPr>
          <w:rFonts w:ascii="Trebuchet MS" w:hAnsi="Trebuchet MS"/>
          <w:sz w:val="20"/>
          <w:szCs w:val="20"/>
        </w:rPr>
      </w:pPr>
    </w:p>
    <w:p w14:paraId="73FB0F51" w14:textId="77777777" w:rsidR="00983365" w:rsidRPr="00724ED9" w:rsidRDefault="00983365" w:rsidP="007633F6">
      <w:pPr>
        <w:jc w:val="both"/>
        <w:rPr>
          <w:rFonts w:ascii="Trebuchet MS" w:hAnsi="Trebuchet MS"/>
          <w:sz w:val="20"/>
          <w:szCs w:val="20"/>
        </w:rPr>
      </w:pPr>
    </w:p>
    <w:p w14:paraId="01879F2D" w14:textId="77777777" w:rsidR="00983365" w:rsidRPr="00724ED9" w:rsidRDefault="00983365" w:rsidP="007633F6">
      <w:pPr>
        <w:jc w:val="both"/>
        <w:rPr>
          <w:rFonts w:ascii="Trebuchet MS" w:hAnsi="Trebuchet MS"/>
          <w:sz w:val="20"/>
          <w:szCs w:val="20"/>
        </w:rPr>
      </w:pPr>
    </w:p>
    <w:p w14:paraId="4AF2217E" w14:textId="77777777" w:rsidR="00983365" w:rsidRPr="00724ED9" w:rsidRDefault="00983365" w:rsidP="007633F6">
      <w:pPr>
        <w:jc w:val="both"/>
        <w:rPr>
          <w:rFonts w:ascii="Trebuchet MS" w:hAnsi="Trebuchet MS"/>
          <w:sz w:val="20"/>
          <w:szCs w:val="20"/>
        </w:rPr>
      </w:pPr>
    </w:p>
    <w:p w14:paraId="45FBB5B1" w14:textId="77777777" w:rsidR="000E2AAE" w:rsidRPr="00724ED9" w:rsidRDefault="000E2AAE" w:rsidP="007633F6">
      <w:pPr>
        <w:jc w:val="both"/>
        <w:rPr>
          <w:rFonts w:ascii="Trebuchet MS" w:hAnsi="Trebuchet MS"/>
          <w:sz w:val="20"/>
          <w:szCs w:val="20"/>
        </w:rPr>
      </w:pPr>
    </w:p>
    <w:p w14:paraId="64762136" w14:textId="77777777" w:rsidR="000E2AAE" w:rsidRPr="00724ED9" w:rsidRDefault="000E2AAE" w:rsidP="007633F6">
      <w:pPr>
        <w:jc w:val="both"/>
        <w:rPr>
          <w:rFonts w:ascii="Trebuchet MS" w:hAnsi="Trebuchet MS"/>
          <w:sz w:val="20"/>
          <w:szCs w:val="20"/>
        </w:rPr>
      </w:pPr>
    </w:p>
    <w:p w14:paraId="22E5139F" w14:textId="77777777" w:rsidR="000E2AAE" w:rsidRPr="00724ED9" w:rsidRDefault="000E2AAE" w:rsidP="007633F6">
      <w:pPr>
        <w:jc w:val="both"/>
        <w:rPr>
          <w:rFonts w:ascii="Trebuchet MS" w:hAnsi="Trebuchet MS"/>
          <w:sz w:val="20"/>
          <w:szCs w:val="20"/>
        </w:rPr>
      </w:pPr>
    </w:p>
    <w:p w14:paraId="492E9008" w14:textId="77777777" w:rsidR="000E2AAE" w:rsidRPr="00724ED9" w:rsidRDefault="000E2AAE" w:rsidP="007633F6">
      <w:pPr>
        <w:jc w:val="both"/>
        <w:rPr>
          <w:rFonts w:ascii="Trebuchet MS" w:hAnsi="Trebuchet MS"/>
          <w:sz w:val="20"/>
          <w:szCs w:val="20"/>
        </w:rPr>
      </w:pPr>
    </w:p>
    <w:p w14:paraId="1A585182" w14:textId="77777777" w:rsidR="000E2AAE" w:rsidRPr="00724ED9" w:rsidRDefault="000E2AAE" w:rsidP="007633F6">
      <w:pPr>
        <w:jc w:val="both"/>
        <w:rPr>
          <w:rFonts w:ascii="Trebuchet MS" w:hAnsi="Trebuchet MS"/>
          <w:sz w:val="20"/>
          <w:szCs w:val="20"/>
        </w:rPr>
      </w:pPr>
    </w:p>
    <w:p w14:paraId="493BB075" w14:textId="77777777" w:rsidR="000E2AAE" w:rsidRPr="00724ED9" w:rsidRDefault="000E2AAE" w:rsidP="007633F6">
      <w:pPr>
        <w:jc w:val="both"/>
        <w:rPr>
          <w:rFonts w:ascii="Trebuchet MS" w:hAnsi="Trebuchet MS"/>
          <w:sz w:val="20"/>
          <w:szCs w:val="20"/>
        </w:rPr>
      </w:pPr>
    </w:p>
    <w:p w14:paraId="11ED563E" w14:textId="77777777" w:rsidR="000E2AAE" w:rsidRPr="00724ED9" w:rsidRDefault="000E2AAE" w:rsidP="007633F6">
      <w:pPr>
        <w:jc w:val="both"/>
        <w:rPr>
          <w:rFonts w:ascii="Trebuchet MS" w:hAnsi="Trebuchet MS"/>
          <w:sz w:val="20"/>
          <w:szCs w:val="20"/>
        </w:rPr>
      </w:pPr>
    </w:p>
    <w:p w14:paraId="591244EA" w14:textId="77777777" w:rsidR="000E2AAE" w:rsidRPr="00724ED9" w:rsidRDefault="000E2AAE" w:rsidP="007633F6">
      <w:pPr>
        <w:jc w:val="both"/>
        <w:rPr>
          <w:rFonts w:ascii="Trebuchet MS" w:hAnsi="Trebuchet MS"/>
          <w:sz w:val="20"/>
          <w:szCs w:val="20"/>
        </w:rPr>
      </w:pPr>
    </w:p>
    <w:p w14:paraId="2CEAAE49" w14:textId="77777777" w:rsidR="000E2AAE" w:rsidRPr="00724ED9" w:rsidRDefault="000E2AAE" w:rsidP="007633F6">
      <w:pPr>
        <w:jc w:val="both"/>
        <w:rPr>
          <w:rFonts w:ascii="Trebuchet MS" w:hAnsi="Trebuchet MS"/>
          <w:sz w:val="20"/>
          <w:szCs w:val="20"/>
        </w:rPr>
      </w:pPr>
    </w:p>
    <w:p w14:paraId="422CE1DD" w14:textId="77777777" w:rsidR="000E2AAE" w:rsidRPr="00724ED9" w:rsidRDefault="000E2AAE" w:rsidP="007633F6">
      <w:pPr>
        <w:jc w:val="both"/>
        <w:rPr>
          <w:rFonts w:ascii="Trebuchet MS" w:hAnsi="Trebuchet MS"/>
          <w:sz w:val="20"/>
          <w:szCs w:val="20"/>
        </w:rPr>
      </w:pPr>
    </w:p>
    <w:p w14:paraId="4EE1AFBB" w14:textId="77777777" w:rsidR="000E2AAE" w:rsidRPr="00724ED9" w:rsidRDefault="000E2AAE" w:rsidP="007633F6">
      <w:pPr>
        <w:jc w:val="both"/>
        <w:rPr>
          <w:rFonts w:ascii="Trebuchet MS" w:hAnsi="Trebuchet MS"/>
          <w:sz w:val="20"/>
          <w:szCs w:val="20"/>
        </w:rPr>
      </w:pPr>
    </w:p>
    <w:p w14:paraId="431F679C" w14:textId="688BB95D" w:rsidR="000E2AAE" w:rsidRDefault="000E2AAE" w:rsidP="007633F6">
      <w:pPr>
        <w:jc w:val="both"/>
        <w:rPr>
          <w:rFonts w:ascii="Trebuchet MS" w:hAnsi="Trebuchet MS"/>
          <w:sz w:val="20"/>
          <w:szCs w:val="20"/>
        </w:rPr>
      </w:pPr>
    </w:p>
    <w:p w14:paraId="5353267C" w14:textId="52DC43DC" w:rsidR="00E44108" w:rsidRDefault="00E44108" w:rsidP="007633F6">
      <w:pPr>
        <w:jc w:val="both"/>
        <w:rPr>
          <w:rFonts w:ascii="Trebuchet MS" w:hAnsi="Trebuchet MS"/>
          <w:sz w:val="20"/>
          <w:szCs w:val="20"/>
        </w:rPr>
      </w:pPr>
    </w:p>
    <w:p w14:paraId="672426A9" w14:textId="58F4D05D" w:rsidR="00E44108" w:rsidRDefault="00E44108" w:rsidP="007633F6">
      <w:pPr>
        <w:jc w:val="both"/>
        <w:rPr>
          <w:rFonts w:ascii="Trebuchet MS" w:hAnsi="Trebuchet MS"/>
          <w:sz w:val="20"/>
          <w:szCs w:val="20"/>
        </w:rPr>
      </w:pPr>
    </w:p>
    <w:p w14:paraId="42EA6C22" w14:textId="27C17908" w:rsidR="00E44108" w:rsidRDefault="00E44108" w:rsidP="007633F6">
      <w:pPr>
        <w:jc w:val="both"/>
        <w:rPr>
          <w:rFonts w:ascii="Trebuchet MS" w:hAnsi="Trebuchet MS"/>
          <w:sz w:val="20"/>
          <w:szCs w:val="20"/>
        </w:rPr>
      </w:pPr>
    </w:p>
    <w:p w14:paraId="444CEDF7" w14:textId="7A1BF779" w:rsidR="00E44108" w:rsidRDefault="00E44108" w:rsidP="007633F6">
      <w:pPr>
        <w:jc w:val="both"/>
        <w:rPr>
          <w:rFonts w:ascii="Trebuchet MS" w:hAnsi="Trebuchet MS"/>
          <w:sz w:val="20"/>
          <w:szCs w:val="20"/>
        </w:rPr>
      </w:pPr>
    </w:p>
    <w:p w14:paraId="1DF1E27B" w14:textId="67FA63FA" w:rsidR="00A1751B" w:rsidRDefault="00A1751B" w:rsidP="007633F6">
      <w:pPr>
        <w:jc w:val="both"/>
        <w:rPr>
          <w:rFonts w:ascii="Trebuchet MS" w:hAnsi="Trebuchet MS"/>
          <w:sz w:val="20"/>
          <w:szCs w:val="20"/>
        </w:rPr>
      </w:pPr>
    </w:p>
    <w:p w14:paraId="0BDA518E" w14:textId="77777777" w:rsidR="00A1751B" w:rsidRDefault="00A1751B" w:rsidP="007633F6">
      <w:pPr>
        <w:jc w:val="both"/>
        <w:rPr>
          <w:rFonts w:ascii="Trebuchet MS" w:hAnsi="Trebuchet MS"/>
          <w:sz w:val="20"/>
          <w:szCs w:val="20"/>
        </w:rPr>
      </w:pPr>
    </w:p>
    <w:p w14:paraId="1172E644" w14:textId="77777777" w:rsidR="00E44108" w:rsidRPr="00724ED9" w:rsidRDefault="00E44108" w:rsidP="007633F6">
      <w:pPr>
        <w:jc w:val="both"/>
        <w:rPr>
          <w:rFonts w:ascii="Trebuchet MS" w:hAnsi="Trebuchet MS"/>
          <w:sz w:val="20"/>
          <w:szCs w:val="20"/>
        </w:rPr>
      </w:pPr>
    </w:p>
    <w:p w14:paraId="26D69ADF" w14:textId="77777777" w:rsidR="000E2AAE" w:rsidRPr="00724ED9" w:rsidRDefault="000E2AAE" w:rsidP="007633F6">
      <w:pPr>
        <w:jc w:val="both"/>
        <w:rPr>
          <w:rFonts w:ascii="Trebuchet MS" w:hAnsi="Trebuchet MS"/>
          <w:sz w:val="20"/>
          <w:szCs w:val="20"/>
        </w:rPr>
      </w:pPr>
    </w:p>
    <w:p w14:paraId="120036A1" w14:textId="6425182C" w:rsidR="000E2AAE" w:rsidRDefault="000E2AAE" w:rsidP="007633F6">
      <w:pPr>
        <w:jc w:val="both"/>
        <w:rPr>
          <w:rFonts w:ascii="Trebuchet MS" w:hAnsi="Trebuchet MS"/>
          <w:sz w:val="20"/>
          <w:szCs w:val="20"/>
        </w:rPr>
      </w:pPr>
    </w:p>
    <w:p w14:paraId="7E1D2DF1" w14:textId="2AA182A3" w:rsidR="00292272" w:rsidRDefault="00292272" w:rsidP="007633F6">
      <w:pPr>
        <w:jc w:val="both"/>
        <w:rPr>
          <w:rFonts w:ascii="Trebuchet MS" w:hAnsi="Trebuchet MS"/>
          <w:sz w:val="20"/>
          <w:szCs w:val="20"/>
        </w:rPr>
      </w:pPr>
    </w:p>
    <w:p w14:paraId="111D6D80" w14:textId="0D4EEACF" w:rsidR="00292272" w:rsidRDefault="00292272" w:rsidP="007633F6">
      <w:pPr>
        <w:jc w:val="both"/>
        <w:rPr>
          <w:rFonts w:ascii="Trebuchet MS" w:hAnsi="Trebuchet MS"/>
          <w:sz w:val="20"/>
          <w:szCs w:val="20"/>
        </w:rPr>
      </w:pPr>
    </w:p>
    <w:p w14:paraId="2792C877" w14:textId="77777777" w:rsidR="00292272" w:rsidRPr="00724ED9" w:rsidRDefault="00292272" w:rsidP="007633F6">
      <w:pPr>
        <w:jc w:val="both"/>
        <w:rPr>
          <w:rFonts w:ascii="Trebuchet MS" w:hAnsi="Trebuchet MS"/>
          <w:sz w:val="20"/>
          <w:szCs w:val="20"/>
        </w:rPr>
      </w:pPr>
    </w:p>
    <w:p w14:paraId="0CF04692" w14:textId="183C3EE7" w:rsidR="00FB3982" w:rsidRPr="00724ED9" w:rsidRDefault="00FB3982" w:rsidP="007D7C88">
      <w:pPr>
        <w:tabs>
          <w:tab w:val="left" w:pos="8080"/>
        </w:tabs>
        <w:rPr>
          <w:rFonts w:ascii="Trebuchet MS" w:hAnsi="Trebuchet MS"/>
          <w:b/>
          <w:sz w:val="20"/>
          <w:szCs w:val="20"/>
        </w:rPr>
      </w:pPr>
    </w:p>
    <w:p w14:paraId="481A6EF2" w14:textId="3812D0B9" w:rsidR="00A1751B" w:rsidRDefault="00A1751B" w:rsidP="00E44108">
      <w:pPr>
        <w:tabs>
          <w:tab w:val="left" w:pos="8080"/>
        </w:tabs>
        <w:jc w:val="right"/>
        <w:rPr>
          <w:rFonts w:ascii="Trebuchet MS" w:hAnsi="Trebuchet MS"/>
          <w:b/>
          <w:sz w:val="22"/>
          <w:szCs w:val="22"/>
        </w:rPr>
      </w:pPr>
    </w:p>
    <w:p w14:paraId="1DC800BA" w14:textId="77777777" w:rsidR="00292272" w:rsidRDefault="00292272" w:rsidP="006C2AB8">
      <w:pPr>
        <w:tabs>
          <w:tab w:val="left" w:pos="8080"/>
        </w:tabs>
        <w:rPr>
          <w:rFonts w:ascii="Trebuchet MS" w:hAnsi="Trebuchet MS"/>
          <w:b/>
          <w:sz w:val="22"/>
          <w:szCs w:val="22"/>
        </w:rPr>
      </w:pPr>
    </w:p>
    <w:p w14:paraId="2651E8EA" w14:textId="1F53B21C" w:rsidR="002D6223" w:rsidRDefault="002D6223" w:rsidP="002E1BB0">
      <w:pPr>
        <w:tabs>
          <w:tab w:val="left" w:pos="8080"/>
        </w:tabs>
        <w:rPr>
          <w:rFonts w:ascii="Trebuchet MS" w:hAnsi="Trebuchet MS"/>
          <w:b/>
          <w:sz w:val="22"/>
          <w:szCs w:val="22"/>
        </w:rPr>
      </w:pPr>
    </w:p>
    <w:p w14:paraId="527D881E" w14:textId="77777777" w:rsidR="006C2AB8" w:rsidRDefault="006C2AB8" w:rsidP="002E1BB0">
      <w:pPr>
        <w:tabs>
          <w:tab w:val="left" w:pos="8080"/>
        </w:tabs>
        <w:rPr>
          <w:rFonts w:ascii="Trebuchet MS" w:hAnsi="Trebuchet MS"/>
          <w:b/>
          <w:sz w:val="22"/>
          <w:szCs w:val="22"/>
        </w:rPr>
      </w:pPr>
    </w:p>
    <w:p w14:paraId="16D4B327" w14:textId="77777777" w:rsidR="002D02BD" w:rsidRDefault="002D02BD" w:rsidP="002E1BB0">
      <w:pPr>
        <w:tabs>
          <w:tab w:val="left" w:pos="8080"/>
        </w:tabs>
        <w:rPr>
          <w:rFonts w:ascii="Trebuchet MS" w:hAnsi="Trebuchet MS"/>
          <w:b/>
          <w:sz w:val="22"/>
          <w:szCs w:val="22"/>
        </w:rPr>
      </w:pPr>
    </w:p>
    <w:p w14:paraId="01FE910D" w14:textId="77777777" w:rsidR="00D013CC" w:rsidRDefault="00D013CC" w:rsidP="00D013CC">
      <w:pPr>
        <w:tabs>
          <w:tab w:val="left" w:pos="8080"/>
        </w:tabs>
        <w:rPr>
          <w:rFonts w:ascii="Trebuchet MS" w:hAnsi="Trebuchet MS"/>
          <w:b/>
          <w:sz w:val="22"/>
          <w:szCs w:val="22"/>
        </w:rPr>
      </w:pPr>
    </w:p>
    <w:p w14:paraId="04F42493" w14:textId="582441D6" w:rsidR="00A1751B" w:rsidRPr="00E44108" w:rsidRDefault="000F3BC4" w:rsidP="00D013CC">
      <w:pPr>
        <w:tabs>
          <w:tab w:val="left" w:pos="8080"/>
        </w:tabs>
        <w:jc w:val="right"/>
        <w:rPr>
          <w:rFonts w:ascii="Trebuchet MS" w:hAnsi="Trebuchet MS"/>
          <w:b/>
          <w:sz w:val="22"/>
          <w:szCs w:val="22"/>
        </w:rPr>
      </w:pPr>
      <w:r w:rsidRPr="00E44108">
        <w:rPr>
          <w:rFonts w:ascii="Trebuchet MS" w:hAnsi="Trebuchet MS"/>
          <w:b/>
          <w:sz w:val="22"/>
          <w:szCs w:val="22"/>
        </w:rPr>
        <w:lastRenderedPageBreak/>
        <w:t>Z</w:t>
      </w:r>
      <w:r w:rsidR="005916E2" w:rsidRPr="00E44108">
        <w:rPr>
          <w:rFonts w:ascii="Trebuchet MS" w:hAnsi="Trebuchet MS"/>
          <w:b/>
          <w:sz w:val="22"/>
          <w:szCs w:val="22"/>
        </w:rPr>
        <w:t>AŁĄCZNIK NR 1</w:t>
      </w:r>
    </w:p>
    <w:p w14:paraId="5AB2ECAB" w14:textId="77777777" w:rsidR="000F3BC4" w:rsidRPr="00E44108" w:rsidRDefault="000F3BC4" w:rsidP="000F3BC4">
      <w:pPr>
        <w:jc w:val="center"/>
        <w:rPr>
          <w:rFonts w:ascii="Trebuchet MS" w:hAnsi="Trebuchet MS"/>
          <w:b/>
          <w:sz w:val="22"/>
          <w:szCs w:val="22"/>
        </w:rPr>
      </w:pPr>
      <w:r w:rsidRPr="00E44108">
        <w:rPr>
          <w:rFonts w:ascii="Trebuchet MS" w:hAnsi="Trebuchet MS"/>
          <w:b/>
          <w:sz w:val="22"/>
          <w:szCs w:val="22"/>
        </w:rPr>
        <w:t xml:space="preserve">FORMULARZ OFERTOWY </w:t>
      </w:r>
    </w:p>
    <w:p w14:paraId="1D2E41E0" w14:textId="77777777" w:rsidR="000F3BC4" w:rsidRPr="00724ED9" w:rsidRDefault="000F3BC4" w:rsidP="000F3BC4">
      <w:pPr>
        <w:rPr>
          <w:rFonts w:ascii="Trebuchet MS" w:hAnsi="Trebuchet MS"/>
          <w:b/>
          <w:sz w:val="20"/>
          <w:szCs w:val="20"/>
        </w:rPr>
      </w:pPr>
    </w:p>
    <w:p w14:paraId="12A1FB7B" w14:textId="2BE9B414" w:rsidR="000F3BC4" w:rsidRPr="00724ED9" w:rsidRDefault="000F3BC4" w:rsidP="00FF63D5">
      <w:pPr>
        <w:jc w:val="both"/>
        <w:rPr>
          <w:rFonts w:ascii="Trebuchet MS" w:hAnsi="Trebuchet MS"/>
          <w:b/>
          <w:sz w:val="20"/>
          <w:szCs w:val="20"/>
        </w:rPr>
      </w:pPr>
      <w:r w:rsidRPr="00724ED9">
        <w:rPr>
          <w:rFonts w:ascii="Trebuchet MS" w:hAnsi="Trebuchet MS"/>
          <w:b/>
          <w:sz w:val="20"/>
          <w:szCs w:val="20"/>
        </w:rPr>
        <w:t xml:space="preserve">Przedmiot przetargu – </w:t>
      </w:r>
      <w:r w:rsidR="00FF63D5">
        <w:rPr>
          <w:rFonts w:ascii="Trebuchet MS" w:hAnsi="Trebuchet MS"/>
          <w:b/>
          <w:sz w:val="20"/>
          <w:szCs w:val="20"/>
        </w:rPr>
        <w:t>Ś</w:t>
      </w:r>
      <w:r w:rsidR="00FF63D5" w:rsidRPr="00FF63D5">
        <w:rPr>
          <w:rFonts w:ascii="Trebuchet MS" w:hAnsi="Trebuchet MS"/>
          <w:b/>
          <w:sz w:val="20"/>
          <w:szCs w:val="20"/>
        </w:rPr>
        <w:t>wiadczenie usług całodobowego monitoringu sygnałów systemów alarmowych oraz systemu kontroli dostępu wraz ze wsparciem grupy interwencyjnej na obiektach PWiK Sp. z o.o. na terenie miasta Ruda Śląska.</w:t>
      </w:r>
    </w:p>
    <w:p w14:paraId="106449A6" w14:textId="77777777" w:rsidR="000F3BC4" w:rsidRPr="002E1BB0" w:rsidRDefault="000F3BC4" w:rsidP="000F3BC4">
      <w:pPr>
        <w:rPr>
          <w:rFonts w:ascii="Trebuchet MS" w:hAnsi="Trebuchet MS"/>
          <w:sz w:val="20"/>
          <w:szCs w:val="20"/>
        </w:rPr>
      </w:pPr>
    </w:p>
    <w:p w14:paraId="6A5BAA09" w14:textId="77777777" w:rsidR="00E44108" w:rsidRPr="002E1BB0" w:rsidRDefault="00E44108" w:rsidP="00E44108">
      <w:pPr>
        <w:rPr>
          <w:rFonts w:ascii="Trebuchet MS" w:hAnsi="Trebuchet MS"/>
          <w:sz w:val="20"/>
          <w:szCs w:val="20"/>
        </w:rPr>
      </w:pPr>
      <w:r w:rsidRPr="002E1BB0">
        <w:rPr>
          <w:rFonts w:ascii="Trebuchet MS" w:hAnsi="Trebuchet MS"/>
          <w:b/>
          <w:sz w:val="20"/>
          <w:szCs w:val="20"/>
        </w:rPr>
        <w:t xml:space="preserve">Zamawiający – </w:t>
      </w:r>
      <w:r w:rsidRPr="002E1BB0">
        <w:rPr>
          <w:rFonts w:ascii="Trebuchet MS" w:hAnsi="Trebuchet MS"/>
          <w:sz w:val="20"/>
          <w:szCs w:val="20"/>
        </w:rPr>
        <w:t xml:space="preserve">Przedsiębiorstwo Wodociągów i Kanalizacji Spółka z o.o. w Rudzie Śląskiej </w:t>
      </w:r>
    </w:p>
    <w:p w14:paraId="59970C69" w14:textId="77777777" w:rsidR="00E44108" w:rsidRPr="002E1BB0" w:rsidRDefault="00E44108" w:rsidP="00E44108">
      <w:pPr>
        <w:ind w:left="1416"/>
        <w:rPr>
          <w:rFonts w:ascii="Trebuchet MS" w:hAnsi="Trebuchet MS"/>
          <w:sz w:val="20"/>
          <w:szCs w:val="20"/>
        </w:rPr>
      </w:pPr>
      <w:r w:rsidRPr="002E1BB0">
        <w:rPr>
          <w:rFonts w:ascii="Trebuchet MS" w:hAnsi="Trebuchet MS"/>
          <w:sz w:val="20"/>
          <w:szCs w:val="20"/>
        </w:rPr>
        <w:t xml:space="preserve">    ul. Pokoju 13, 41-709 Ruda Śląska</w:t>
      </w:r>
    </w:p>
    <w:p w14:paraId="12C3FCA0" w14:textId="77777777" w:rsidR="00E44108" w:rsidRPr="002E1BB0" w:rsidRDefault="00E44108" w:rsidP="00E44108">
      <w:pPr>
        <w:ind w:left="1416"/>
        <w:rPr>
          <w:rFonts w:ascii="Trebuchet MS" w:hAnsi="Trebuchet MS"/>
          <w:sz w:val="20"/>
          <w:szCs w:val="20"/>
        </w:rPr>
      </w:pPr>
    </w:p>
    <w:p w14:paraId="03BF4FDC" w14:textId="77777777" w:rsidR="00E44108" w:rsidRPr="002E1BB0" w:rsidRDefault="00E44108" w:rsidP="00E44108">
      <w:pPr>
        <w:rPr>
          <w:rFonts w:ascii="Trebuchet MS" w:hAnsi="Trebuchet MS"/>
          <w:sz w:val="20"/>
          <w:szCs w:val="20"/>
        </w:rPr>
      </w:pPr>
      <w:r w:rsidRPr="002E1BB0">
        <w:rPr>
          <w:rFonts w:ascii="Trebuchet MS" w:hAnsi="Trebuchet MS"/>
          <w:b/>
          <w:sz w:val="20"/>
          <w:szCs w:val="20"/>
        </w:rPr>
        <w:t xml:space="preserve">Wykonawca – </w:t>
      </w:r>
      <w:r w:rsidRPr="002E1BB0">
        <w:rPr>
          <w:rFonts w:ascii="Trebuchet MS" w:hAnsi="Trebuchet MS"/>
          <w:sz w:val="20"/>
          <w:szCs w:val="20"/>
        </w:rPr>
        <w:t>( nazwa) …………………………………………………………………………</w:t>
      </w:r>
    </w:p>
    <w:p w14:paraId="5D675435" w14:textId="77777777" w:rsidR="00E44108" w:rsidRPr="002E1BB0" w:rsidRDefault="00E44108" w:rsidP="00E44108">
      <w:pPr>
        <w:rPr>
          <w:rFonts w:ascii="Trebuchet MS" w:hAnsi="Trebuchet MS"/>
          <w:sz w:val="20"/>
          <w:szCs w:val="20"/>
        </w:rPr>
      </w:pPr>
    </w:p>
    <w:p w14:paraId="60165250" w14:textId="77777777" w:rsidR="00E44108" w:rsidRPr="002E1BB0" w:rsidRDefault="00E44108" w:rsidP="00E44108">
      <w:pPr>
        <w:rPr>
          <w:rFonts w:ascii="Trebuchet MS" w:hAnsi="Trebuchet MS"/>
          <w:sz w:val="20"/>
          <w:szCs w:val="20"/>
        </w:rPr>
      </w:pPr>
      <w:r w:rsidRPr="002E1BB0">
        <w:rPr>
          <w:rFonts w:ascii="Trebuchet MS" w:hAnsi="Trebuchet MS"/>
          <w:sz w:val="20"/>
          <w:szCs w:val="20"/>
        </w:rPr>
        <w:t>(adres) ……………………………………………………………………………………………</w:t>
      </w:r>
    </w:p>
    <w:p w14:paraId="5360B7D4" w14:textId="77777777" w:rsidR="00E44108" w:rsidRPr="002E1BB0" w:rsidRDefault="00E44108" w:rsidP="00E44108">
      <w:pPr>
        <w:rPr>
          <w:rFonts w:ascii="Trebuchet MS" w:hAnsi="Trebuchet MS"/>
          <w:sz w:val="20"/>
          <w:szCs w:val="20"/>
        </w:rPr>
      </w:pPr>
    </w:p>
    <w:p w14:paraId="0300FFCB" w14:textId="0389FB0A" w:rsidR="00E44108" w:rsidRPr="00D013CC" w:rsidRDefault="00E44108" w:rsidP="00E44108">
      <w:pPr>
        <w:rPr>
          <w:rFonts w:ascii="Trebuchet MS" w:hAnsi="Trebuchet MS"/>
          <w:sz w:val="20"/>
          <w:szCs w:val="20"/>
        </w:rPr>
      </w:pPr>
      <w:r w:rsidRPr="002E1BB0">
        <w:rPr>
          <w:rFonts w:ascii="Trebuchet MS" w:hAnsi="Trebuchet MS"/>
          <w:sz w:val="20"/>
          <w:szCs w:val="20"/>
        </w:rPr>
        <w:t xml:space="preserve">NIP..................................... REGON…………………….. nr KRS (jeżeli dotyczy) ............................. </w:t>
      </w:r>
    </w:p>
    <w:p w14:paraId="5861B628" w14:textId="63983842" w:rsidR="00E44108" w:rsidRPr="002E1BB0" w:rsidRDefault="00E44108" w:rsidP="00E44108">
      <w:pPr>
        <w:rPr>
          <w:rFonts w:ascii="Trebuchet MS" w:hAnsi="Trebuchet MS"/>
          <w:sz w:val="20"/>
          <w:szCs w:val="20"/>
        </w:rPr>
      </w:pPr>
      <w:proofErr w:type="spellStart"/>
      <w:r w:rsidRPr="002E1BB0">
        <w:rPr>
          <w:rFonts w:ascii="Trebuchet MS" w:hAnsi="Trebuchet MS"/>
          <w:sz w:val="20"/>
          <w:szCs w:val="20"/>
          <w:lang w:val="de-DE"/>
        </w:rPr>
        <w:t>nr</w:t>
      </w:r>
      <w:proofErr w:type="spellEnd"/>
      <w:r w:rsidRPr="002E1BB0">
        <w:rPr>
          <w:rFonts w:ascii="Trebuchet MS" w:hAnsi="Trebuchet MS"/>
          <w:sz w:val="20"/>
          <w:szCs w:val="20"/>
          <w:lang w:val="de-DE"/>
        </w:rPr>
        <w:t xml:space="preserve"> </w:t>
      </w:r>
      <w:proofErr w:type="spellStart"/>
      <w:r w:rsidRPr="002E1BB0">
        <w:rPr>
          <w:rFonts w:ascii="Trebuchet MS" w:hAnsi="Trebuchet MS"/>
          <w:sz w:val="20"/>
          <w:szCs w:val="20"/>
          <w:lang w:val="de-DE"/>
        </w:rPr>
        <w:t>telefonu</w:t>
      </w:r>
      <w:proofErr w:type="spellEnd"/>
      <w:r w:rsidRPr="002E1BB0">
        <w:rPr>
          <w:rFonts w:ascii="Trebuchet MS" w:hAnsi="Trebuchet MS"/>
          <w:sz w:val="20"/>
          <w:szCs w:val="20"/>
          <w:lang w:val="de-DE"/>
        </w:rPr>
        <w:t>* ................</w:t>
      </w:r>
      <w:r w:rsidR="000A53C0">
        <w:rPr>
          <w:rFonts w:ascii="Trebuchet MS" w:hAnsi="Trebuchet MS"/>
          <w:sz w:val="20"/>
          <w:szCs w:val="20"/>
          <w:lang w:val="de-DE"/>
        </w:rPr>
        <w:t>........</w:t>
      </w:r>
      <w:r w:rsidRPr="002E1BB0">
        <w:rPr>
          <w:rFonts w:ascii="Trebuchet MS" w:hAnsi="Trebuchet MS"/>
          <w:sz w:val="20"/>
          <w:szCs w:val="20"/>
          <w:lang w:val="de-DE"/>
        </w:rPr>
        <w:t xml:space="preserve">........ </w:t>
      </w:r>
      <w:r w:rsidRPr="002E1BB0">
        <w:rPr>
          <w:rFonts w:ascii="Trebuchet MS" w:hAnsi="Trebuchet MS"/>
          <w:sz w:val="20"/>
          <w:szCs w:val="20"/>
        </w:rPr>
        <w:t xml:space="preserve"> </w:t>
      </w:r>
      <w:proofErr w:type="spellStart"/>
      <w:r w:rsidRPr="002E1BB0">
        <w:rPr>
          <w:rFonts w:ascii="Trebuchet MS" w:hAnsi="Trebuchet MS"/>
          <w:sz w:val="20"/>
          <w:szCs w:val="20"/>
          <w:lang w:val="de-DE"/>
        </w:rPr>
        <w:t>adres</w:t>
      </w:r>
      <w:proofErr w:type="spellEnd"/>
      <w:r w:rsidRPr="002E1BB0">
        <w:rPr>
          <w:rFonts w:ascii="Trebuchet MS" w:hAnsi="Trebuchet MS"/>
          <w:sz w:val="20"/>
          <w:szCs w:val="20"/>
          <w:lang w:val="de-DE"/>
        </w:rPr>
        <w:t xml:space="preserve"> e-mail*....................................</w:t>
      </w:r>
    </w:p>
    <w:p w14:paraId="37960B34" w14:textId="77777777" w:rsidR="00E44108" w:rsidRPr="002E1BB0" w:rsidRDefault="00E44108" w:rsidP="00E44108">
      <w:pPr>
        <w:rPr>
          <w:rFonts w:ascii="Trebuchet MS" w:hAnsi="Trebuchet MS"/>
          <w:sz w:val="20"/>
          <w:szCs w:val="20"/>
          <w:lang w:val="de-DE"/>
        </w:rPr>
      </w:pPr>
    </w:p>
    <w:p w14:paraId="6BD49D6B" w14:textId="3E167CAB" w:rsidR="008A6612" w:rsidRPr="00C56094" w:rsidRDefault="00E44108" w:rsidP="00C56094">
      <w:pPr>
        <w:jc w:val="both"/>
        <w:rPr>
          <w:rFonts w:ascii="Trebuchet MS" w:hAnsi="Trebuchet MS"/>
          <w:sz w:val="16"/>
          <w:szCs w:val="16"/>
        </w:rPr>
      </w:pPr>
      <w:r w:rsidRPr="002E1BB0">
        <w:rPr>
          <w:rFonts w:ascii="Trebuchet MS" w:hAnsi="Trebuchet MS"/>
          <w:sz w:val="18"/>
          <w:szCs w:val="18"/>
        </w:rPr>
        <w:t xml:space="preserve">* </w:t>
      </w:r>
      <w:r w:rsidRPr="000A53C0">
        <w:rPr>
          <w:rFonts w:ascii="Trebuchet MS" w:hAnsi="Trebuchet MS"/>
          <w:sz w:val="16"/>
          <w:szCs w:val="16"/>
        </w:rPr>
        <w:t xml:space="preserve">Pola wypełniane nieobowiązkowo. Wypełnienie któregokolwiek z </w:t>
      </w:r>
      <w:r w:rsidR="00084457" w:rsidRPr="000A53C0">
        <w:rPr>
          <w:rFonts w:ascii="Trebuchet MS" w:hAnsi="Trebuchet MS"/>
          <w:sz w:val="16"/>
          <w:szCs w:val="16"/>
        </w:rPr>
        <w:t xml:space="preserve">powyższych pól (telefon </w:t>
      </w:r>
      <w:r w:rsidRPr="000A53C0">
        <w:rPr>
          <w:rFonts w:ascii="Trebuchet MS" w:hAnsi="Trebuchet MS"/>
          <w:sz w:val="16"/>
          <w:szCs w:val="16"/>
        </w:rPr>
        <w:t xml:space="preserve">lub e-mail) oznacza, </w:t>
      </w:r>
      <w:r w:rsidR="000A53C0" w:rsidRPr="000A53C0">
        <w:rPr>
          <w:rFonts w:ascii="Trebuchet MS" w:hAnsi="Trebuchet MS"/>
          <w:sz w:val="16"/>
          <w:szCs w:val="16"/>
        </w:rPr>
        <w:br/>
      </w:r>
      <w:r w:rsidRPr="000A53C0">
        <w:rPr>
          <w:rFonts w:ascii="Trebuchet MS" w:hAnsi="Trebuchet MS"/>
          <w:sz w:val="16"/>
          <w:szCs w:val="16"/>
        </w:rPr>
        <w:t xml:space="preserve">że wyrażasz zgodę na </w:t>
      </w:r>
      <w:r w:rsidRPr="000A53C0">
        <w:rPr>
          <w:rFonts w:ascii="Trebuchet MS" w:hAnsi="Trebuchet MS"/>
          <w:b/>
          <w:sz w:val="16"/>
          <w:szCs w:val="16"/>
        </w:rPr>
        <w:t>przetwarzanie przez Zamawiającego podanych danych w celu kontaktu w związku z prowadzonym postępowaniem.</w:t>
      </w:r>
      <w:r w:rsidRPr="000A53C0">
        <w:rPr>
          <w:rFonts w:ascii="Trebuchet MS" w:hAnsi="Trebuchet MS"/>
          <w:sz w:val="16"/>
          <w:szCs w:val="16"/>
        </w:rPr>
        <w:t xml:space="preserve"> Zgodę można wycofać w dowolnym momencie, przy czym wycofanie zgody nie będzie miało wpływu na zgodność </w:t>
      </w:r>
      <w:r w:rsidR="00293839">
        <w:rPr>
          <w:rFonts w:ascii="Trebuchet MS" w:hAnsi="Trebuchet MS"/>
          <w:sz w:val="16"/>
          <w:szCs w:val="16"/>
        </w:rPr>
        <w:br/>
      </w:r>
      <w:r w:rsidRPr="000A53C0">
        <w:rPr>
          <w:rFonts w:ascii="Trebuchet MS" w:hAnsi="Trebuchet MS"/>
          <w:sz w:val="16"/>
          <w:szCs w:val="16"/>
        </w:rPr>
        <w:t xml:space="preserve">z prawem przetwarzania, którego dokonano na podstawie zgody przed jej cofnięciem. </w:t>
      </w:r>
    </w:p>
    <w:p w14:paraId="2AA8648A" w14:textId="7ACC8A63" w:rsidR="00C56094" w:rsidRDefault="00C56094" w:rsidP="00C56094">
      <w:pPr>
        <w:rPr>
          <w:rFonts w:ascii="Trebuchet MS" w:hAnsi="Trebuchet MS"/>
          <w:sz w:val="20"/>
          <w:szCs w:val="20"/>
        </w:rPr>
      </w:pPr>
    </w:p>
    <w:p w14:paraId="1925C9C4" w14:textId="77777777" w:rsidR="00C56094" w:rsidRPr="00395B5D" w:rsidRDefault="00C56094" w:rsidP="00C56094">
      <w:pPr>
        <w:rPr>
          <w:rFonts w:ascii="Trebuchet MS" w:hAnsi="Trebuchet MS"/>
          <w:b/>
          <w:sz w:val="18"/>
          <w:szCs w:val="18"/>
        </w:rPr>
      </w:pPr>
      <w:r w:rsidRPr="00395B5D">
        <w:rPr>
          <w:rFonts w:ascii="Trebuchet MS" w:hAnsi="Trebuchet MS"/>
          <w:b/>
          <w:sz w:val="18"/>
          <w:szCs w:val="18"/>
        </w:rPr>
        <w:t>Kosztorys ofertowy:</w:t>
      </w:r>
    </w:p>
    <w:p w14:paraId="59BA308E" w14:textId="45DBB792" w:rsidR="00C56094" w:rsidRPr="00395B5D" w:rsidRDefault="00C56094" w:rsidP="00C56094">
      <w:pPr>
        <w:pStyle w:val="Tekstpodstawowy"/>
        <w:spacing w:after="0"/>
        <w:ind w:left="284"/>
        <w:jc w:val="both"/>
        <w:rPr>
          <w:rFonts w:ascii="Trebuchet MS" w:hAnsi="Trebuchet MS"/>
          <w:sz w:val="18"/>
          <w:szCs w:val="18"/>
        </w:rPr>
      </w:pPr>
      <w:r w:rsidRPr="00395B5D">
        <w:rPr>
          <w:rFonts w:ascii="Trebuchet MS" w:hAnsi="Trebuchet MS"/>
          <w:sz w:val="18"/>
          <w:szCs w:val="18"/>
        </w:rPr>
        <w:t xml:space="preserve">Strony ustalają następujące ceny, które są cenami netto i zostaną powiększone o podatek od towarów </w:t>
      </w:r>
      <w:r w:rsidRPr="00395B5D">
        <w:rPr>
          <w:rFonts w:ascii="Trebuchet MS" w:hAnsi="Trebuchet MS"/>
          <w:sz w:val="18"/>
          <w:szCs w:val="18"/>
        </w:rPr>
        <w:br/>
        <w:t>i usług VAT obowiązujący w dacie świadczenia usług:</w:t>
      </w:r>
    </w:p>
    <w:p w14:paraId="191E32CF" w14:textId="77777777" w:rsidR="007E6B71" w:rsidRPr="00395B5D" w:rsidRDefault="007E6B71" w:rsidP="00C56094">
      <w:pPr>
        <w:pStyle w:val="Tekstpodstawowy"/>
        <w:spacing w:after="0"/>
        <w:ind w:left="284"/>
        <w:jc w:val="both"/>
        <w:rPr>
          <w:rFonts w:ascii="Trebuchet MS" w:hAnsi="Trebuchet MS"/>
          <w:sz w:val="18"/>
          <w:szCs w:val="18"/>
        </w:rPr>
      </w:pPr>
    </w:p>
    <w:p w14:paraId="6014A8EF" w14:textId="4D695240" w:rsidR="00327DE1" w:rsidRPr="00395B5D" w:rsidRDefault="00C56094" w:rsidP="00327DE1">
      <w:pPr>
        <w:pStyle w:val="Tekstpodstawowy"/>
        <w:numPr>
          <w:ilvl w:val="0"/>
          <w:numId w:val="64"/>
        </w:numPr>
        <w:spacing w:after="0"/>
        <w:jc w:val="both"/>
        <w:rPr>
          <w:rFonts w:ascii="Trebuchet MS" w:hAnsi="Trebuchet MS"/>
          <w:sz w:val="18"/>
          <w:szCs w:val="18"/>
        </w:rPr>
      </w:pPr>
      <w:r w:rsidRPr="00395B5D">
        <w:rPr>
          <w:rFonts w:ascii="Trebuchet MS" w:hAnsi="Trebuchet MS"/>
          <w:sz w:val="18"/>
          <w:szCs w:val="18"/>
        </w:rPr>
        <w:t xml:space="preserve">monitorowanie wraz działaniem Grup Interwencyjnych </w:t>
      </w:r>
      <w:r w:rsidR="002B4A51" w:rsidRPr="00395B5D">
        <w:rPr>
          <w:rFonts w:ascii="Trebuchet MS" w:hAnsi="Trebuchet MS"/>
          <w:sz w:val="18"/>
          <w:szCs w:val="18"/>
        </w:rPr>
        <w:t>– cena jednostkowa</w:t>
      </w:r>
      <w:r w:rsidRPr="00395B5D">
        <w:rPr>
          <w:rFonts w:ascii="Trebuchet MS" w:hAnsi="Trebuchet MS"/>
          <w:sz w:val="18"/>
          <w:szCs w:val="18"/>
        </w:rPr>
        <w:t xml:space="preserve"> …………….. </w:t>
      </w:r>
      <w:r w:rsidR="006A47CF" w:rsidRPr="00395B5D">
        <w:rPr>
          <w:rFonts w:ascii="Trebuchet MS" w:hAnsi="Trebuchet MS"/>
          <w:sz w:val="18"/>
          <w:szCs w:val="18"/>
        </w:rPr>
        <w:t>zł netto miesięcznie za jeden</w:t>
      </w:r>
      <w:r w:rsidRPr="00395B5D">
        <w:rPr>
          <w:rFonts w:ascii="Trebuchet MS" w:hAnsi="Trebuchet MS"/>
          <w:sz w:val="18"/>
          <w:szCs w:val="18"/>
        </w:rPr>
        <w:t xml:space="preserve"> obiekt zgodnie z wykazem stanowiącym załąc</w:t>
      </w:r>
      <w:r w:rsidR="00DC441C">
        <w:rPr>
          <w:rFonts w:ascii="Trebuchet MS" w:hAnsi="Trebuchet MS"/>
          <w:sz w:val="18"/>
          <w:szCs w:val="18"/>
        </w:rPr>
        <w:t>znik nr 1 do Przedmiotu zamówienia</w:t>
      </w:r>
      <w:r w:rsidR="006A47CF" w:rsidRPr="00395B5D">
        <w:rPr>
          <w:rFonts w:ascii="Trebuchet MS" w:hAnsi="Trebuchet MS"/>
          <w:sz w:val="18"/>
          <w:szCs w:val="18"/>
        </w:rPr>
        <w:t xml:space="preserve"> – </w:t>
      </w:r>
    </w:p>
    <w:p w14:paraId="7D78C0DA" w14:textId="0C35EEA2" w:rsidR="007E6B71" w:rsidRPr="00395B5D" w:rsidRDefault="00C56094" w:rsidP="00327DE1">
      <w:pPr>
        <w:pStyle w:val="Tekstpodstawowy"/>
        <w:numPr>
          <w:ilvl w:val="1"/>
          <w:numId w:val="66"/>
        </w:numPr>
        <w:spacing w:after="0"/>
        <w:jc w:val="both"/>
        <w:rPr>
          <w:rFonts w:ascii="Trebuchet MS" w:hAnsi="Trebuchet MS"/>
          <w:sz w:val="18"/>
          <w:szCs w:val="18"/>
        </w:rPr>
      </w:pPr>
      <w:r w:rsidRPr="00395B5D">
        <w:rPr>
          <w:rFonts w:ascii="Trebuchet MS" w:hAnsi="Trebuchet MS"/>
          <w:sz w:val="18"/>
          <w:szCs w:val="18"/>
        </w:rPr>
        <w:t xml:space="preserve">wartość łączna </w:t>
      </w:r>
      <w:r w:rsidR="00483B77">
        <w:rPr>
          <w:rFonts w:ascii="Trebuchet MS" w:hAnsi="Trebuchet MS"/>
          <w:sz w:val="18"/>
          <w:szCs w:val="18"/>
        </w:rPr>
        <w:t>za 25</w:t>
      </w:r>
      <w:r w:rsidR="006A47CF" w:rsidRPr="00395B5D">
        <w:rPr>
          <w:rFonts w:ascii="Trebuchet MS" w:hAnsi="Trebuchet MS"/>
          <w:sz w:val="18"/>
          <w:szCs w:val="18"/>
        </w:rPr>
        <w:t xml:space="preserve"> obiektów </w:t>
      </w:r>
      <w:r w:rsidR="0018324D" w:rsidRPr="00395B5D">
        <w:rPr>
          <w:rFonts w:ascii="Trebuchet MS" w:hAnsi="Trebuchet MS"/>
          <w:sz w:val="18"/>
          <w:szCs w:val="18"/>
        </w:rPr>
        <w:t xml:space="preserve">do końca trwania umowy, tj. za 20 miesięcy </w:t>
      </w:r>
      <w:r w:rsidR="00483B77">
        <w:rPr>
          <w:rFonts w:ascii="Trebuchet MS" w:hAnsi="Trebuchet MS"/>
          <w:sz w:val="18"/>
          <w:szCs w:val="18"/>
        </w:rPr>
        <w:t>wynosi ……………….…….zł netto (25</w:t>
      </w:r>
      <w:r w:rsidR="002B4A51" w:rsidRPr="00395B5D">
        <w:rPr>
          <w:rFonts w:ascii="Trebuchet MS" w:hAnsi="Trebuchet MS"/>
          <w:sz w:val="18"/>
          <w:szCs w:val="18"/>
        </w:rPr>
        <w:t xml:space="preserve"> x cena jednostkowa x 20)</w:t>
      </w:r>
    </w:p>
    <w:p w14:paraId="094F8578" w14:textId="77777777" w:rsidR="00C56094" w:rsidRPr="00395B5D" w:rsidRDefault="00C56094" w:rsidP="00C56094">
      <w:pPr>
        <w:pStyle w:val="Tekstpodstawowy"/>
        <w:spacing w:after="0"/>
        <w:jc w:val="both"/>
        <w:rPr>
          <w:rFonts w:ascii="Trebuchet MS" w:hAnsi="Trebuchet MS"/>
          <w:sz w:val="18"/>
          <w:szCs w:val="18"/>
        </w:rPr>
      </w:pPr>
    </w:p>
    <w:p w14:paraId="0A0F62B6" w14:textId="00A9C765" w:rsidR="00327DE1" w:rsidRPr="00395B5D" w:rsidRDefault="008709C2" w:rsidP="007E6B71">
      <w:pPr>
        <w:pStyle w:val="Tekstpodstawowy"/>
        <w:numPr>
          <w:ilvl w:val="0"/>
          <w:numId w:val="64"/>
        </w:numPr>
        <w:spacing w:after="0"/>
        <w:jc w:val="both"/>
        <w:rPr>
          <w:rFonts w:ascii="Trebuchet MS" w:hAnsi="Trebuchet MS"/>
          <w:sz w:val="18"/>
          <w:szCs w:val="18"/>
        </w:rPr>
      </w:pPr>
      <w:r w:rsidRPr="00395B5D">
        <w:rPr>
          <w:rFonts w:ascii="Trebuchet MS" w:hAnsi="Trebuchet MS"/>
          <w:sz w:val="18"/>
          <w:szCs w:val="18"/>
        </w:rPr>
        <w:t>konserwacja</w:t>
      </w:r>
      <w:r w:rsidR="00C56094" w:rsidRPr="00395B5D">
        <w:rPr>
          <w:rFonts w:ascii="Trebuchet MS" w:hAnsi="Trebuchet MS"/>
          <w:sz w:val="18"/>
          <w:szCs w:val="18"/>
        </w:rPr>
        <w:t xml:space="preserve"> systemów alarmowych </w:t>
      </w:r>
      <w:r w:rsidR="006A47CF" w:rsidRPr="00395B5D">
        <w:rPr>
          <w:rFonts w:ascii="Trebuchet MS" w:hAnsi="Trebuchet MS"/>
          <w:sz w:val="18"/>
          <w:szCs w:val="18"/>
        </w:rPr>
        <w:t xml:space="preserve">– cena jednostkowa </w:t>
      </w:r>
      <w:r w:rsidR="00C56094" w:rsidRPr="00395B5D">
        <w:rPr>
          <w:rFonts w:ascii="Trebuchet MS" w:hAnsi="Trebuchet MS"/>
          <w:sz w:val="18"/>
          <w:szCs w:val="18"/>
        </w:rPr>
        <w:t xml:space="preserve"> ………………..……. zł </w:t>
      </w:r>
      <w:r w:rsidR="00293839" w:rsidRPr="00395B5D">
        <w:rPr>
          <w:rFonts w:ascii="Trebuchet MS" w:hAnsi="Trebuchet MS"/>
          <w:sz w:val="18"/>
          <w:szCs w:val="18"/>
        </w:rPr>
        <w:t>netto za jeden</w:t>
      </w:r>
      <w:r w:rsidR="00C56094" w:rsidRPr="00395B5D">
        <w:rPr>
          <w:rFonts w:ascii="Trebuchet MS" w:hAnsi="Trebuchet MS"/>
          <w:sz w:val="18"/>
          <w:szCs w:val="18"/>
        </w:rPr>
        <w:t xml:space="preserve"> obiekt</w:t>
      </w:r>
      <w:r w:rsidR="0018324D" w:rsidRPr="00395B5D">
        <w:rPr>
          <w:rFonts w:ascii="Trebuchet MS" w:hAnsi="Trebuchet MS"/>
          <w:sz w:val="18"/>
          <w:szCs w:val="18"/>
        </w:rPr>
        <w:t xml:space="preserve">, </w:t>
      </w:r>
      <w:r w:rsidR="00483B77">
        <w:rPr>
          <w:rFonts w:ascii="Trebuchet MS" w:hAnsi="Trebuchet MS"/>
          <w:sz w:val="18"/>
          <w:szCs w:val="18"/>
        </w:rPr>
        <w:t xml:space="preserve">1 </w:t>
      </w:r>
      <w:r w:rsidR="0018324D" w:rsidRPr="00395B5D">
        <w:rPr>
          <w:rFonts w:ascii="Trebuchet MS" w:hAnsi="Trebuchet MS"/>
          <w:sz w:val="18"/>
          <w:szCs w:val="18"/>
        </w:rPr>
        <w:t>raz na cztery miesiące</w:t>
      </w:r>
      <w:r w:rsidR="00293839" w:rsidRPr="00395B5D">
        <w:rPr>
          <w:rFonts w:ascii="Trebuchet MS" w:hAnsi="Trebuchet MS"/>
          <w:sz w:val="18"/>
          <w:szCs w:val="18"/>
        </w:rPr>
        <w:t xml:space="preserve">, </w:t>
      </w:r>
      <w:r w:rsidR="007E6B71" w:rsidRPr="00395B5D">
        <w:rPr>
          <w:rFonts w:ascii="Trebuchet MS" w:hAnsi="Trebuchet MS"/>
          <w:sz w:val="18"/>
          <w:szCs w:val="18"/>
        </w:rPr>
        <w:t xml:space="preserve">zgodnie </w:t>
      </w:r>
      <w:r w:rsidR="00C56094" w:rsidRPr="00395B5D">
        <w:rPr>
          <w:rFonts w:ascii="Trebuchet MS" w:hAnsi="Trebuchet MS"/>
          <w:sz w:val="18"/>
          <w:szCs w:val="18"/>
        </w:rPr>
        <w:t>z wykazem stanowiącym załąc</w:t>
      </w:r>
      <w:r w:rsidR="00DC441C">
        <w:rPr>
          <w:rFonts w:ascii="Trebuchet MS" w:hAnsi="Trebuchet MS"/>
          <w:sz w:val="18"/>
          <w:szCs w:val="18"/>
        </w:rPr>
        <w:t>znik nr 1 do Przedmiotu zamówienia</w:t>
      </w:r>
      <w:r w:rsidR="007E6B71" w:rsidRPr="00395B5D">
        <w:rPr>
          <w:rFonts w:ascii="Trebuchet MS" w:hAnsi="Trebuchet MS"/>
          <w:sz w:val="18"/>
          <w:szCs w:val="18"/>
        </w:rPr>
        <w:t xml:space="preserve"> </w:t>
      </w:r>
      <w:r w:rsidR="00327DE1" w:rsidRPr="00395B5D">
        <w:rPr>
          <w:rFonts w:ascii="Trebuchet MS" w:hAnsi="Trebuchet MS"/>
          <w:sz w:val="18"/>
          <w:szCs w:val="18"/>
        </w:rPr>
        <w:t>–</w:t>
      </w:r>
      <w:r w:rsidR="007E6B71" w:rsidRPr="00395B5D">
        <w:rPr>
          <w:rFonts w:ascii="Trebuchet MS" w:hAnsi="Trebuchet MS"/>
          <w:sz w:val="18"/>
          <w:szCs w:val="18"/>
        </w:rPr>
        <w:t xml:space="preserve"> </w:t>
      </w:r>
    </w:p>
    <w:p w14:paraId="6CB1A551" w14:textId="61BBD471" w:rsidR="00C56094" w:rsidRPr="00395B5D" w:rsidRDefault="007E6B71" w:rsidP="00327DE1">
      <w:pPr>
        <w:pStyle w:val="Tekstpodstawowy"/>
        <w:numPr>
          <w:ilvl w:val="1"/>
          <w:numId w:val="6"/>
        </w:numPr>
        <w:spacing w:after="0"/>
        <w:jc w:val="both"/>
        <w:rPr>
          <w:rFonts w:ascii="Trebuchet MS" w:hAnsi="Trebuchet MS"/>
          <w:sz w:val="18"/>
          <w:szCs w:val="18"/>
        </w:rPr>
      </w:pPr>
      <w:r w:rsidRPr="00395B5D">
        <w:rPr>
          <w:rFonts w:ascii="Trebuchet MS" w:hAnsi="Trebuchet MS"/>
          <w:sz w:val="18"/>
          <w:szCs w:val="18"/>
        </w:rPr>
        <w:t>w</w:t>
      </w:r>
      <w:r w:rsidR="00C56094" w:rsidRPr="00395B5D">
        <w:rPr>
          <w:rFonts w:ascii="Trebuchet MS" w:hAnsi="Trebuchet MS"/>
          <w:sz w:val="18"/>
          <w:szCs w:val="18"/>
        </w:rPr>
        <w:t xml:space="preserve">artość łączna </w:t>
      </w:r>
      <w:r w:rsidR="00483B77">
        <w:rPr>
          <w:rFonts w:ascii="Trebuchet MS" w:hAnsi="Trebuchet MS"/>
          <w:sz w:val="18"/>
          <w:szCs w:val="18"/>
        </w:rPr>
        <w:t>za 25</w:t>
      </w:r>
      <w:r w:rsidR="006A47CF" w:rsidRPr="00395B5D">
        <w:rPr>
          <w:rFonts w:ascii="Trebuchet MS" w:hAnsi="Trebuchet MS"/>
          <w:sz w:val="18"/>
          <w:szCs w:val="18"/>
        </w:rPr>
        <w:t xml:space="preserve"> obiektów </w:t>
      </w:r>
      <w:r w:rsidR="0018324D" w:rsidRPr="00395B5D">
        <w:rPr>
          <w:rFonts w:ascii="Trebuchet MS" w:hAnsi="Trebuchet MS"/>
          <w:sz w:val="18"/>
          <w:szCs w:val="18"/>
        </w:rPr>
        <w:t>do końca trwania umowy , tj</w:t>
      </w:r>
      <w:r w:rsidR="001929BA" w:rsidRPr="00395B5D">
        <w:rPr>
          <w:rFonts w:ascii="Trebuchet MS" w:hAnsi="Trebuchet MS"/>
          <w:sz w:val="18"/>
          <w:szCs w:val="18"/>
        </w:rPr>
        <w:t>.</w:t>
      </w:r>
      <w:r w:rsidR="0018324D" w:rsidRPr="00395B5D">
        <w:rPr>
          <w:rFonts w:ascii="Trebuchet MS" w:hAnsi="Trebuchet MS"/>
          <w:sz w:val="18"/>
          <w:szCs w:val="18"/>
        </w:rPr>
        <w:t xml:space="preserve"> </w:t>
      </w:r>
      <w:r w:rsidR="009074FB">
        <w:rPr>
          <w:rFonts w:ascii="Trebuchet MS" w:hAnsi="Trebuchet MS"/>
          <w:sz w:val="18"/>
          <w:szCs w:val="18"/>
        </w:rPr>
        <w:t xml:space="preserve"> 1 </w:t>
      </w:r>
      <w:r w:rsidR="0018324D" w:rsidRPr="00395B5D">
        <w:rPr>
          <w:rFonts w:ascii="Trebuchet MS" w:hAnsi="Trebuchet MS"/>
          <w:sz w:val="18"/>
          <w:szCs w:val="18"/>
        </w:rPr>
        <w:t xml:space="preserve">raz na cztery miesiące </w:t>
      </w:r>
      <w:r w:rsidR="001929BA" w:rsidRPr="00395B5D">
        <w:rPr>
          <w:rFonts w:ascii="Trebuchet MS" w:hAnsi="Trebuchet MS"/>
          <w:sz w:val="18"/>
          <w:szCs w:val="18"/>
        </w:rPr>
        <w:br/>
      </w:r>
      <w:r w:rsidR="00C56094" w:rsidRPr="00395B5D">
        <w:rPr>
          <w:rFonts w:ascii="Trebuchet MS" w:hAnsi="Trebuchet MS"/>
          <w:sz w:val="18"/>
          <w:szCs w:val="18"/>
        </w:rPr>
        <w:t>wynosi…</w:t>
      </w:r>
      <w:r w:rsidR="00D72254" w:rsidRPr="00395B5D">
        <w:rPr>
          <w:rFonts w:ascii="Trebuchet MS" w:hAnsi="Trebuchet MS"/>
          <w:sz w:val="18"/>
          <w:szCs w:val="18"/>
        </w:rPr>
        <w:t>…….</w:t>
      </w:r>
      <w:r w:rsidR="00C56094" w:rsidRPr="00395B5D">
        <w:rPr>
          <w:rFonts w:ascii="Trebuchet MS" w:hAnsi="Trebuchet MS"/>
          <w:sz w:val="18"/>
          <w:szCs w:val="18"/>
        </w:rPr>
        <w:t>………zł netto</w:t>
      </w:r>
      <w:r w:rsidR="00483B77">
        <w:rPr>
          <w:rFonts w:ascii="Trebuchet MS" w:hAnsi="Trebuchet MS"/>
          <w:sz w:val="18"/>
          <w:szCs w:val="18"/>
        </w:rPr>
        <w:t xml:space="preserve"> (25</w:t>
      </w:r>
      <w:r w:rsidR="002B4A51" w:rsidRPr="00395B5D">
        <w:rPr>
          <w:rFonts w:ascii="Trebuchet MS" w:hAnsi="Trebuchet MS"/>
          <w:sz w:val="18"/>
          <w:szCs w:val="18"/>
        </w:rPr>
        <w:t xml:space="preserve"> x cena jednostkowa x 5)</w:t>
      </w:r>
      <w:r w:rsidR="00C56094" w:rsidRPr="00395B5D">
        <w:rPr>
          <w:rFonts w:ascii="Trebuchet MS" w:hAnsi="Trebuchet MS"/>
          <w:sz w:val="18"/>
          <w:szCs w:val="18"/>
        </w:rPr>
        <w:t>,</w:t>
      </w:r>
    </w:p>
    <w:p w14:paraId="2E9980E4" w14:textId="77777777" w:rsidR="007E6B71" w:rsidRPr="00395B5D" w:rsidRDefault="007E6B71" w:rsidP="007E6B71">
      <w:pPr>
        <w:rPr>
          <w:rFonts w:ascii="Trebuchet MS" w:hAnsi="Trebuchet MS"/>
          <w:sz w:val="18"/>
          <w:szCs w:val="18"/>
        </w:rPr>
      </w:pPr>
    </w:p>
    <w:p w14:paraId="1890FAA6" w14:textId="3EED56AD" w:rsidR="00C56094" w:rsidRPr="00395B5D" w:rsidRDefault="007E6B71" w:rsidP="007E6B71">
      <w:pPr>
        <w:ind w:left="360"/>
        <w:rPr>
          <w:rFonts w:ascii="Trebuchet MS" w:hAnsi="Trebuchet MS"/>
          <w:sz w:val="18"/>
          <w:szCs w:val="18"/>
        </w:rPr>
      </w:pPr>
      <w:r w:rsidRPr="00395B5D">
        <w:rPr>
          <w:rFonts w:ascii="Trebuchet MS" w:hAnsi="Trebuchet MS"/>
          <w:sz w:val="18"/>
          <w:szCs w:val="18"/>
        </w:rPr>
        <w:t>UWAGA - konserwacja systemów alarmowych winna odbywać się w trakcie trwania umowy co cztery miesiące</w:t>
      </w:r>
      <w:r w:rsidR="002B4A51" w:rsidRPr="00395B5D">
        <w:rPr>
          <w:rFonts w:ascii="Trebuchet MS" w:hAnsi="Trebuchet MS"/>
          <w:sz w:val="18"/>
          <w:szCs w:val="18"/>
        </w:rPr>
        <w:t xml:space="preserve"> </w:t>
      </w:r>
      <w:r w:rsidR="003626DD">
        <w:rPr>
          <w:rFonts w:ascii="Trebuchet MS" w:hAnsi="Trebuchet MS"/>
          <w:sz w:val="18"/>
          <w:szCs w:val="18"/>
        </w:rPr>
        <w:br/>
      </w:r>
      <w:r w:rsidR="002B4A51" w:rsidRPr="00395B5D">
        <w:rPr>
          <w:rFonts w:ascii="Trebuchet MS" w:hAnsi="Trebuchet MS"/>
          <w:sz w:val="18"/>
          <w:szCs w:val="18"/>
        </w:rPr>
        <w:t>(5 razy)</w:t>
      </w:r>
    </w:p>
    <w:p w14:paraId="186FAA31" w14:textId="77777777" w:rsidR="00C56094" w:rsidRPr="00395B5D" w:rsidRDefault="00C56094" w:rsidP="00C56094">
      <w:pPr>
        <w:pStyle w:val="Tekstpodstawowy"/>
        <w:spacing w:after="0"/>
        <w:ind w:left="720"/>
        <w:jc w:val="both"/>
        <w:rPr>
          <w:rFonts w:ascii="Trebuchet MS" w:hAnsi="Trebuchet MS"/>
          <w:sz w:val="18"/>
          <w:szCs w:val="18"/>
        </w:rPr>
      </w:pPr>
    </w:p>
    <w:p w14:paraId="50199486" w14:textId="108946FC" w:rsidR="00327DE1" w:rsidRPr="00395B5D" w:rsidRDefault="008709C2" w:rsidP="00327DE1">
      <w:pPr>
        <w:pStyle w:val="Tekstpodstawowy"/>
        <w:numPr>
          <w:ilvl w:val="0"/>
          <w:numId w:val="64"/>
        </w:numPr>
        <w:spacing w:after="0"/>
        <w:rPr>
          <w:rFonts w:ascii="Trebuchet MS" w:hAnsi="Trebuchet MS"/>
          <w:sz w:val="18"/>
          <w:szCs w:val="18"/>
        </w:rPr>
      </w:pPr>
      <w:r w:rsidRPr="00395B5D">
        <w:rPr>
          <w:rFonts w:ascii="Trebuchet MS" w:hAnsi="Trebuchet MS"/>
          <w:sz w:val="18"/>
          <w:szCs w:val="18"/>
        </w:rPr>
        <w:t>konserwacja</w:t>
      </w:r>
      <w:r w:rsidR="00C56094" w:rsidRPr="00395B5D">
        <w:rPr>
          <w:rFonts w:ascii="Trebuchet MS" w:hAnsi="Trebuchet MS"/>
          <w:sz w:val="18"/>
          <w:szCs w:val="18"/>
        </w:rPr>
        <w:t xml:space="preserve"> systemów kontroli dostępu</w:t>
      </w:r>
      <w:r w:rsidR="006A47CF" w:rsidRPr="00395B5D">
        <w:rPr>
          <w:rFonts w:ascii="Trebuchet MS" w:hAnsi="Trebuchet MS"/>
          <w:sz w:val="18"/>
          <w:szCs w:val="18"/>
        </w:rPr>
        <w:t xml:space="preserve"> – cena jednostkowa</w:t>
      </w:r>
      <w:r w:rsidR="00C56094" w:rsidRPr="00395B5D">
        <w:rPr>
          <w:rFonts w:ascii="Trebuchet MS" w:hAnsi="Trebuchet MS"/>
          <w:sz w:val="18"/>
          <w:szCs w:val="18"/>
        </w:rPr>
        <w:t xml:space="preserve">  ……</w:t>
      </w:r>
      <w:r w:rsidR="007E6B71" w:rsidRPr="00395B5D">
        <w:rPr>
          <w:rFonts w:ascii="Trebuchet MS" w:hAnsi="Trebuchet MS"/>
          <w:sz w:val="18"/>
          <w:szCs w:val="18"/>
        </w:rPr>
        <w:t>…..</w:t>
      </w:r>
      <w:r w:rsidR="00C56094" w:rsidRPr="00395B5D">
        <w:rPr>
          <w:rFonts w:ascii="Trebuchet MS" w:hAnsi="Trebuchet MS"/>
          <w:sz w:val="18"/>
          <w:szCs w:val="18"/>
        </w:rPr>
        <w:t>…</w:t>
      </w:r>
      <w:r w:rsidR="006A47CF" w:rsidRPr="00395B5D">
        <w:rPr>
          <w:rFonts w:ascii="Trebuchet MS" w:hAnsi="Trebuchet MS"/>
          <w:sz w:val="18"/>
          <w:szCs w:val="18"/>
        </w:rPr>
        <w:t>..</w:t>
      </w:r>
      <w:r w:rsidR="00C56094" w:rsidRPr="00395B5D">
        <w:rPr>
          <w:rFonts w:ascii="Trebuchet MS" w:hAnsi="Trebuchet MS"/>
          <w:sz w:val="18"/>
          <w:szCs w:val="18"/>
        </w:rPr>
        <w:t xml:space="preserve">……. zł netto za </w:t>
      </w:r>
      <w:r w:rsidR="006A47CF" w:rsidRPr="00395B5D">
        <w:rPr>
          <w:rFonts w:ascii="Trebuchet MS" w:hAnsi="Trebuchet MS"/>
          <w:sz w:val="18"/>
          <w:szCs w:val="18"/>
        </w:rPr>
        <w:t xml:space="preserve">jeden </w:t>
      </w:r>
      <w:r w:rsidR="00C56094" w:rsidRPr="00395B5D">
        <w:rPr>
          <w:rFonts w:ascii="Trebuchet MS" w:hAnsi="Trebuchet MS"/>
          <w:sz w:val="18"/>
          <w:szCs w:val="18"/>
        </w:rPr>
        <w:t>ob</w:t>
      </w:r>
      <w:r w:rsidR="00DC441C">
        <w:rPr>
          <w:rFonts w:ascii="Trebuchet MS" w:hAnsi="Trebuchet MS"/>
          <w:sz w:val="18"/>
          <w:szCs w:val="18"/>
        </w:rPr>
        <w:t>iekt</w:t>
      </w:r>
      <w:r w:rsidR="009074FB">
        <w:rPr>
          <w:rFonts w:ascii="Trebuchet MS" w:hAnsi="Trebuchet MS"/>
          <w:sz w:val="18"/>
          <w:szCs w:val="18"/>
        </w:rPr>
        <w:t xml:space="preserve">, 2 razy </w:t>
      </w:r>
      <w:r w:rsidR="003626DD">
        <w:rPr>
          <w:rFonts w:ascii="Trebuchet MS" w:hAnsi="Trebuchet MS"/>
          <w:sz w:val="18"/>
          <w:szCs w:val="18"/>
        </w:rPr>
        <w:br/>
      </w:r>
      <w:r w:rsidR="009074FB">
        <w:rPr>
          <w:rFonts w:ascii="Trebuchet MS" w:hAnsi="Trebuchet MS"/>
          <w:sz w:val="18"/>
          <w:szCs w:val="18"/>
        </w:rPr>
        <w:t>w ciągu trwania umowy</w:t>
      </w:r>
      <w:r w:rsidR="00483B77">
        <w:rPr>
          <w:rFonts w:ascii="Trebuchet MS" w:hAnsi="Trebuchet MS"/>
          <w:sz w:val="18"/>
          <w:szCs w:val="18"/>
        </w:rPr>
        <w:t>,</w:t>
      </w:r>
      <w:r w:rsidR="00DC441C">
        <w:rPr>
          <w:rFonts w:ascii="Trebuchet MS" w:hAnsi="Trebuchet MS"/>
          <w:sz w:val="18"/>
          <w:szCs w:val="18"/>
        </w:rPr>
        <w:t xml:space="preserve"> </w:t>
      </w:r>
      <w:r w:rsidR="00483B77">
        <w:rPr>
          <w:rFonts w:ascii="Trebuchet MS" w:hAnsi="Trebuchet MS"/>
          <w:sz w:val="18"/>
          <w:szCs w:val="18"/>
        </w:rPr>
        <w:t>zgodnie z wykazem stanowiącym załącznik</w:t>
      </w:r>
      <w:r w:rsidR="00DC441C">
        <w:rPr>
          <w:rFonts w:ascii="Trebuchet MS" w:hAnsi="Trebuchet MS"/>
          <w:sz w:val="18"/>
          <w:szCs w:val="18"/>
        </w:rPr>
        <w:t xml:space="preserve"> nr 1 do Przedmiotu zamówienia</w:t>
      </w:r>
      <w:r w:rsidR="00C56094" w:rsidRPr="00395B5D">
        <w:rPr>
          <w:rFonts w:ascii="Trebuchet MS" w:hAnsi="Trebuchet MS"/>
          <w:sz w:val="18"/>
          <w:szCs w:val="18"/>
        </w:rPr>
        <w:t xml:space="preserve"> </w:t>
      </w:r>
      <w:r w:rsidR="00327DE1" w:rsidRPr="00395B5D">
        <w:rPr>
          <w:rFonts w:ascii="Trebuchet MS" w:hAnsi="Trebuchet MS"/>
          <w:sz w:val="18"/>
          <w:szCs w:val="18"/>
        </w:rPr>
        <w:t>–</w:t>
      </w:r>
      <w:r w:rsidR="00C56094" w:rsidRPr="00395B5D">
        <w:rPr>
          <w:rFonts w:ascii="Trebuchet MS" w:hAnsi="Trebuchet MS"/>
          <w:sz w:val="18"/>
          <w:szCs w:val="18"/>
        </w:rPr>
        <w:t xml:space="preserve"> </w:t>
      </w:r>
    </w:p>
    <w:p w14:paraId="42EA6E1B" w14:textId="0C97B79D" w:rsidR="00C56094" w:rsidRPr="00AD19EF" w:rsidRDefault="00354B18" w:rsidP="00AD19EF">
      <w:pPr>
        <w:pStyle w:val="Tekstpodstawowy"/>
        <w:numPr>
          <w:ilvl w:val="1"/>
          <w:numId w:val="52"/>
        </w:numPr>
        <w:spacing w:after="0"/>
        <w:rPr>
          <w:rFonts w:ascii="Trebuchet MS" w:hAnsi="Trebuchet MS"/>
          <w:sz w:val="18"/>
          <w:szCs w:val="18"/>
        </w:rPr>
      </w:pPr>
      <w:r w:rsidRPr="00395B5D">
        <w:rPr>
          <w:rFonts w:ascii="Trebuchet MS" w:hAnsi="Trebuchet MS"/>
          <w:sz w:val="18"/>
          <w:szCs w:val="18"/>
        </w:rPr>
        <w:t xml:space="preserve">        </w:t>
      </w:r>
      <w:r w:rsidR="00C56094" w:rsidRPr="00395B5D">
        <w:rPr>
          <w:rFonts w:ascii="Trebuchet MS" w:hAnsi="Trebuchet MS"/>
          <w:sz w:val="18"/>
          <w:szCs w:val="18"/>
        </w:rPr>
        <w:t>wartość łączna</w:t>
      </w:r>
      <w:r w:rsidR="006A47CF" w:rsidRPr="00395B5D">
        <w:rPr>
          <w:rFonts w:ascii="Trebuchet MS" w:hAnsi="Trebuchet MS"/>
          <w:sz w:val="18"/>
          <w:szCs w:val="18"/>
        </w:rPr>
        <w:t xml:space="preserve"> za 1 obiekt</w:t>
      </w:r>
      <w:r w:rsidR="00C56094" w:rsidRPr="00395B5D">
        <w:rPr>
          <w:rFonts w:ascii="Trebuchet MS" w:hAnsi="Trebuchet MS"/>
          <w:sz w:val="18"/>
          <w:szCs w:val="18"/>
        </w:rPr>
        <w:t xml:space="preserve"> </w:t>
      </w:r>
      <w:r w:rsidR="0018324D" w:rsidRPr="00395B5D">
        <w:rPr>
          <w:rFonts w:ascii="Trebuchet MS" w:hAnsi="Trebuchet MS"/>
          <w:sz w:val="18"/>
          <w:szCs w:val="18"/>
        </w:rPr>
        <w:t>do końca tr</w:t>
      </w:r>
      <w:r w:rsidR="009074FB">
        <w:rPr>
          <w:rFonts w:ascii="Trebuchet MS" w:hAnsi="Trebuchet MS"/>
          <w:sz w:val="18"/>
          <w:szCs w:val="18"/>
        </w:rPr>
        <w:t>wania umowy, tj</w:t>
      </w:r>
      <w:r w:rsidR="00AD19EF">
        <w:rPr>
          <w:rFonts w:ascii="Trebuchet MS" w:hAnsi="Trebuchet MS"/>
          <w:sz w:val="18"/>
          <w:szCs w:val="18"/>
        </w:rPr>
        <w:t xml:space="preserve">. </w:t>
      </w:r>
      <w:r w:rsidR="009074FB">
        <w:rPr>
          <w:rFonts w:ascii="Trebuchet MS" w:hAnsi="Trebuchet MS"/>
          <w:sz w:val="18"/>
          <w:szCs w:val="18"/>
        </w:rPr>
        <w:t xml:space="preserve">jedna konserwacja w 2024 </w:t>
      </w:r>
      <w:r w:rsidR="00AD19EF">
        <w:rPr>
          <w:rFonts w:ascii="Trebuchet MS" w:hAnsi="Trebuchet MS"/>
          <w:sz w:val="18"/>
          <w:szCs w:val="18"/>
        </w:rPr>
        <w:t>r., druga konserwacja w 2025 r.</w:t>
      </w:r>
      <w:r w:rsidR="003B2A46">
        <w:rPr>
          <w:rFonts w:ascii="Trebuchet MS" w:hAnsi="Trebuchet MS"/>
          <w:sz w:val="18"/>
          <w:szCs w:val="18"/>
        </w:rPr>
        <w:t>,</w:t>
      </w:r>
      <w:r w:rsidR="00AD19EF">
        <w:rPr>
          <w:rFonts w:ascii="Trebuchet MS" w:hAnsi="Trebuchet MS"/>
          <w:sz w:val="18"/>
          <w:szCs w:val="18"/>
        </w:rPr>
        <w:t xml:space="preserve"> wynosi </w:t>
      </w:r>
      <w:r w:rsidR="00C56094" w:rsidRPr="00AD19EF">
        <w:rPr>
          <w:rFonts w:ascii="Trebuchet MS" w:hAnsi="Trebuchet MS"/>
          <w:sz w:val="18"/>
          <w:szCs w:val="18"/>
        </w:rPr>
        <w:t>………</w:t>
      </w:r>
      <w:r w:rsidRPr="00AD19EF">
        <w:rPr>
          <w:rFonts w:ascii="Trebuchet MS" w:hAnsi="Trebuchet MS"/>
          <w:sz w:val="18"/>
          <w:szCs w:val="18"/>
        </w:rPr>
        <w:t>……</w:t>
      </w:r>
      <w:r w:rsidR="007E6B71" w:rsidRPr="00AD19EF">
        <w:rPr>
          <w:rFonts w:ascii="Trebuchet MS" w:hAnsi="Trebuchet MS"/>
          <w:sz w:val="18"/>
          <w:szCs w:val="18"/>
        </w:rPr>
        <w:t>………</w:t>
      </w:r>
      <w:r w:rsidR="0018324D" w:rsidRPr="00AD19EF">
        <w:rPr>
          <w:rFonts w:ascii="Trebuchet MS" w:hAnsi="Trebuchet MS"/>
          <w:sz w:val="18"/>
          <w:szCs w:val="18"/>
        </w:rPr>
        <w:t xml:space="preserve"> </w:t>
      </w:r>
      <w:r w:rsidR="00C56094" w:rsidRPr="00AD19EF">
        <w:rPr>
          <w:rFonts w:ascii="Trebuchet MS" w:hAnsi="Trebuchet MS"/>
          <w:sz w:val="18"/>
          <w:szCs w:val="18"/>
        </w:rPr>
        <w:t>zł netto</w:t>
      </w:r>
      <w:r w:rsidR="00483B77" w:rsidRPr="00AD19EF">
        <w:rPr>
          <w:rFonts w:ascii="Trebuchet MS" w:hAnsi="Trebuchet MS"/>
          <w:sz w:val="18"/>
          <w:szCs w:val="18"/>
        </w:rPr>
        <w:t xml:space="preserve"> (1 x cena jednostkowa x 2</w:t>
      </w:r>
      <w:r w:rsidR="002B4A51" w:rsidRPr="00AD19EF">
        <w:rPr>
          <w:rFonts w:ascii="Trebuchet MS" w:hAnsi="Trebuchet MS"/>
          <w:sz w:val="18"/>
          <w:szCs w:val="18"/>
        </w:rPr>
        <w:t xml:space="preserve"> )</w:t>
      </w:r>
      <w:r w:rsidR="00C56094" w:rsidRPr="00AD19EF">
        <w:rPr>
          <w:rFonts w:ascii="Trebuchet MS" w:hAnsi="Trebuchet MS"/>
          <w:sz w:val="18"/>
          <w:szCs w:val="18"/>
        </w:rPr>
        <w:t>,</w:t>
      </w:r>
    </w:p>
    <w:p w14:paraId="5A0DCE7F" w14:textId="4C5569D9" w:rsidR="007E6B71" w:rsidRPr="00395B5D" w:rsidRDefault="007E6B71" w:rsidP="007E6B71">
      <w:pPr>
        <w:pStyle w:val="Tekstpodstawowy"/>
        <w:spacing w:after="0"/>
        <w:rPr>
          <w:rFonts w:ascii="Trebuchet MS" w:hAnsi="Trebuchet MS"/>
          <w:sz w:val="18"/>
          <w:szCs w:val="18"/>
        </w:rPr>
      </w:pPr>
    </w:p>
    <w:p w14:paraId="50D42F30" w14:textId="213961F8" w:rsidR="001929BA" w:rsidRPr="00395B5D" w:rsidRDefault="008709C2" w:rsidP="001929BA">
      <w:pPr>
        <w:pStyle w:val="Tekstpodstawowy"/>
        <w:numPr>
          <w:ilvl w:val="0"/>
          <w:numId w:val="52"/>
        </w:numPr>
        <w:spacing w:after="0"/>
        <w:rPr>
          <w:rFonts w:ascii="Trebuchet MS" w:hAnsi="Trebuchet MS"/>
          <w:sz w:val="18"/>
          <w:szCs w:val="18"/>
        </w:rPr>
      </w:pPr>
      <w:r w:rsidRPr="00395B5D">
        <w:rPr>
          <w:rFonts w:ascii="Trebuchet MS" w:hAnsi="Trebuchet MS"/>
          <w:sz w:val="18"/>
          <w:szCs w:val="18"/>
        </w:rPr>
        <w:t>interwencja</w:t>
      </w:r>
      <w:r w:rsidR="00C56094" w:rsidRPr="00395B5D">
        <w:rPr>
          <w:rFonts w:ascii="Trebuchet MS" w:hAnsi="Trebuchet MS"/>
          <w:sz w:val="18"/>
          <w:szCs w:val="18"/>
        </w:rPr>
        <w:t xml:space="preserve"> Grupy Interwencyjnej - obsługa  alarmu</w:t>
      </w:r>
      <w:r w:rsidR="00D013CC" w:rsidRPr="00395B5D">
        <w:rPr>
          <w:rFonts w:ascii="Trebuchet MS" w:hAnsi="Trebuchet MS"/>
          <w:sz w:val="18"/>
          <w:szCs w:val="18"/>
        </w:rPr>
        <w:t>,</w:t>
      </w:r>
      <w:r w:rsidR="00354B18" w:rsidRPr="00395B5D">
        <w:rPr>
          <w:rFonts w:ascii="Trebuchet MS" w:hAnsi="Trebuchet MS"/>
          <w:sz w:val="18"/>
          <w:szCs w:val="18"/>
        </w:rPr>
        <w:t xml:space="preserve"> bezpłatne do 20 alarmu,</w:t>
      </w:r>
      <w:r w:rsidR="00D013CC" w:rsidRPr="00395B5D">
        <w:rPr>
          <w:rFonts w:ascii="Trebuchet MS" w:hAnsi="Trebuchet MS"/>
          <w:sz w:val="18"/>
          <w:szCs w:val="18"/>
        </w:rPr>
        <w:t xml:space="preserve"> płatne od 21 alarmu miesięcznie,</w:t>
      </w:r>
      <w:r w:rsidRPr="00395B5D">
        <w:rPr>
          <w:rFonts w:ascii="Trebuchet MS" w:hAnsi="Trebuchet MS"/>
          <w:sz w:val="18"/>
          <w:szCs w:val="18"/>
        </w:rPr>
        <w:t xml:space="preserve"> cena jednostkowa za jeden </w:t>
      </w:r>
      <w:r w:rsidR="00354B18" w:rsidRPr="00395B5D">
        <w:rPr>
          <w:rFonts w:ascii="Trebuchet MS" w:hAnsi="Trebuchet MS"/>
          <w:sz w:val="18"/>
          <w:szCs w:val="18"/>
        </w:rPr>
        <w:t xml:space="preserve">płatny </w:t>
      </w:r>
      <w:r w:rsidRPr="00395B5D">
        <w:rPr>
          <w:rFonts w:ascii="Trebuchet MS" w:hAnsi="Trebuchet MS"/>
          <w:sz w:val="18"/>
          <w:szCs w:val="18"/>
        </w:rPr>
        <w:t xml:space="preserve">alarm </w:t>
      </w:r>
      <w:r w:rsidR="00C56094" w:rsidRPr="00395B5D">
        <w:rPr>
          <w:rFonts w:ascii="Trebuchet MS" w:hAnsi="Trebuchet MS"/>
          <w:sz w:val="18"/>
          <w:szCs w:val="18"/>
        </w:rPr>
        <w:t>………</w:t>
      </w:r>
      <w:r w:rsidRPr="00395B5D">
        <w:rPr>
          <w:rFonts w:ascii="Trebuchet MS" w:hAnsi="Trebuchet MS"/>
          <w:sz w:val="18"/>
          <w:szCs w:val="18"/>
        </w:rPr>
        <w:t>……</w:t>
      </w:r>
      <w:r w:rsidR="00C56094" w:rsidRPr="00395B5D">
        <w:rPr>
          <w:rFonts w:ascii="Trebuchet MS" w:hAnsi="Trebuchet MS"/>
          <w:sz w:val="18"/>
          <w:szCs w:val="18"/>
        </w:rPr>
        <w:t xml:space="preserve">… zł netto, </w:t>
      </w:r>
    </w:p>
    <w:p w14:paraId="30F75C1A" w14:textId="20F0E313" w:rsidR="00D013CC" w:rsidRPr="00395B5D" w:rsidRDefault="00354B18" w:rsidP="00D013CC">
      <w:pPr>
        <w:pStyle w:val="Tekstpodstawowy"/>
        <w:numPr>
          <w:ilvl w:val="1"/>
          <w:numId w:val="52"/>
        </w:numPr>
        <w:spacing w:after="0"/>
        <w:rPr>
          <w:rFonts w:ascii="Trebuchet MS" w:hAnsi="Trebuchet MS"/>
          <w:sz w:val="18"/>
          <w:szCs w:val="18"/>
        </w:rPr>
      </w:pPr>
      <w:r w:rsidRPr="00395B5D">
        <w:rPr>
          <w:rFonts w:ascii="Trebuchet MS" w:hAnsi="Trebuchet MS"/>
          <w:sz w:val="18"/>
          <w:szCs w:val="18"/>
        </w:rPr>
        <w:t xml:space="preserve">       </w:t>
      </w:r>
      <w:r w:rsidR="008709C2" w:rsidRPr="00395B5D">
        <w:rPr>
          <w:rFonts w:ascii="Trebuchet MS" w:hAnsi="Trebuchet MS"/>
          <w:sz w:val="18"/>
          <w:szCs w:val="18"/>
        </w:rPr>
        <w:t xml:space="preserve">wartość łączna za 30 </w:t>
      </w:r>
      <w:r w:rsidR="00D013CC" w:rsidRPr="00395B5D">
        <w:rPr>
          <w:rFonts w:ascii="Trebuchet MS" w:hAnsi="Trebuchet MS"/>
          <w:sz w:val="18"/>
          <w:szCs w:val="18"/>
        </w:rPr>
        <w:t xml:space="preserve">płatnych </w:t>
      </w:r>
      <w:r w:rsidR="008709C2" w:rsidRPr="00395B5D">
        <w:rPr>
          <w:rFonts w:ascii="Trebuchet MS" w:hAnsi="Trebuchet MS"/>
          <w:sz w:val="18"/>
          <w:szCs w:val="18"/>
        </w:rPr>
        <w:t>alarmów</w:t>
      </w:r>
      <w:r w:rsidR="001929BA" w:rsidRPr="00395B5D">
        <w:rPr>
          <w:rFonts w:ascii="Trebuchet MS" w:hAnsi="Trebuchet MS"/>
          <w:sz w:val="18"/>
          <w:szCs w:val="18"/>
        </w:rPr>
        <w:t xml:space="preserve"> miesięcznie </w:t>
      </w:r>
      <w:r w:rsidR="0018324D" w:rsidRPr="00395B5D">
        <w:rPr>
          <w:rFonts w:ascii="Trebuchet MS" w:hAnsi="Trebuchet MS"/>
          <w:sz w:val="18"/>
          <w:szCs w:val="18"/>
        </w:rPr>
        <w:t xml:space="preserve">do końca trwania umowy tj. </w:t>
      </w:r>
    </w:p>
    <w:p w14:paraId="368ECB77" w14:textId="4552E56F" w:rsidR="00C56094" w:rsidRPr="00395B5D" w:rsidRDefault="00D013CC" w:rsidP="00D013CC">
      <w:pPr>
        <w:pStyle w:val="Tekstpodstawowy"/>
        <w:spacing w:after="0"/>
        <w:ind w:left="720"/>
        <w:rPr>
          <w:rFonts w:ascii="Trebuchet MS" w:hAnsi="Trebuchet MS"/>
          <w:sz w:val="18"/>
          <w:szCs w:val="18"/>
        </w:rPr>
      </w:pPr>
      <w:r w:rsidRPr="00395B5D">
        <w:rPr>
          <w:rFonts w:ascii="Trebuchet MS" w:hAnsi="Trebuchet MS"/>
          <w:sz w:val="18"/>
          <w:szCs w:val="18"/>
        </w:rPr>
        <w:t xml:space="preserve">           </w:t>
      </w:r>
      <w:r w:rsidR="0018324D" w:rsidRPr="00395B5D">
        <w:rPr>
          <w:rFonts w:ascii="Trebuchet MS" w:hAnsi="Trebuchet MS"/>
          <w:sz w:val="18"/>
          <w:szCs w:val="18"/>
        </w:rPr>
        <w:t>za 20</w:t>
      </w:r>
      <w:r w:rsidRPr="00395B5D">
        <w:rPr>
          <w:rFonts w:ascii="Trebuchet MS" w:hAnsi="Trebuchet MS"/>
          <w:sz w:val="18"/>
          <w:szCs w:val="18"/>
        </w:rPr>
        <w:t xml:space="preserve"> </w:t>
      </w:r>
      <w:r w:rsidR="0018324D" w:rsidRPr="00395B5D">
        <w:rPr>
          <w:rFonts w:ascii="Trebuchet MS" w:hAnsi="Trebuchet MS"/>
          <w:sz w:val="18"/>
          <w:szCs w:val="18"/>
        </w:rPr>
        <w:t>miesięcy wynosi</w:t>
      </w:r>
      <w:r w:rsidR="001929BA" w:rsidRPr="00395B5D">
        <w:rPr>
          <w:rFonts w:ascii="Trebuchet MS" w:hAnsi="Trebuchet MS"/>
          <w:sz w:val="18"/>
          <w:szCs w:val="18"/>
        </w:rPr>
        <w:t xml:space="preserve"> </w:t>
      </w:r>
      <w:r w:rsidR="0018324D" w:rsidRPr="00395B5D">
        <w:rPr>
          <w:rFonts w:ascii="Trebuchet MS" w:hAnsi="Trebuchet MS"/>
          <w:sz w:val="18"/>
          <w:szCs w:val="18"/>
        </w:rPr>
        <w:t xml:space="preserve">……………………… </w:t>
      </w:r>
      <w:r w:rsidR="008709C2" w:rsidRPr="00395B5D">
        <w:rPr>
          <w:rFonts w:ascii="Trebuchet MS" w:hAnsi="Trebuchet MS"/>
          <w:sz w:val="18"/>
          <w:szCs w:val="18"/>
        </w:rPr>
        <w:t>zł netto</w:t>
      </w:r>
      <w:r w:rsidR="002B4A51" w:rsidRPr="00395B5D">
        <w:rPr>
          <w:rFonts w:ascii="Trebuchet MS" w:hAnsi="Trebuchet MS"/>
          <w:sz w:val="18"/>
          <w:szCs w:val="18"/>
        </w:rPr>
        <w:t xml:space="preserve"> (30 x cena jednostkowa x 20)</w:t>
      </w:r>
    </w:p>
    <w:p w14:paraId="0BA296F2" w14:textId="59C397BC" w:rsidR="008709C2" w:rsidRPr="00395B5D" w:rsidRDefault="008709C2" w:rsidP="008709C2">
      <w:pPr>
        <w:pStyle w:val="Tekstpodstawowy"/>
        <w:spacing w:after="0"/>
        <w:rPr>
          <w:rFonts w:ascii="Trebuchet MS" w:hAnsi="Trebuchet MS"/>
          <w:sz w:val="18"/>
          <w:szCs w:val="18"/>
        </w:rPr>
      </w:pPr>
    </w:p>
    <w:p w14:paraId="6AEC166B" w14:textId="4C091C7E" w:rsidR="008709C2" w:rsidRPr="00395B5D" w:rsidRDefault="008709C2" w:rsidP="008709C2">
      <w:pPr>
        <w:ind w:firstLine="360"/>
        <w:jc w:val="both"/>
        <w:rPr>
          <w:rFonts w:ascii="Trebuchet MS" w:hAnsi="Trebuchet MS"/>
          <w:sz w:val="18"/>
          <w:szCs w:val="18"/>
        </w:rPr>
      </w:pPr>
      <w:r w:rsidRPr="00395B5D">
        <w:rPr>
          <w:rFonts w:ascii="Trebuchet MS" w:hAnsi="Trebuchet MS"/>
          <w:sz w:val="18"/>
          <w:szCs w:val="18"/>
        </w:rPr>
        <w:t xml:space="preserve">UWAGA – interwencja Grupy Interwencyjnej - obsługa  alarmu, płatne od 21 alarmu miesięcznie. </w:t>
      </w:r>
    </w:p>
    <w:p w14:paraId="7E2509D8" w14:textId="5C3D4509" w:rsidR="008709C2" w:rsidRPr="00395B5D" w:rsidRDefault="008709C2" w:rsidP="008709C2">
      <w:pPr>
        <w:ind w:left="360"/>
        <w:jc w:val="both"/>
        <w:rPr>
          <w:rFonts w:ascii="Trebuchet MS" w:hAnsi="Trebuchet MS"/>
          <w:sz w:val="18"/>
          <w:szCs w:val="18"/>
        </w:rPr>
      </w:pPr>
      <w:r w:rsidRPr="00395B5D">
        <w:rPr>
          <w:rFonts w:ascii="Trebuchet MS" w:hAnsi="Trebuchet MS"/>
          <w:sz w:val="18"/>
          <w:szCs w:val="18"/>
        </w:rPr>
        <w:t>Wykonawca przyjmuje do wiadomości, iż wskazana w f</w:t>
      </w:r>
      <w:r w:rsidR="00C40C02" w:rsidRPr="00395B5D">
        <w:rPr>
          <w:rFonts w:ascii="Trebuchet MS" w:hAnsi="Trebuchet MS"/>
          <w:sz w:val="18"/>
          <w:szCs w:val="18"/>
        </w:rPr>
        <w:t>ormularzu ofertowym</w:t>
      </w:r>
      <w:r w:rsidRPr="00395B5D">
        <w:rPr>
          <w:rFonts w:ascii="Trebuchet MS" w:hAnsi="Trebuchet MS"/>
          <w:sz w:val="18"/>
          <w:szCs w:val="18"/>
        </w:rPr>
        <w:t xml:space="preserve"> ilość 30 interwencji jest ilością przewidywaną i nie wymaga od Zamawiającego jej wykorzystania, co nie stanowi niewykonania bądź nienależytego wykonania umowy i nie rodzi odpowiedzialności kontraktowej Zamawiającego.</w:t>
      </w:r>
    </w:p>
    <w:p w14:paraId="6B48B2DB" w14:textId="0041DD8F" w:rsidR="008709C2" w:rsidRPr="00395B5D" w:rsidRDefault="008709C2" w:rsidP="008709C2">
      <w:pPr>
        <w:pStyle w:val="Tekstpodstawowy"/>
        <w:spacing w:after="0"/>
        <w:rPr>
          <w:rFonts w:ascii="Trebuchet MS" w:hAnsi="Trebuchet MS"/>
          <w:sz w:val="18"/>
          <w:szCs w:val="18"/>
        </w:rPr>
      </w:pPr>
    </w:p>
    <w:p w14:paraId="46716848" w14:textId="4BE7A7AE" w:rsidR="00327DE1" w:rsidRPr="00395B5D" w:rsidRDefault="00D72254" w:rsidP="00327DE1">
      <w:pPr>
        <w:pStyle w:val="Tekstpodstawowy"/>
        <w:numPr>
          <w:ilvl w:val="0"/>
          <w:numId w:val="52"/>
        </w:numPr>
        <w:spacing w:after="0"/>
        <w:rPr>
          <w:rFonts w:ascii="Trebuchet MS" w:hAnsi="Trebuchet MS"/>
          <w:sz w:val="18"/>
          <w:szCs w:val="18"/>
        </w:rPr>
      </w:pPr>
      <w:r w:rsidRPr="00395B5D">
        <w:rPr>
          <w:rFonts w:ascii="Trebuchet MS" w:hAnsi="Trebuchet MS"/>
          <w:sz w:val="18"/>
          <w:szCs w:val="18"/>
        </w:rPr>
        <w:t>m</w:t>
      </w:r>
      <w:r w:rsidR="008709C2" w:rsidRPr="00395B5D">
        <w:rPr>
          <w:rFonts w:ascii="Trebuchet MS" w:hAnsi="Trebuchet MS"/>
          <w:sz w:val="18"/>
          <w:szCs w:val="18"/>
        </w:rPr>
        <w:t>ontaż nowego systemu alarmowego</w:t>
      </w:r>
      <w:r w:rsidR="00354B18" w:rsidRPr="00395B5D">
        <w:rPr>
          <w:rFonts w:ascii="Trebuchet MS" w:hAnsi="Trebuchet MS"/>
          <w:sz w:val="18"/>
          <w:szCs w:val="18"/>
        </w:rPr>
        <w:t xml:space="preserve"> z jednym czujnikiem </w:t>
      </w:r>
      <w:r w:rsidR="00C40C02" w:rsidRPr="00395B5D">
        <w:rPr>
          <w:rFonts w:ascii="Trebuchet MS" w:hAnsi="Trebuchet MS"/>
          <w:sz w:val="18"/>
          <w:szCs w:val="18"/>
        </w:rPr>
        <w:t xml:space="preserve">, cena jednostkowa </w:t>
      </w:r>
      <w:r w:rsidR="008709C2" w:rsidRPr="00395B5D">
        <w:rPr>
          <w:rFonts w:ascii="Trebuchet MS" w:hAnsi="Trebuchet MS"/>
          <w:sz w:val="18"/>
          <w:szCs w:val="18"/>
        </w:rPr>
        <w:t xml:space="preserve">za jeden obiekt </w:t>
      </w:r>
      <w:r w:rsidR="00C40C02" w:rsidRPr="00395B5D">
        <w:rPr>
          <w:rFonts w:ascii="Trebuchet MS" w:hAnsi="Trebuchet MS"/>
          <w:sz w:val="18"/>
          <w:szCs w:val="18"/>
        </w:rPr>
        <w:t>……………</w:t>
      </w:r>
      <w:r w:rsidR="00354B18" w:rsidRPr="00395B5D">
        <w:rPr>
          <w:rFonts w:ascii="Trebuchet MS" w:hAnsi="Trebuchet MS"/>
          <w:sz w:val="18"/>
          <w:szCs w:val="18"/>
        </w:rPr>
        <w:t>…..</w:t>
      </w:r>
      <w:r w:rsidR="00C40C02" w:rsidRPr="00395B5D">
        <w:rPr>
          <w:rFonts w:ascii="Trebuchet MS" w:hAnsi="Trebuchet MS"/>
          <w:sz w:val="18"/>
          <w:szCs w:val="18"/>
        </w:rPr>
        <w:t>……..</w:t>
      </w:r>
      <w:r w:rsidR="008709C2" w:rsidRPr="00395B5D">
        <w:rPr>
          <w:rFonts w:ascii="Trebuchet MS" w:hAnsi="Trebuchet MS"/>
          <w:sz w:val="18"/>
          <w:szCs w:val="18"/>
        </w:rPr>
        <w:t xml:space="preserve"> </w:t>
      </w:r>
      <w:r w:rsidR="00C40C02" w:rsidRPr="00395B5D">
        <w:rPr>
          <w:rFonts w:ascii="Trebuchet MS" w:hAnsi="Trebuchet MS"/>
          <w:sz w:val="18"/>
          <w:szCs w:val="18"/>
        </w:rPr>
        <w:t xml:space="preserve">zł netto – </w:t>
      </w:r>
    </w:p>
    <w:p w14:paraId="69248A64" w14:textId="0E761FEB" w:rsidR="001929BA" w:rsidRPr="00395B5D" w:rsidRDefault="00354B18" w:rsidP="00327DE1">
      <w:pPr>
        <w:pStyle w:val="Tekstpodstawowy"/>
        <w:numPr>
          <w:ilvl w:val="1"/>
          <w:numId w:val="52"/>
        </w:numPr>
        <w:spacing w:after="0"/>
        <w:rPr>
          <w:rFonts w:ascii="Trebuchet MS" w:hAnsi="Trebuchet MS"/>
          <w:sz w:val="18"/>
          <w:szCs w:val="18"/>
        </w:rPr>
      </w:pPr>
      <w:r w:rsidRPr="00395B5D">
        <w:rPr>
          <w:rFonts w:ascii="Trebuchet MS" w:hAnsi="Trebuchet MS"/>
          <w:sz w:val="18"/>
          <w:szCs w:val="18"/>
        </w:rPr>
        <w:t xml:space="preserve">         </w:t>
      </w:r>
      <w:r w:rsidR="00C40C02" w:rsidRPr="00395B5D">
        <w:rPr>
          <w:rFonts w:ascii="Trebuchet MS" w:hAnsi="Trebuchet MS"/>
          <w:sz w:val="18"/>
          <w:szCs w:val="18"/>
        </w:rPr>
        <w:t xml:space="preserve">wartość łączna za 5 przewidywanych </w:t>
      </w:r>
      <w:r w:rsidR="006A47CF" w:rsidRPr="00395B5D">
        <w:rPr>
          <w:rFonts w:ascii="Trebuchet MS" w:hAnsi="Trebuchet MS"/>
          <w:sz w:val="18"/>
          <w:szCs w:val="18"/>
        </w:rPr>
        <w:t xml:space="preserve">nowych </w:t>
      </w:r>
      <w:r w:rsidR="00C40C02" w:rsidRPr="00395B5D">
        <w:rPr>
          <w:rFonts w:ascii="Trebuchet MS" w:hAnsi="Trebuchet MS"/>
          <w:sz w:val="18"/>
          <w:szCs w:val="18"/>
        </w:rPr>
        <w:t>obiektów</w:t>
      </w:r>
      <w:r w:rsidR="0018324D" w:rsidRPr="00395B5D">
        <w:rPr>
          <w:rFonts w:ascii="Trebuchet MS" w:hAnsi="Trebuchet MS"/>
          <w:sz w:val="18"/>
          <w:szCs w:val="18"/>
        </w:rPr>
        <w:t xml:space="preserve"> do końca trwania umowy</w:t>
      </w:r>
    </w:p>
    <w:p w14:paraId="0A18277A" w14:textId="5EAF9407" w:rsidR="00C40C02" w:rsidRPr="00395B5D" w:rsidRDefault="001929BA" w:rsidP="001929BA">
      <w:pPr>
        <w:pStyle w:val="Tekstpodstawowy"/>
        <w:spacing w:after="0"/>
        <w:ind w:left="720"/>
        <w:rPr>
          <w:rFonts w:ascii="Trebuchet MS" w:hAnsi="Trebuchet MS"/>
          <w:sz w:val="18"/>
          <w:szCs w:val="18"/>
        </w:rPr>
      </w:pPr>
      <w:r w:rsidRPr="00395B5D">
        <w:rPr>
          <w:rFonts w:ascii="Trebuchet MS" w:hAnsi="Trebuchet MS"/>
          <w:sz w:val="18"/>
          <w:szCs w:val="18"/>
        </w:rPr>
        <w:t xml:space="preserve">          wynosi </w:t>
      </w:r>
      <w:r w:rsidR="00C40C02" w:rsidRPr="00395B5D">
        <w:rPr>
          <w:rFonts w:ascii="Trebuchet MS" w:hAnsi="Trebuchet MS"/>
          <w:sz w:val="18"/>
          <w:szCs w:val="18"/>
        </w:rPr>
        <w:t>…………………………… zł netto</w:t>
      </w:r>
      <w:r w:rsidR="002B4A51" w:rsidRPr="00395B5D">
        <w:rPr>
          <w:rFonts w:ascii="Trebuchet MS" w:hAnsi="Trebuchet MS"/>
          <w:sz w:val="18"/>
          <w:szCs w:val="18"/>
        </w:rPr>
        <w:t xml:space="preserve"> (5 x cena jednostkowa)</w:t>
      </w:r>
      <w:r w:rsidR="00C40C02" w:rsidRPr="00395B5D">
        <w:rPr>
          <w:rFonts w:ascii="Trebuchet MS" w:hAnsi="Trebuchet MS"/>
          <w:sz w:val="18"/>
          <w:szCs w:val="18"/>
        </w:rPr>
        <w:t>.</w:t>
      </w:r>
    </w:p>
    <w:p w14:paraId="1A1B75DD" w14:textId="0BE57246" w:rsidR="00C40C02" w:rsidRPr="00395B5D" w:rsidRDefault="00C40C02" w:rsidP="00C40C02">
      <w:pPr>
        <w:pStyle w:val="Tekstpodstawowy"/>
        <w:spacing w:after="0"/>
        <w:ind w:left="360"/>
        <w:rPr>
          <w:rFonts w:ascii="Trebuchet MS" w:hAnsi="Trebuchet MS"/>
          <w:sz w:val="18"/>
          <w:szCs w:val="18"/>
        </w:rPr>
      </w:pPr>
    </w:p>
    <w:p w14:paraId="48FDA6FA" w14:textId="30135E2A" w:rsidR="008709C2" w:rsidRPr="00395B5D" w:rsidRDefault="00C40C02" w:rsidP="00D013CC">
      <w:pPr>
        <w:ind w:left="360"/>
        <w:jc w:val="both"/>
        <w:rPr>
          <w:rFonts w:ascii="Trebuchet MS" w:hAnsi="Trebuchet MS"/>
          <w:sz w:val="18"/>
          <w:szCs w:val="18"/>
        </w:rPr>
      </w:pPr>
      <w:r w:rsidRPr="00395B5D">
        <w:rPr>
          <w:rFonts w:ascii="Trebuchet MS" w:hAnsi="Trebuchet MS"/>
          <w:sz w:val="18"/>
          <w:szCs w:val="18"/>
        </w:rPr>
        <w:t>UWAGA – Wykonawca przyjmuje do wiadomości, iż wskazana w formularzu ofertowym ilość dodatkowych obiektów jest ilością przewidywaną i nie wymaga od Zamawiającego jej wykorzystania, co nie stanowi niewykonania bądź nienależytego wykonania umowy i nie rodzi odpowiedzialności kontraktowej Zamawiającego.</w:t>
      </w:r>
    </w:p>
    <w:p w14:paraId="379937D4" w14:textId="77777777" w:rsidR="00C56094" w:rsidRPr="002B4A51" w:rsidRDefault="00C56094" w:rsidP="00C56094">
      <w:pPr>
        <w:rPr>
          <w:rFonts w:ascii="Trebuchet MS" w:hAnsi="Trebuchet MS"/>
          <w:sz w:val="20"/>
          <w:szCs w:val="20"/>
        </w:rPr>
      </w:pPr>
    </w:p>
    <w:p w14:paraId="0BFF8A0C" w14:textId="234125D7" w:rsidR="00C56094" w:rsidRDefault="00C56094" w:rsidP="00C56094">
      <w:pPr>
        <w:rPr>
          <w:rFonts w:ascii="Trebuchet MS" w:hAnsi="Trebuchet MS"/>
          <w:sz w:val="20"/>
          <w:szCs w:val="20"/>
        </w:rPr>
      </w:pPr>
    </w:p>
    <w:p w14:paraId="155580D9" w14:textId="7AFE7323" w:rsidR="00395B5D" w:rsidRDefault="00395B5D" w:rsidP="00C56094">
      <w:pPr>
        <w:rPr>
          <w:rFonts w:ascii="Trebuchet MS" w:hAnsi="Trebuchet MS"/>
          <w:sz w:val="20"/>
          <w:szCs w:val="20"/>
        </w:rPr>
      </w:pPr>
    </w:p>
    <w:p w14:paraId="0E940D0A" w14:textId="74ECCB0F" w:rsidR="00395B5D" w:rsidRDefault="00395B5D" w:rsidP="00C56094">
      <w:pPr>
        <w:rPr>
          <w:rFonts w:ascii="Trebuchet MS" w:hAnsi="Trebuchet MS"/>
          <w:sz w:val="20"/>
          <w:szCs w:val="20"/>
        </w:rPr>
      </w:pPr>
    </w:p>
    <w:p w14:paraId="3B36F057" w14:textId="25973E83" w:rsidR="00395B5D" w:rsidRDefault="00395B5D" w:rsidP="00C56094">
      <w:pPr>
        <w:rPr>
          <w:rFonts w:ascii="Trebuchet MS" w:hAnsi="Trebuchet MS"/>
          <w:sz w:val="20"/>
          <w:szCs w:val="20"/>
        </w:rPr>
      </w:pPr>
    </w:p>
    <w:p w14:paraId="3645E076" w14:textId="77777777" w:rsidR="00395B5D" w:rsidRDefault="00395B5D" w:rsidP="00C56094">
      <w:pPr>
        <w:rPr>
          <w:rFonts w:ascii="Trebuchet MS" w:hAnsi="Trebuchet M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80"/>
        <w:gridCol w:w="3491"/>
      </w:tblGrid>
      <w:tr w:rsidR="00C56094" w:rsidRPr="00724ED9" w14:paraId="7D3684A1" w14:textId="77777777" w:rsidTr="00C56094">
        <w:trPr>
          <w:trHeight w:val="240"/>
        </w:trPr>
        <w:tc>
          <w:tcPr>
            <w:tcW w:w="5580" w:type="dxa"/>
            <w:tcBorders>
              <w:top w:val="single" w:sz="4" w:space="0" w:color="auto"/>
              <w:left w:val="single" w:sz="4" w:space="0" w:color="auto"/>
              <w:bottom w:val="single" w:sz="4" w:space="0" w:color="auto"/>
              <w:right w:val="single" w:sz="4" w:space="0" w:color="auto"/>
            </w:tcBorders>
          </w:tcPr>
          <w:p w14:paraId="655FB384" w14:textId="77777777" w:rsidR="00C56094" w:rsidRPr="00724ED9" w:rsidRDefault="00C56094" w:rsidP="00C56094">
            <w:pPr>
              <w:rPr>
                <w:rFonts w:ascii="Trebuchet MS" w:hAnsi="Trebuchet MS"/>
                <w:b/>
                <w:sz w:val="20"/>
                <w:szCs w:val="20"/>
              </w:rPr>
            </w:pPr>
          </w:p>
        </w:tc>
        <w:tc>
          <w:tcPr>
            <w:tcW w:w="3491" w:type="dxa"/>
            <w:tcBorders>
              <w:top w:val="single" w:sz="4" w:space="0" w:color="auto"/>
              <w:left w:val="single" w:sz="4" w:space="0" w:color="auto"/>
              <w:bottom w:val="single" w:sz="4" w:space="0" w:color="auto"/>
              <w:right w:val="single" w:sz="4" w:space="0" w:color="auto"/>
            </w:tcBorders>
          </w:tcPr>
          <w:p w14:paraId="2376C1E5" w14:textId="77777777" w:rsidR="00C56094" w:rsidRPr="00724ED9" w:rsidRDefault="00C56094" w:rsidP="00C56094">
            <w:pPr>
              <w:jc w:val="center"/>
              <w:rPr>
                <w:rFonts w:ascii="Trebuchet MS" w:hAnsi="Trebuchet MS"/>
                <w:b/>
                <w:sz w:val="20"/>
                <w:szCs w:val="20"/>
              </w:rPr>
            </w:pPr>
            <w:r w:rsidRPr="00724ED9">
              <w:rPr>
                <w:rFonts w:ascii="Trebuchet MS" w:hAnsi="Trebuchet MS"/>
                <w:b/>
                <w:sz w:val="20"/>
                <w:szCs w:val="20"/>
              </w:rPr>
              <w:t>cena ofertowa netto</w:t>
            </w:r>
          </w:p>
          <w:p w14:paraId="1DF93A19" w14:textId="77777777" w:rsidR="00C56094" w:rsidRPr="00724ED9" w:rsidRDefault="00C56094" w:rsidP="00C56094">
            <w:pPr>
              <w:jc w:val="center"/>
              <w:rPr>
                <w:rFonts w:ascii="Trebuchet MS" w:hAnsi="Trebuchet MS"/>
                <w:b/>
                <w:sz w:val="20"/>
                <w:szCs w:val="20"/>
              </w:rPr>
            </w:pPr>
            <w:r w:rsidRPr="00724ED9">
              <w:rPr>
                <w:rFonts w:ascii="Trebuchet MS" w:hAnsi="Trebuchet MS"/>
                <w:b/>
                <w:sz w:val="20"/>
                <w:szCs w:val="20"/>
              </w:rPr>
              <w:t>/w złotych/</w:t>
            </w:r>
          </w:p>
        </w:tc>
      </w:tr>
      <w:tr w:rsidR="00C56094" w:rsidRPr="00724ED9" w14:paraId="27557050" w14:textId="77777777" w:rsidTr="00C56094">
        <w:trPr>
          <w:trHeight w:val="240"/>
        </w:trPr>
        <w:tc>
          <w:tcPr>
            <w:tcW w:w="5580" w:type="dxa"/>
            <w:tcBorders>
              <w:top w:val="single" w:sz="4" w:space="0" w:color="auto"/>
              <w:left w:val="single" w:sz="4" w:space="0" w:color="auto"/>
              <w:bottom w:val="single" w:sz="4" w:space="0" w:color="auto"/>
              <w:right w:val="single" w:sz="4" w:space="0" w:color="auto"/>
            </w:tcBorders>
          </w:tcPr>
          <w:p w14:paraId="2F8B137E" w14:textId="77777777" w:rsidR="00C56094" w:rsidRPr="00724ED9" w:rsidRDefault="00C56094" w:rsidP="00C56094">
            <w:pPr>
              <w:rPr>
                <w:rFonts w:ascii="Trebuchet MS" w:hAnsi="Trebuchet MS"/>
                <w:b/>
                <w:sz w:val="20"/>
                <w:szCs w:val="20"/>
              </w:rPr>
            </w:pPr>
          </w:p>
          <w:p w14:paraId="05779E1F" w14:textId="77777777" w:rsidR="00C56094" w:rsidRPr="00724ED9" w:rsidRDefault="00C56094" w:rsidP="00C56094">
            <w:pPr>
              <w:rPr>
                <w:rFonts w:ascii="Trebuchet MS" w:hAnsi="Trebuchet MS"/>
                <w:b/>
                <w:sz w:val="20"/>
                <w:szCs w:val="20"/>
              </w:rPr>
            </w:pPr>
            <w:r w:rsidRPr="00724ED9">
              <w:rPr>
                <w:rFonts w:ascii="Trebuchet MS" w:hAnsi="Trebuchet MS"/>
                <w:b/>
                <w:sz w:val="20"/>
                <w:szCs w:val="20"/>
              </w:rPr>
              <w:t xml:space="preserve">CENA OFERTOWA </w:t>
            </w:r>
          </w:p>
          <w:p w14:paraId="58F9BA77" w14:textId="1295E1A0" w:rsidR="00C56094" w:rsidRDefault="00C56094" w:rsidP="00C56094">
            <w:pPr>
              <w:jc w:val="both"/>
              <w:rPr>
                <w:rFonts w:ascii="Trebuchet MS" w:hAnsi="Trebuchet MS"/>
                <w:sz w:val="20"/>
                <w:szCs w:val="20"/>
              </w:rPr>
            </w:pPr>
            <w:r w:rsidRPr="00724ED9">
              <w:rPr>
                <w:rFonts w:ascii="Trebuchet MS" w:hAnsi="Trebuchet MS"/>
                <w:sz w:val="20"/>
                <w:szCs w:val="20"/>
              </w:rPr>
              <w:t>cena łączna całego przedmiotu zamówienia</w:t>
            </w:r>
            <w:r>
              <w:rPr>
                <w:rFonts w:ascii="Trebuchet MS" w:hAnsi="Trebuchet MS"/>
                <w:sz w:val="20"/>
                <w:szCs w:val="20"/>
              </w:rPr>
              <w:t xml:space="preserve"> </w:t>
            </w:r>
            <w:r w:rsidR="006A47CF">
              <w:rPr>
                <w:rFonts w:ascii="Trebuchet MS" w:hAnsi="Trebuchet MS"/>
                <w:sz w:val="20"/>
                <w:szCs w:val="20"/>
              </w:rPr>
              <w:t xml:space="preserve"> = </w:t>
            </w:r>
          </w:p>
          <w:p w14:paraId="44A5B4D3" w14:textId="77777777" w:rsidR="00327DE1" w:rsidRDefault="006A47CF" w:rsidP="00C56094">
            <w:pPr>
              <w:jc w:val="both"/>
              <w:rPr>
                <w:rFonts w:ascii="Trebuchet MS" w:hAnsi="Trebuchet MS"/>
                <w:sz w:val="20"/>
                <w:szCs w:val="20"/>
              </w:rPr>
            </w:pPr>
            <w:r>
              <w:rPr>
                <w:rFonts w:ascii="Trebuchet MS" w:hAnsi="Trebuchet MS"/>
                <w:sz w:val="20"/>
                <w:szCs w:val="20"/>
              </w:rPr>
              <w:t xml:space="preserve">SUMA wartości łącznych kosztorysu ofertowego </w:t>
            </w:r>
          </w:p>
          <w:p w14:paraId="1AFD6402" w14:textId="1BC71061" w:rsidR="006A47CF" w:rsidRDefault="006E116B" w:rsidP="00C56094">
            <w:pPr>
              <w:jc w:val="both"/>
              <w:rPr>
                <w:rFonts w:ascii="Trebuchet MS" w:hAnsi="Trebuchet MS"/>
                <w:sz w:val="20"/>
                <w:szCs w:val="20"/>
              </w:rPr>
            </w:pPr>
            <w:r>
              <w:rPr>
                <w:rFonts w:ascii="Trebuchet MS" w:hAnsi="Trebuchet MS"/>
                <w:sz w:val="20"/>
                <w:szCs w:val="20"/>
              </w:rPr>
              <w:t xml:space="preserve">(poz. 1.1 + 2.1 + 3.1 + </w:t>
            </w:r>
            <w:r w:rsidR="00327DE1">
              <w:rPr>
                <w:rFonts w:ascii="Trebuchet MS" w:hAnsi="Trebuchet MS"/>
                <w:sz w:val="20"/>
                <w:szCs w:val="20"/>
              </w:rPr>
              <w:t>4.1 + 5.1)</w:t>
            </w:r>
          </w:p>
          <w:p w14:paraId="06124481" w14:textId="77777777" w:rsidR="00C56094" w:rsidRPr="00724ED9" w:rsidRDefault="00C56094" w:rsidP="006A47CF">
            <w:pPr>
              <w:jc w:val="both"/>
              <w:rPr>
                <w:rFonts w:ascii="Trebuchet MS" w:hAnsi="Trebuchet MS"/>
                <w:b/>
                <w:sz w:val="20"/>
                <w:szCs w:val="20"/>
              </w:rPr>
            </w:pPr>
          </w:p>
        </w:tc>
        <w:tc>
          <w:tcPr>
            <w:tcW w:w="3491" w:type="dxa"/>
            <w:tcBorders>
              <w:top w:val="single" w:sz="4" w:space="0" w:color="auto"/>
              <w:left w:val="single" w:sz="4" w:space="0" w:color="auto"/>
              <w:bottom w:val="single" w:sz="4" w:space="0" w:color="auto"/>
              <w:right w:val="single" w:sz="4" w:space="0" w:color="auto"/>
            </w:tcBorders>
          </w:tcPr>
          <w:p w14:paraId="05DAC1BD" w14:textId="77777777" w:rsidR="00C56094" w:rsidRPr="00724ED9" w:rsidRDefault="00C56094" w:rsidP="00C56094">
            <w:pPr>
              <w:jc w:val="center"/>
              <w:rPr>
                <w:rFonts w:ascii="Trebuchet MS" w:hAnsi="Trebuchet MS"/>
                <w:b/>
                <w:sz w:val="20"/>
                <w:szCs w:val="20"/>
              </w:rPr>
            </w:pPr>
          </w:p>
          <w:p w14:paraId="34471DF8" w14:textId="43D2AA5D" w:rsidR="00C56094" w:rsidRPr="00724ED9" w:rsidRDefault="00C56094" w:rsidP="00C56094">
            <w:pPr>
              <w:jc w:val="center"/>
              <w:rPr>
                <w:rFonts w:ascii="Trebuchet MS" w:hAnsi="Trebuchet MS"/>
                <w:b/>
                <w:sz w:val="20"/>
                <w:szCs w:val="20"/>
              </w:rPr>
            </w:pPr>
          </w:p>
        </w:tc>
      </w:tr>
      <w:tr w:rsidR="00C56094" w:rsidRPr="00724ED9" w14:paraId="0BE91C02" w14:textId="77777777" w:rsidTr="00C56094">
        <w:trPr>
          <w:trHeight w:val="240"/>
        </w:trPr>
        <w:tc>
          <w:tcPr>
            <w:tcW w:w="9071" w:type="dxa"/>
            <w:gridSpan w:val="2"/>
            <w:tcBorders>
              <w:top w:val="single" w:sz="4" w:space="0" w:color="auto"/>
              <w:bottom w:val="single" w:sz="4" w:space="0" w:color="auto"/>
            </w:tcBorders>
          </w:tcPr>
          <w:p w14:paraId="13C26FE7" w14:textId="77777777" w:rsidR="00C56094" w:rsidRDefault="00C56094" w:rsidP="00C56094">
            <w:pPr>
              <w:rPr>
                <w:rFonts w:ascii="Trebuchet MS" w:hAnsi="Trebuchet MS"/>
                <w:b/>
                <w:sz w:val="20"/>
                <w:szCs w:val="20"/>
              </w:rPr>
            </w:pPr>
          </w:p>
          <w:p w14:paraId="254BA54B" w14:textId="77777777" w:rsidR="00C56094" w:rsidRPr="00724ED9" w:rsidRDefault="00C56094" w:rsidP="00C56094">
            <w:pPr>
              <w:rPr>
                <w:rFonts w:ascii="Trebuchet MS" w:hAnsi="Trebuchet MS"/>
                <w:b/>
                <w:sz w:val="20"/>
                <w:szCs w:val="20"/>
              </w:rPr>
            </w:pPr>
            <w:r w:rsidRPr="00724ED9">
              <w:rPr>
                <w:rFonts w:ascii="Trebuchet MS" w:hAnsi="Trebuchet MS"/>
                <w:b/>
                <w:sz w:val="20"/>
                <w:szCs w:val="20"/>
              </w:rPr>
              <w:t xml:space="preserve">Słownie: </w:t>
            </w:r>
          </w:p>
          <w:p w14:paraId="621106CF" w14:textId="77777777" w:rsidR="00C56094" w:rsidRDefault="00C56094" w:rsidP="00C56094">
            <w:pPr>
              <w:rPr>
                <w:rFonts w:ascii="Trebuchet MS" w:hAnsi="Trebuchet MS"/>
                <w:sz w:val="20"/>
                <w:szCs w:val="20"/>
              </w:rPr>
            </w:pPr>
            <w:r w:rsidRPr="00724ED9">
              <w:rPr>
                <w:rFonts w:ascii="Trebuchet MS" w:hAnsi="Trebuchet MS"/>
                <w:i/>
                <w:sz w:val="20"/>
                <w:szCs w:val="20"/>
              </w:rPr>
              <w:t>Wartość netto</w:t>
            </w:r>
            <w:r w:rsidRPr="00724ED9">
              <w:rPr>
                <w:rFonts w:ascii="Trebuchet MS" w:hAnsi="Trebuchet MS"/>
                <w:sz w:val="20"/>
                <w:szCs w:val="20"/>
              </w:rPr>
              <w:t>………………………………………………………………….</w:t>
            </w:r>
          </w:p>
          <w:p w14:paraId="423F27DD" w14:textId="77777777" w:rsidR="00C56094" w:rsidRPr="00724ED9" w:rsidRDefault="00C56094" w:rsidP="00C56094">
            <w:pPr>
              <w:rPr>
                <w:rFonts w:ascii="Trebuchet MS" w:hAnsi="Trebuchet MS"/>
                <w:sz w:val="20"/>
                <w:szCs w:val="20"/>
              </w:rPr>
            </w:pPr>
          </w:p>
        </w:tc>
      </w:tr>
    </w:tbl>
    <w:p w14:paraId="7C81E96C" w14:textId="77777777" w:rsidR="00C56094" w:rsidRDefault="00C56094" w:rsidP="000F3BC4">
      <w:pPr>
        <w:rPr>
          <w:rFonts w:ascii="Trebuchet MS" w:hAnsi="Trebuchet MS"/>
          <w:color w:val="FF0000"/>
          <w:sz w:val="20"/>
          <w:szCs w:val="20"/>
        </w:rPr>
      </w:pPr>
    </w:p>
    <w:p w14:paraId="58A6A623" w14:textId="12534C31" w:rsidR="00960B2F" w:rsidRDefault="00960B2F" w:rsidP="000F3BC4">
      <w:pPr>
        <w:rPr>
          <w:rFonts w:ascii="Trebuchet MS" w:hAnsi="Trebuchet MS"/>
          <w:sz w:val="20"/>
          <w:szCs w:val="20"/>
        </w:rPr>
      </w:pPr>
    </w:p>
    <w:p w14:paraId="7C020D5F" w14:textId="77777777" w:rsidR="00E44108" w:rsidRPr="002E1BB0" w:rsidRDefault="00E44108" w:rsidP="00E44108">
      <w:pPr>
        <w:autoSpaceDE w:val="0"/>
        <w:autoSpaceDN w:val="0"/>
        <w:adjustRightInd w:val="0"/>
        <w:jc w:val="both"/>
        <w:rPr>
          <w:rFonts w:ascii="Trebuchet MS" w:hAnsi="Trebuchet MS"/>
          <w:sz w:val="20"/>
          <w:szCs w:val="20"/>
        </w:rPr>
      </w:pPr>
      <w:r w:rsidRPr="002E1BB0">
        <w:rPr>
          <w:rFonts w:ascii="Trebuchet MS" w:hAnsi="Trebuchet MS"/>
          <w:b/>
          <w:bCs/>
          <w:sz w:val="20"/>
          <w:szCs w:val="20"/>
        </w:rPr>
        <w:t xml:space="preserve">Rodzaj przedsiębiorstwa jakim jest Wykonawca </w:t>
      </w:r>
      <w:r w:rsidRPr="002E1BB0">
        <w:rPr>
          <w:rFonts w:ascii="Trebuchet MS" w:hAnsi="Trebuchet MS"/>
          <w:bCs/>
          <w:sz w:val="20"/>
          <w:szCs w:val="20"/>
        </w:rPr>
        <w:t xml:space="preserve">(zaznaczyć właściwą opcję). </w:t>
      </w:r>
    </w:p>
    <w:p w14:paraId="75C7F57C" w14:textId="77777777" w:rsidR="00E44108" w:rsidRPr="002E1BB0" w:rsidRDefault="00E44108" w:rsidP="00E44108">
      <w:pPr>
        <w:pStyle w:val="Tekstpodstawowy"/>
        <w:spacing w:after="0"/>
        <w:ind w:right="28"/>
        <w:rPr>
          <w:rFonts w:ascii="Trebuchet MS" w:hAnsi="Trebuchet MS"/>
          <w:b/>
          <w:sz w:val="20"/>
          <w:szCs w:val="20"/>
        </w:rPr>
      </w:pPr>
      <w:r w:rsidRPr="002E1BB0">
        <w:rPr>
          <w:rFonts w:ascii="Trebuchet MS" w:eastAsia="Calibri" w:hAnsi="Trebuchet MS"/>
          <w:b/>
          <w:bCs/>
          <w:sz w:val="20"/>
          <w:szCs w:val="20"/>
          <w:lang w:eastAsia="en-US"/>
        </w:rPr>
        <w:t>Należę do grupy:</w:t>
      </w:r>
    </w:p>
    <w:p w14:paraId="13219F8B" w14:textId="77777777" w:rsidR="00E44108" w:rsidRPr="002E1BB0" w:rsidRDefault="00E44108" w:rsidP="00E44108">
      <w:pPr>
        <w:pStyle w:val="Akapitzlist"/>
        <w:spacing w:after="0" w:line="240" w:lineRule="auto"/>
        <w:ind w:left="284" w:firstLine="56"/>
        <w:rPr>
          <w:rFonts w:ascii="Trebuchet MS" w:hAnsi="Trebuchet MS"/>
          <w:b/>
          <w:bCs/>
          <w:sz w:val="20"/>
          <w:szCs w:val="20"/>
        </w:rPr>
      </w:pPr>
      <w:r w:rsidRPr="002E1BB0">
        <w:rPr>
          <w:rFonts w:ascii="Segoe UI Symbol" w:hAnsi="Segoe UI Symbol" w:cs="Segoe UI Symbol"/>
          <w:b/>
          <w:sz w:val="20"/>
          <w:szCs w:val="20"/>
        </w:rPr>
        <w:t>☐</w:t>
      </w:r>
      <w:r w:rsidRPr="002E1BB0">
        <w:rPr>
          <w:rFonts w:ascii="Trebuchet MS" w:hAnsi="Trebuchet MS"/>
          <w:sz w:val="20"/>
          <w:szCs w:val="20"/>
        </w:rPr>
        <w:t xml:space="preserve">     </w:t>
      </w:r>
      <w:r w:rsidRPr="002E1BB0">
        <w:rPr>
          <w:rFonts w:ascii="Trebuchet MS" w:hAnsi="Trebuchet MS"/>
          <w:b/>
          <w:bCs/>
          <w:sz w:val="20"/>
          <w:szCs w:val="20"/>
        </w:rPr>
        <w:t>mikroprzedsiębiorstw;</w:t>
      </w:r>
    </w:p>
    <w:p w14:paraId="0BF256F7" w14:textId="77777777" w:rsidR="00E44108" w:rsidRPr="002E1BB0" w:rsidRDefault="00E44108" w:rsidP="00E44108">
      <w:pPr>
        <w:pStyle w:val="Akapitzlist"/>
        <w:spacing w:after="0" w:line="240" w:lineRule="auto"/>
        <w:ind w:left="284" w:firstLine="56"/>
        <w:rPr>
          <w:rFonts w:ascii="Trebuchet MS" w:hAnsi="Trebuchet MS"/>
          <w:b/>
          <w:bCs/>
          <w:sz w:val="20"/>
          <w:szCs w:val="20"/>
        </w:rPr>
      </w:pPr>
      <w:r w:rsidRPr="002E1BB0">
        <w:rPr>
          <w:rFonts w:ascii="Segoe UI Symbol" w:hAnsi="Segoe UI Symbol" w:cs="Segoe UI Symbol"/>
          <w:b/>
          <w:bCs/>
          <w:sz w:val="20"/>
          <w:szCs w:val="20"/>
        </w:rPr>
        <w:t>☐</w:t>
      </w:r>
      <w:r w:rsidRPr="002E1BB0">
        <w:rPr>
          <w:rFonts w:ascii="Trebuchet MS" w:hAnsi="Trebuchet MS"/>
          <w:b/>
          <w:bCs/>
          <w:sz w:val="20"/>
          <w:szCs w:val="20"/>
        </w:rPr>
        <w:t xml:space="preserve">     małych przedsiębiorstw;</w:t>
      </w:r>
    </w:p>
    <w:p w14:paraId="6AFEEF6F" w14:textId="77777777" w:rsidR="00E44108" w:rsidRPr="002E1BB0" w:rsidRDefault="00E44108" w:rsidP="00E44108">
      <w:pPr>
        <w:ind w:left="1077" w:hanging="737"/>
        <w:rPr>
          <w:rFonts w:ascii="Trebuchet MS" w:eastAsia="Calibri" w:hAnsi="Trebuchet MS"/>
          <w:b/>
          <w:bCs/>
          <w:sz w:val="20"/>
          <w:szCs w:val="20"/>
          <w:lang w:eastAsia="en-US"/>
        </w:rPr>
      </w:pPr>
      <w:r w:rsidRPr="002E1BB0">
        <w:rPr>
          <w:rFonts w:ascii="Segoe UI Symbol" w:eastAsia="Calibri" w:hAnsi="Segoe UI Symbol" w:cs="Segoe UI Symbol"/>
          <w:b/>
          <w:bCs/>
          <w:sz w:val="20"/>
          <w:szCs w:val="20"/>
          <w:lang w:eastAsia="en-US"/>
        </w:rPr>
        <w:t>☐</w:t>
      </w:r>
      <w:r w:rsidRPr="002E1BB0">
        <w:rPr>
          <w:rFonts w:ascii="Trebuchet MS" w:eastAsia="Calibri" w:hAnsi="Trebuchet MS"/>
          <w:b/>
          <w:bCs/>
          <w:sz w:val="20"/>
          <w:szCs w:val="20"/>
          <w:lang w:eastAsia="en-US"/>
        </w:rPr>
        <w:t xml:space="preserve">     średnich przedsiębiorstw;</w:t>
      </w:r>
    </w:p>
    <w:p w14:paraId="51346DE2" w14:textId="77777777" w:rsidR="00E44108" w:rsidRPr="002E1BB0" w:rsidRDefault="00E44108" w:rsidP="00E44108">
      <w:pPr>
        <w:pStyle w:val="Akapitzlist"/>
        <w:spacing w:after="0" w:line="240" w:lineRule="auto"/>
        <w:ind w:left="284" w:hanging="737"/>
        <w:rPr>
          <w:rFonts w:ascii="Trebuchet MS" w:hAnsi="Trebuchet MS"/>
          <w:b/>
          <w:bCs/>
          <w:sz w:val="20"/>
          <w:szCs w:val="20"/>
        </w:rPr>
      </w:pPr>
      <w:r w:rsidRPr="002E1BB0">
        <w:rPr>
          <w:rFonts w:ascii="Trebuchet MS" w:hAnsi="Trebuchet MS"/>
          <w:b/>
          <w:sz w:val="20"/>
          <w:szCs w:val="20"/>
        </w:rPr>
        <w:tab/>
        <w:t xml:space="preserve"> </w:t>
      </w:r>
      <w:r w:rsidRPr="002E1BB0">
        <w:rPr>
          <w:rFonts w:ascii="Segoe UI Symbol" w:hAnsi="Segoe UI Symbol" w:cs="Segoe UI Symbol"/>
          <w:b/>
          <w:sz w:val="20"/>
          <w:szCs w:val="20"/>
        </w:rPr>
        <w:t>☐</w:t>
      </w:r>
      <w:r w:rsidRPr="002E1BB0">
        <w:rPr>
          <w:rFonts w:ascii="Trebuchet MS" w:hAnsi="Trebuchet MS"/>
          <w:sz w:val="20"/>
          <w:szCs w:val="20"/>
        </w:rPr>
        <w:t xml:space="preserve">     </w:t>
      </w:r>
      <w:r w:rsidRPr="002E1BB0">
        <w:rPr>
          <w:rFonts w:ascii="Trebuchet MS" w:hAnsi="Trebuchet MS"/>
          <w:b/>
          <w:bCs/>
          <w:sz w:val="20"/>
          <w:szCs w:val="20"/>
        </w:rPr>
        <w:t>dużych przedsiębiorstw;</w:t>
      </w:r>
    </w:p>
    <w:p w14:paraId="63685AFB" w14:textId="77777777" w:rsidR="00E44108" w:rsidRPr="002E1BB0" w:rsidRDefault="00E44108" w:rsidP="00E44108">
      <w:pPr>
        <w:rPr>
          <w:rFonts w:ascii="Trebuchet MS" w:hAnsi="Trebuchet MS"/>
          <w:b/>
          <w:bCs/>
          <w:sz w:val="20"/>
          <w:szCs w:val="20"/>
        </w:rPr>
      </w:pPr>
    </w:p>
    <w:p w14:paraId="35772DE5" w14:textId="77777777" w:rsidR="00E44108" w:rsidRPr="002E1BB0" w:rsidRDefault="00E44108" w:rsidP="00E44108">
      <w:pPr>
        <w:tabs>
          <w:tab w:val="left" w:pos="360"/>
        </w:tabs>
        <w:ind w:right="28"/>
        <w:jc w:val="both"/>
        <w:rPr>
          <w:rFonts w:ascii="Trebuchet MS" w:hAnsi="Trebuchet MS"/>
          <w:i/>
          <w:sz w:val="18"/>
          <w:szCs w:val="18"/>
        </w:rPr>
      </w:pPr>
      <w:r w:rsidRPr="002E1BB0">
        <w:rPr>
          <w:rFonts w:ascii="Trebuchet MS" w:hAnsi="Trebuchet MS"/>
          <w:i/>
          <w:sz w:val="18"/>
          <w:szCs w:val="18"/>
        </w:rPr>
        <w:t xml:space="preserve">W przypadku Wykonawców składających ofertę wspólną należy wypełnić dla każdego podmiotu osobno. </w:t>
      </w:r>
    </w:p>
    <w:p w14:paraId="38287472" w14:textId="77777777" w:rsidR="00E44108" w:rsidRPr="002E1BB0" w:rsidRDefault="00E44108" w:rsidP="00E44108">
      <w:pPr>
        <w:ind w:right="28"/>
        <w:jc w:val="both"/>
        <w:rPr>
          <w:rFonts w:ascii="Trebuchet MS" w:hAnsi="Trebuchet MS"/>
          <w:i/>
          <w:sz w:val="18"/>
          <w:szCs w:val="18"/>
        </w:rPr>
      </w:pPr>
      <w:r w:rsidRPr="002E1BB0">
        <w:rPr>
          <w:rFonts w:ascii="Trebuchet MS" w:hAnsi="Trebuchet MS"/>
          <w:i/>
          <w:sz w:val="18"/>
          <w:szCs w:val="18"/>
        </w:rPr>
        <w:t>Mikroprzedsiębiorstwo: przedsiębiorstwo, które zatrudnia mniej niż 10 osób i którego roczny obrót lub roczna suma bilansowa nie przekracza 2 milionów EURO.</w:t>
      </w:r>
    </w:p>
    <w:p w14:paraId="0308137B" w14:textId="77777777" w:rsidR="00E44108" w:rsidRPr="002E1BB0" w:rsidRDefault="00E44108" w:rsidP="00E44108">
      <w:pPr>
        <w:ind w:right="28"/>
        <w:jc w:val="both"/>
        <w:rPr>
          <w:rFonts w:ascii="Trebuchet MS" w:hAnsi="Trebuchet MS"/>
          <w:i/>
          <w:sz w:val="18"/>
          <w:szCs w:val="18"/>
        </w:rPr>
      </w:pPr>
      <w:r w:rsidRPr="002E1BB0">
        <w:rPr>
          <w:rFonts w:ascii="Trebuchet MS" w:hAnsi="Trebuchet MS"/>
          <w:i/>
          <w:sz w:val="18"/>
          <w:szCs w:val="18"/>
        </w:rPr>
        <w:t xml:space="preserve">Małe przedsiębiorstwo: przedsiębiorstwo, które zatrudnia mniej niż 50 osób i katorgo roczny obrót lub roczna suma bilansowa nie przekracza 10 milionów EURO. </w:t>
      </w:r>
    </w:p>
    <w:p w14:paraId="67E015E5" w14:textId="36C4F1EC" w:rsidR="00E44108" w:rsidRPr="002E1BB0" w:rsidRDefault="00E44108" w:rsidP="00E44108">
      <w:pPr>
        <w:ind w:right="28"/>
        <w:jc w:val="both"/>
        <w:rPr>
          <w:rFonts w:ascii="Trebuchet MS" w:hAnsi="Trebuchet MS"/>
          <w:i/>
          <w:sz w:val="18"/>
          <w:szCs w:val="18"/>
        </w:rPr>
      </w:pPr>
      <w:r w:rsidRPr="002E1BB0">
        <w:rPr>
          <w:rFonts w:ascii="Trebuchet MS" w:hAnsi="Trebuchet MS"/>
          <w:i/>
          <w:sz w:val="18"/>
          <w:szCs w:val="18"/>
        </w:rPr>
        <w:t>Średnie przedsiębiorstwo: przedsiębiorstwo, które nie jest mikro przedsiębiorstwem ani małym przedsiębiorstwem</w:t>
      </w:r>
      <w:r w:rsidR="002D02BD">
        <w:rPr>
          <w:rFonts w:ascii="Trebuchet MS" w:hAnsi="Trebuchet MS"/>
          <w:i/>
          <w:sz w:val="18"/>
          <w:szCs w:val="18"/>
        </w:rPr>
        <w:br/>
      </w:r>
      <w:r w:rsidRPr="002E1BB0">
        <w:rPr>
          <w:rFonts w:ascii="Trebuchet MS" w:hAnsi="Trebuchet MS"/>
          <w:i/>
          <w:sz w:val="18"/>
          <w:szCs w:val="18"/>
        </w:rPr>
        <w:t xml:space="preserve"> i które zatrudnia mniej niż 250 osób i którego roczny obrót nie przekracza 50 milionów EUR. lub roczna suma bilansowa nie przekracza 43 milionów EURO.</w:t>
      </w:r>
    </w:p>
    <w:p w14:paraId="158F9B62" w14:textId="70DC2C7F" w:rsidR="00A1751B" w:rsidRPr="00724ED9" w:rsidRDefault="00A1751B" w:rsidP="000F3BC4">
      <w:pPr>
        <w:rPr>
          <w:rFonts w:ascii="Trebuchet MS" w:hAnsi="Trebuchet MS"/>
          <w:sz w:val="20"/>
          <w:szCs w:val="20"/>
        </w:rPr>
      </w:pPr>
    </w:p>
    <w:p w14:paraId="0EC07A53" w14:textId="77777777" w:rsidR="000F3BC4" w:rsidRPr="00724ED9" w:rsidRDefault="000F3BC4" w:rsidP="000F3BC4">
      <w:pPr>
        <w:rPr>
          <w:rFonts w:ascii="Trebuchet MS" w:hAnsi="Trebuchet MS"/>
          <w:b/>
          <w:sz w:val="20"/>
          <w:szCs w:val="20"/>
        </w:rPr>
      </w:pPr>
      <w:r w:rsidRPr="00724ED9">
        <w:rPr>
          <w:rFonts w:ascii="Trebuchet MS" w:hAnsi="Trebuchet MS"/>
          <w:b/>
          <w:sz w:val="20"/>
          <w:szCs w:val="20"/>
        </w:rPr>
        <w:t>Oświadczenia ofertowe</w:t>
      </w:r>
    </w:p>
    <w:p w14:paraId="092168D2" w14:textId="77777777" w:rsidR="00E55621" w:rsidRPr="00724ED9" w:rsidRDefault="00E55621" w:rsidP="00173169">
      <w:pPr>
        <w:numPr>
          <w:ilvl w:val="0"/>
          <w:numId w:val="7"/>
        </w:numPr>
        <w:suppressAutoHyphens/>
        <w:jc w:val="both"/>
        <w:rPr>
          <w:rFonts w:ascii="Trebuchet MS" w:hAnsi="Trebuchet MS"/>
          <w:sz w:val="20"/>
          <w:szCs w:val="20"/>
        </w:rPr>
      </w:pPr>
      <w:r w:rsidRPr="00724ED9">
        <w:rPr>
          <w:rFonts w:ascii="Trebuchet MS" w:hAnsi="Trebuchet MS"/>
          <w:sz w:val="20"/>
          <w:szCs w:val="20"/>
        </w:rPr>
        <w:t xml:space="preserve">oświadczamy, że zapoznaliśmy się z warunkami Specyfikacji i nie wnosimy do niej zastrzeżeń </w:t>
      </w:r>
      <w:r w:rsidRPr="00724ED9">
        <w:rPr>
          <w:rFonts w:ascii="Trebuchet MS" w:hAnsi="Trebuchet MS"/>
          <w:sz w:val="20"/>
          <w:szCs w:val="20"/>
        </w:rPr>
        <w:br/>
        <w:t>oraz przyjmujemy warunki w niej zawarte.</w:t>
      </w:r>
    </w:p>
    <w:p w14:paraId="61BEE946" w14:textId="77777777" w:rsidR="00E55621" w:rsidRPr="00724ED9" w:rsidRDefault="00E55621" w:rsidP="00173169">
      <w:pPr>
        <w:numPr>
          <w:ilvl w:val="0"/>
          <w:numId w:val="7"/>
        </w:numPr>
        <w:suppressAutoHyphens/>
        <w:jc w:val="both"/>
        <w:rPr>
          <w:rFonts w:ascii="Trebuchet MS" w:hAnsi="Trebuchet MS"/>
          <w:sz w:val="20"/>
          <w:szCs w:val="20"/>
        </w:rPr>
      </w:pPr>
      <w:r w:rsidRPr="00724ED9">
        <w:rPr>
          <w:rFonts w:ascii="Trebuchet MS" w:hAnsi="Trebuchet MS"/>
          <w:sz w:val="20"/>
          <w:szCs w:val="20"/>
        </w:rPr>
        <w:t>oświadczamy, że zawarty w dokumentacji przetargowej projekt umowy został przez nas zaakceptowany</w:t>
      </w:r>
    </w:p>
    <w:p w14:paraId="7373BD12" w14:textId="3F375587" w:rsidR="000F3BC4" w:rsidRPr="00E44108" w:rsidRDefault="00E55621" w:rsidP="00173169">
      <w:pPr>
        <w:numPr>
          <w:ilvl w:val="0"/>
          <w:numId w:val="7"/>
        </w:numPr>
        <w:suppressAutoHyphens/>
        <w:jc w:val="both"/>
        <w:rPr>
          <w:rFonts w:ascii="Trebuchet MS" w:hAnsi="Trebuchet MS"/>
          <w:sz w:val="20"/>
          <w:szCs w:val="20"/>
        </w:rPr>
      </w:pPr>
      <w:r w:rsidRPr="00724ED9">
        <w:rPr>
          <w:rFonts w:ascii="Trebuchet MS" w:hAnsi="Trebuchet MS"/>
          <w:sz w:val="20"/>
          <w:szCs w:val="20"/>
        </w:rPr>
        <w:t xml:space="preserve">oświadczamy, że pozyskaliśmy wszystkie informacje pozwalające na sporządzenie oferty </w:t>
      </w:r>
      <w:r w:rsidRPr="00724ED9">
        <w:rPr>
          <w:rFonts w:ascii="Trebuchet MS" w:hAnsi="Trebuchet MS"/>
          <w:sz w:val="20"/>
          <w:szCs w:val="20"/>
        </w:rPr>
        <w:br/>
        <w:t>oraz wykonanie w/w zamówienia.</w:t>
      </w:r>
    </w:p>
    <w:p w14:paraId="3A29421E" w14:textId="77777777" w:rsidR="000F3BC4" w:rsidRPr="00724ED9" w:rsidRDefault="000F3BC4" w:rsidP="000F3BC4">
      <w:pPr>
        <w:rPr>
          <w:rFonts w:ascii="Trebuchet MS" w:hAnsi="Trebuchet MS"/>
          <w:sz w:val="20"/>
          <w:szCs w:val="20"/>
        </w:rPr>
      </w:pPr>
    </w:p>
    <w:p w14:paraId="5FBC4451" w14:textId="6E68D41C" w:rsidR="00966508" w:rsidRDefault="00966508" w:rsidP="000F3BC4">
      <w:pPr>
        <w:rPr>
          <w:rFonts w:ascii="Trebuchet MS" w:hAnsi="Trebuchet MS"/>
          <w:sz w:val="20"/>
          <w:szCs w:val="20"/>
        </w:rPr>
      </w:pPr>
    </w:p>
    <w:p w14:paraId="469E1867" w14:textId="348F826B" w:rsidR="00A1751B" w:rsidRDefault="00A1751B" w:rsidP="000F3BC4">
      <w:pPr>
        <w:rPr>
          <w:rFonts w:ascii="Trebuchet MS" w:hAnsi="Trebuchet MS"/>
          <w:sz w:val="20"/>
          <w:szCs w:val="20"/>
        </w:rPr>
      </w:pPr>
    </w:p>
    <w:p w14:paraId="008B1FF0" w14:textId="77777777" w:rsidR="00A1751B" w:rsidRDefault="00A1751B" w:rsidP="000F3BC4">
      <w:pPr>
        <w:rPr>
          <w:rFonts w:ascii="Trebuchet MS" w:hAnsi="Trebuchet MS"/>
          <w:sz w:val="20"/>
          <w:szCs w:val="20"/>
        </w:rPr>
      </w:pPr>
    </w:p>
    <w:p w14:paraId="36467232" w14:textId="299AD27B" w:rsidR="00E707BD" w:rsidRDefault="00E707BD" w:rsidP="000F3BC4">
      <w:pPr>
        <w:rPr>
          <w:rFonts w:ascii="Trebuchet MS" w:hAnsi="Trebuchet MS"/>
          <w:sz w:val="20"/>
          <w:szCs w:val="20"/>
        </w:rPr>
      </w:pPr>
    </w:p>
    <w:p w14:paraId="338986C3" w14:textId="77777777" w:rsidR="00E707BD" w:rsidRPr="00724ED9" w:rsidRDefault="00E707BD" w:rsidP="000F3BC4">
      <w:pPr>
        <w:rPr>
          <w:rFonts w:ascii="Trebuchet MS" w:hAnsi="Trebuchet MS"/>
          <w:sz w:val="20"/>
          <w:szCs w:val="20"/>
        </w:rPr>
      </w:pPr>
    </w:p>
    <w:p w14:paraId="5495BADB" w14:textId="77777777" w:rsidR="000F3BC4" w:rsidRPr="00A8718C" w:rsidRDefault="000F3BC4" w:rsidP="000F3BC4">
      <w:pPr>
        <w:ind w:left="360"/>
        <w:rPr>
          <w:rFonts w:ascii="Trebuchet MS" w:hAnsi="Trebuchet MS"/>
          <w:sz w:val="18"/>
          <w:szCs w:val="18"/>
        </w:rPr>
      </w:pPr>
      <w:r w:rsidRPr="00A8718C">
        <w:rPr>
          <w:rFonts w:ascii="Trebuchet MS" w:hAnsi="Trebuchet MS"/>
          <w:sz w:val="18"/>
          <w:szCs w:val="18"/>
        </w:rPr>
        <w:t>…………………..</w:t>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t>…………………………………</w:t>
      </w:r>
    </w:p>
    <w:p w14:paraId="0F2E3ED3" w14:textId="77777777" w:rsidR="000F3BC4" w:rsidRPr="00A8718C" w:rsidRDefault="000F3BC4" w:rsidP="000F3BC4">
      <w:pPr>
        <w:ind w:left="360"/>
        <w:rPr>
          <w:rFonts w:ascii="Trebuchet MS" w:hAnsi="Trebuchet MS"/>
          <w:sz w:val="18"/>
          <w:szCs w:val="18"/>
        </w:rPr>
      </w:pPr>
      <w:r w:rsidRPr="00A8718C">
        <w:rPr>
          <w:rFonts w:ascii="Trebuchet MS" w:hAnsi="Trebuchet MS"/>
          <w:sz w:val="18"/>
          <w:szCs w:val="18"/>
        </w:rPr>
        <w:t>miejsce i data</w:t>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t>podpis i pieczęć osoby upoważnionej</w:t>
      </w:r>
    </w:p>
    <w:p w14:paraId="7C2CE144" w14:textId="77777777" w:rsidR="000F3BC4" w:rsidRPr="00724ED9" w:rsidRDefault="000F3BC4" w:rsidP="000F3BC4">
      <w:pPr>
        <w:ind w:left="360"/>
        <w:rPr>
          <w:rFonts w:ascii="Trebuchet MS" w:hAnsi="Trebuchet MS"/>
          <w:sz w:val="20"/>
          <w:szCs w:val="20"/>
        </w:rPr>
      </w:pPr>
    </w:p>
    <w:p w14:paraId="60CAEBE1" w14:textId="77777777" w:rsidR="000F3BC4" w:rsidRPr="00724ED9" w:rsidRDefault="000F3BC4" w:rsidP="000F3BC4">
      <w:pPr>
        <w:rPr>
          <w:rFonts w:ascii="Trebuchet MS" w:hAnsi="Trebuchet MS"/>
          <w:i/>
          <w:sz w:val="20"/>
          <w:szCs w:val="20"/>
        </w:rPr>
      </w:pPr>
    </w:p>
    <w:p w14:paraId="63C81271" w14:textId="77777777" w:rsidR="000F3BC4" w:rsidRPr="00724ED9" w:rsidRDefault="000F3BC4" w:rsidP="00FB65D8">
      <w:pPr>
        <w:rPr>
          <w:rFonts w:ascii="Trebuchet MS" w:hAnsi="Trebuchet MS"/>
          <w:b/>
          <w:sz w:val="20"/>
          <w:szCs w:val="20"/>
        </w:rPr>
      </w:pPr>
    </w:p>
    <w:p w14:paraId="0D7874FC" w14:textId="77777777" w:rsidR="00FB3982" w:rsidRPr="00724ED9" w:rsidRDefault="00FB3982" w:rsidP="009C1E53">
      <w:pPr>
        <w:ind w:left="6372" w:firstLine="708"/>
        <w:rPr>
          <w:rFonts w:ascii="Trebuchet MS" w:hAnsi="Trebuchet MS"/>
          <w:b/>
          <w:sz w:val="20"/>
          <w:szCs w:val="20"/>
        </w:rPr>
      </w:pPr>
    </w:p>
    <w:p w14:paraId="1F4F7D64" w14:textId="77777777" w:rsidR="00E707BD" w:rsidRDefault="00E707BD" w:rsidP="009C1E53">
      <w:pPr>
        <w:ind w:left="6372" w:firstLine="708"/>
        <w:rPr>
          <w:rFonts w:ascii="Trebuchet MS" w:hAnsi="Trebuchet MS"/>
          <w:b/>
          <w:sz w:val="22"/>
          <w:szCs w:val="22"/>
        </w:rPr>
      </w:pPr>
    </w:p>
    <w:p w14:paraId="275FC6A7" w14:textId="77777777" w:rsidR="00E707BD" w:rsidRDefault="00E707BD" w:rsidP="009C1E53">
      <w:pPr>
        <w:ind w:left="6372" w:firstLine="708"/>
        <w:rPr>
          <w:rFonts w:ascii="Trebuchet MS" w:hAnsi="Trebuchet MS"/>
          <w:b/>
          <w:sz w:val="22"/>
          <w:szCs w:val="22"/>
        </w:rPr>
      </w:pPr>
    </w:p>
    <w:p w14:paraId="6228FD6A" w14:textId="77777777" w:rsidR="00E707BD" w:rsidRDefault="00E707BD" w:rsidP="009C1E53">
      <w:pPr>
        <w:ind w:left="6372" w:firstLine="708"/>
        <w:rPr>
          <w:rFonts w:ascii="Trebuchet MS" w:hAnsi="Trebuchet MS"/>
          <w:b/>
          <w:sz w:val="22"/>
          <w:szCs w:val="22"/>
        </w:rPr>
      </w:pPr>
    </w:p>
    <w:p w14:paraId="2D9BA14B" w14:textId="77777777" w:rsidR="00E707BD" w:rsidRDefault="00E707BD" w:rsidP="009C1E53">
      <w:pPr>
        <w:ind w:left="6372" w:firstLine="708"/>
        <w:rPr>
          <w:rFonts w:ascii="Trebuchet MS" w:hAnsi="Trebuchet MS"/>
          <w:b/>
          <w:sz w:val="22"/>
          <w:szCs w:val="22"/>
        </w:rPr>
      </w:pPr>
    </w:p>
    <w:p w14:paraId="03FD1095" w14:textId="77777777" w:rsidR="00E707BD" w:rsidRDefault="00E707BD" w:rsidP="009C1E53">
      <w:pPr>
        <w:ind w:left="6372" w:firstLine="708"/>
        <w:rPr>
          <w:rFonts w:ascii="Trebuchet MS" w:hAnsi="Trebuchet MS"/>
          <w:b/>
          <w:sz w:val="22"/>
          <w:szCs w:val="22"/>
        </w:rPr>
      </w:pPr>
    </w:p>
    <w:p w14:paraId="5DAFC04D" w14:textId="77777777" w:rsidR="00E707BD" w:rsidRDefault="00E707BD" w:rsidP="009C1E53">
      <w:pPr>
        <w:ind w:left="6372" w:firstLine="708"/>
        <w:rPr>
          <w:rFonts w:ascii="Trebuchet MS" w:hAnsi="Trebuchet MS"/>
          <w:b/>
          <w:sz w:val="22"/>
          <w:szCs w:val="22"/>
        </w:rPr>
      </w:pPr>
    </w:p>
    <w:p w14:paraId="558F6724" w14:textId="77777777" w:rsidR="00E707BD" w:rsidRDefault="00E707BD" w:rsidP="009C1E53">
      <w:pPr>
        <w:ind w:left="6372" w:firstLine="708"/>
        <w:rPr>
          <w:rFonts w:ascii="Trebuchet MS" w:hAnsi="Trebuchet MS"/>
          <w:b/>
          <w:sz w:val="22"/>
          <w:szCs w:val="22"/>
        </w:rPr>
      </w:pPr>
    </w:p>
    <w:p w14:paraId="26137F53" w14:textId="77777777" w:rsidR="00E707BD" w:rsidRDefault="00E707BD" w:rsidP="009C1E53">
      <w:pPr>
        <w:ind w:left="6372" w:firstLine="708"/>
        <w:rPr>
          <w:rFonts w:ascii="Trebuchet MS" w:hAnsi="Trebuchet MS"/>
          <w:b/>
          <w:sz w:val="22"/>
          <w:szCs w:val="22"/>
        </w:rPr>
      </w:pPr>
    </w:p>
    <w:p w14:paraId="2C507431" w14:textId="77777777" w:rsidR="00E707BD" w:rsidRDefault="00E707BD" w:rsidP="009C1E53">
      <w:pPr>
        <w:ind w:left="6372" w:firstLine="708"/>
        <w:rPr>
          <w:rFonts w:ascii="Trebuchet MS" w:hAnsi="Trebuchet MS"/>
          <w:b/>
          <w:sz w:val="22"/>
          <w:szCs w:val="22"/>
        </w:rPr>
      </w:pPr>
    </w:p>
    <w:p w14:paraId="53BF1ACF" w14:textId="7B61A3DA" w:rsidR="000A53C0" w:rsidRDefault="000A53C0" w:rsidP="009C1E53">
      <w:pPr>
        <w:ind w:left="6372" w:firstLine="708"/>
        <w:rPr>
          <w:rFonts w:ascii="Trebuchet MS" w:hAnsi="Trebuchet MS"/>
          <w:b/>
          <w:sz w:val="22"/>
          <w:szCs w:val="22"/>
        </w:rPr>
      </w:pPr>
    </w:p>
    <w:p w14:paraId="439417C5" w14:textId="77777777" w:rsidR="00E707BD" w:rsidRDefault="00E707BD" w:rsidP="009C1E53">
      <w:pPr>
        <w:ind w:left="6372" w:firstLine="708"/>
        <w:rPr>
          <w:rFonts w:ascii="Trebuchet MS" w:hAnsi="Trebuchet MS"/>
          <w:b/>
          <w:sz w:val="22"/>
          <w:szCs w:val="22"/>
        </w:rPr>
      </w:pPr>
    </w:p>
    <w:p w14:paraId="612CABA8" w14:textId="46AF065E" w:rsidR="009C1E53" w:rsidRPr="00565D43" w:rsidRDefault="00CB39B6" w:rsidP="009C1E53">
      <w:pPr>
        <w:ind w:left="6372" w:firstLine="708"/>
        <w:rPr>
          <w:rFonts w:ascii="Trebuchet MS" w:hAnsi="Trebuchet MS"/>
          <w:b/>
          <w:sz w:val="22"/>
          <w:szCs w:val="22"/>
        </w:rPr>
      </w:pPr>
      <w:r w:rsidRPr="00565D43">
        <w:rPr>
          <w:rFonts w:ascii="Trebuchet MS" w:hAnsi="Trebuchet MS"/>
          <w:b/>
          <w:sz w:val="22"/>
          <w:szCs w:val="22"/>
        </w:rPr>
        <w:t>ZAŁĄC</w:t>
      </w:r>
      <w:r w:rsidR="005916E2" w:rsidRPr="00565D43">
        <w:rPr>
          <w:rFonts w:ascii="Trebuchet MS" w:hAnsi="Trebuchet MS"/>
          <w:b/>
          <w:sz w:val="22"/>
          <w:szCs w:val="22"/>
        </w:rPr>
        <w:t>ZNIK NR 2</w:t>
      </w:r>
      <w:r w:rsidR="00565D43">
        <w:rPr>
          <w:rFonts w:ascii="Trebuchet MS" w:hAnsi="Trebuchet MS"/>
          <w:b/>
          <w:sz w:val="22"/>
          <w:szCs w:val="22"/>
        </w:rPr>
        <w:t>a</w:t>
      </w:r>
    </w:p>
    <w:p w14:paraId="09C22A25" w14:textId="77777777" w:rsidR="00B27950" w:rsidRPr="00565D43" w:rsidRDefault="00B27950" w:rsidP="009C1E53">
      <w:pPr>
        <w:ind w:left="6372" w:firstLine="708"/>
        <w:rPr>
          <w:rFonts w:ascii="Trebuchet MS" w:hAnsi="Trebuchet MS"/>
          <w:b/>
          <w:sz w:val="22"/>
          <w:szCs w:val="22"/>
        </w:rPr>
      </w:pPr>
    </w:p>
    <w:p w14:paraId="78D7864F" w14:textId="77777777" w:rsidR="009C1E53" w:rsidRPr="00565D43" w:rsidRDefault="009C1E53" w:rsidP="009C1E53">
      <w:pPr>
        <w:rPr>
          <w:rFonts w:ascii="Trebuchet MS" w:hAnsi="Trebuchet MS"/>
          <w:sz w:val="22"/>
          <w:szCs w:val="22"/>
        </w:rPr>
      </w:pPr>
    </w:p>
    <w:p w14:paraId="7F487FBA" w14:textId="77777777" w:rsidR="00B27950" w:rsidRPr="00565D43" w:rsidRDefault="00B27950" w:rsidP="00B27950">
      <w:pPr>
        <w:jc w:val="center"/>
        <w:rPr>
          <w:rFonts w:ascii="Trebuchet MS" w:hAnsi="Trebuchet MS"/>
          <w:b/>
          <w:sz w:val="22"/>
          <w:szCs w:val="22"/>
        </w:rPr>
      </w:pPr>
      <w:r w:rsidRPr="00565D43">
        <w:rPr>
          <w:rFonts w:ascii="Trebuchet MS" w:hAnsi="Trebuchet MS"/>
          <w:b/>
          <w:sz w:val="22"/>
          <w:szCs w:val="22"/>
        </w:rPr>
        <w:t>OŚWIADCZENIE WYKONAWCY</w:t>
      </w:r>
    </w:p>
    <w:p w14:paraId="1B590CAA" w14:textId="77777777" w:rsidR="00B27950" w:rsidRPr="00724ED9" w:rsidRDefault="00B27950" w:rsidP="00B27950">
      <w:pPr>
        <w:rPr>
          <w:rFonts w:ascii="Trebuchet MS" w:hAnsi="Trebuchet MS"/>
          <w:sz w:val="20"/>
          <w:szCs w:val="20"/>
        </w:rPr>
      </w:pPr>
    </w:p>
    <w:p w14:paraId="4247A69B" w14:textId="77777777" w:rsidR="00B27950" w:rsidRPr="00724ED9" w:rsidRDefault="00B27950" w:rsidP="00B27950">
      <w:pPr>
        <w:rPr>
          <w:rFonts w:ascii="Trebuchet MS" w:hAnsi="Trebuchet MS"/>
          <w:sz w:val="20"/>
          <w:szCs w:val="20"/>
        </w:rPr>
      </w:pPr>
    </w:p>
    <w:p w14:paraId="51CF61C6" w14:textId="77777777" w:rsidR="00B27950" w:rsidRPr="00724ED9" w:rsidRDefault="00B27950" w:rsidP="00B27950">
      <w:pPr>
        <w:rPr>
          <w:rFonts w:ascii="Trebuchet MS" w:hAnsi="Trebuchet MS"/>
          <w:sz w:val="20"/>
          <w:szCs w:val="20"/>
        </w:rPr>
      </w:pPr>
      <w:r w:rsidRPr="00724ED9">
        <w:rPr>
          <w:rFonts w:ascii="Trebuchet MS" w:hAnsi="Trebuchet MS"/>
          <w:sz w:val="20"/>
          <w:szCs w:val="20"/>
        </w:rPr>
        <w:t>Nazwa firmy ................................................................................................</w:t>
      </w:r>
    </w:p>
    <w:p w14:paraId="1BE6BE20" w14:textId="77777777" w:rsidR="00B27950" w:rsidRPr="00724ED9" w:rsidRDefault="00B27950" w:rsidP="00B27950">
      <w:pPr>
        <w:rPr>
          <w:rFonts w:ascii="Trebuchet MS" w:hAnsi="Trebuchet MS"/>
          <w:sz w:val="20"/>
          <w:szCs w:val="20"/>
        </w:rPr>
      </w:pPr>
    </w:p>
    <w:p w14:paraId="7E189941" w14:textId="77777777" w:rsidR="00B27950" w:rsidRPr="00724ED9" w:rsidRDefault="00B27950" w:rsidP="00B27950">
      <w:pPr>
        <w:rPr>
          <w:rFonts w:ascii="Trebuchet MS" w:hAnsi="Trebuchet MS"/>
          <w:sz w:val="20"/>
          <w:szCs w:val="20"/>
        </w:rPr>
      </w:pPr>
      <w:r w:rsidRPr="00724ED9">
        <w:rPr>
          <w:rFonts w:ascii="Trebuchet MS" w:hAnsi="Trebuchet MS"/>
          <w:sz w:val="20"/>
          <w:szCs w:val="20"/>
        </w:rPr>
        <w:t>.....................................................................................................................</w:t>
      </w:r>
    </w:p>
    <w:p w14:paraId="10BC4555" w14:textId="77777777" w:rsidR="00B27950" w:rsidRPr="00724ED9" w:rsidRDefault="00B27950" w:rsidP="00B27950">
      <w:pPr>
        <w:rPr>
          <w:rFonts w:ascii="Trebuchet MS" w:hAnsi="Trebuchet MS"/>
          <w:sz w:val="20"/>
          <w:szCs w:val="20"/>
        </w:rPr>
      </w:pPr>
    </w:p>
    <w:p w14:paraId="21BC84F4" w14:textId="77777777" w:rsidR="00B27950" w:rsidRPr="00724ED9" w:rsidRDefault="00B27950" w:rsidP="00B27950">
      <w:pPr>
        <w:rPr>
          <w:rFonts w:ascii="Trebuchet MS" w:hAnsi="Trebuchet MS"/>
          <w:b/>
          <w:sz w:val="20"/>
          <w:szCs w:val="20"/>
          <w:lang w:val="de-DE"/>
        </w:rPr>
      </w:pPr>
      <w:r w:rsidRPr="00724ED9">
        <w:rPr>
          <w:rFonts w:ascii="Trebuchet MS" w:hAnsi="Trebuchet MS"/>
          <w:sz w:val="20"/>
          <w:szCs w:val="20"/>
        </w:rPr>
        <w:t>Adres ...........................................................................................................</w:t>
      </w:r>
    </w:p>
    <w:p w14:paraId="58454B86" w14:textId="77777777" w:rsidR="00B27950" w:rsidRPr="00724ED9" w:rsidRDefault="00B27950" w:rsidP="00B27950">
      <w:pPr>
        <w:jc w:val="center"/>
        <w:rPr>
          <w:rFonts w:ascii="Trebuchet MS" w:hAnsi="Trebuchet MS"/>
          <w:b/>
          <w:sz w:val="20"/>
          <w:szCs w:val="20"/>
        </w:rPr>
      </w:pPr>
    </w:p>
    <w:p w14:paraId="756F2712" w14:textId="77777777" w:rsidR="00B27950" w:rsidRPr="00724ED9" w:rsidRDefault="00B27950" w:rsidP="00B27950">
      <w:pPr>
        <w:rPr>
          <w:rFonts w:ascii="Trebuchet MS" w:hAnsi="Trebuchet MS"/>
          <w:sz w:val="20"/>
          <w:szCs w:val="20"/>
        </w:rPr>
      </w:pPr>
    </w:p>
    <w:p w14:paraId="443AE41C" w14:textId="3E470912" w:rsidR="00B27950" w:rsidRPr="00660838" w:rsidRDefault="00B27950" w:rsidP="00B27950">
      <w:pPr>
        <w:jc w:val="both"/>
        <w:rPr>
          <w:rFonts w:ascii="Trebuchet MS" w:hAnsi="Trebuchet MS"/>
          <w:b/>
          <w:sz w:val="20"/>
          <w:szCs w:val="20"/>
        </w:rPr>
      </w:pPr>
      <w:r w:rsidRPr="00660838">
        <w:rPr>
          <w:rFonts w:ascii="Trebuchet MS" w:hAnsi="Trebuchet MS"/>
          <w:b/>
          <w:sz w:val="20"/>
          <w:szCs w:val="20"/>
        </w:rPr>
        <w:t>Przystępując do przetargu na</w:t>
      </w:r>
      <w:r w:rsidR="00FF63D5" w:rsidRPr="00FF63D5">
        <w:t xml:space="preserve"> </w:t>
      </w:r>
      <w:r w:rsidR="00FF63D5">
        <w:rPr>
          <w:rFonts w:ascii="Trebuchet MS" w:hAnsi="Trebuchet MS"/>
          <w:b/>
          <w:sz w:val="20"/>
          <w:szCs w:val="20"/>
        </w:rPr>
        <w:t>ś</w:t>
      </w:r>
      <w:r w:rsidR="00FF63D5" w:rsidRPr="00FF63D5">
        <w:rPr>
          <w:rFonts w:ascii="Trebuchet MS" w:hAnsi="Trebuchet MS"/>
          <w:b/>
          <w:sz w:val="20"/>
          <w:szCs w:val="20"/>
        </w:rPr>
        <w:t>wiadczenie usług całodobowego monitoringu sygnałów systemów alarmowych oraz systemu kontroli dostępu wraz ze wsparciem grupy interwencyjnej na obiektach PWiK Sp. z o.o. na terenie miasta Ruda Śląska</w:t>
      </w:r>
      <w:r w:rsidR="00FF63D5">
        <w:rPr>
          <w:rFonts w:ascii="Trebuchet MS" w:hAnsi="Trebuchet MS"/>
          <w:b/>
          <w:sz w:val="20"/>
          <w:szCs w:val="20"/>
        </w:rPr>
        <w:t>,</w:t>
      </w:r>
      <w:r w:rsidR="00660838" w:rsidRPr="00660838">
        <w:rPr>
          <w:rFonts w:ascii="Trebuchet MS" w:hAnsi="Trebuchet MS"/>
          <w:b/>
          <w:sz w:val="20"/>
          <w:szCs w:val="20"/>
        </w:rPr>
        <w:t xml:space="preserve"> </w:t>
      </w:r>
      <w:r w:rsidRPr="00660838">
        <w:rPr>
          <w:rFonts w:ascii="Trebuchet MS" w:hAnsi="Trebuchet MS"/>
          <w:b/>
          <w:sz w:val="20"/>
          <w:szCs w:val="20"/>
        </w:rPr>
        <w:t>niniejszym Wykonawca oświadcza iż:</w:t>
      </w:r>
    </w:p>
    <w:p w14:paraId="224DE8B4" w14:textId="77777777" w:rsidR="00B27950" w:rsidRPr="00724ED9" w:rsidRDefault="00B27950" w:rsidP="00B27950">
      <w:pPr>
        <w:jc w:val="both"/>
        <w:rPr>
          <w:rFonts w:ascii="Trebuchet MS" w:hAnsi="Trebuchet MS"/>
          <w:b/>
          <w:sz w:val="20"/>
          <w:szCs w:val="20"/>
        </w:rPr>
      </w:pPr>
    </w:p>
    <w:p w14:paraId="21E515C3" w14:textId="42D5C30A" w:rsidR="00B27950" w:rsidRDefault="00B27950" w:rsidP="00173169">
      <w:pPr>
        <w:numPr>
          <w:ilvl w:val="0"/>
          <w:numId w:val="4"/>
        </w:numPr>
        <w:suppressAutoHyphens/>
        <w:spacing w:line="276" w:lineRule="auto"/>
        <w:jc w:val="both"/>
        <w:rPr>
          <w:rFonts w:ascii="Trebuchet MS" w:hAnsi="Trebuchet MS"/>
          <w:sz w:val="20"/>
          <w:szCs w:val="20"/>
        </w:rPr>
      </w:pPr>
      <w:r w:rsidRPr="003B347E">
        <w:rPr>
          <w:rFonts w:ascii="Trebuchet MS" w:hAnsi="Trebuchet MS"/>
          <w:sz w:val="20"/>
          <w:szCs w:val="20"/>
        </w:rPr>
        <w:t>nie podlega wykluczeniu z postępowania na podstawie §5 ust. 1 pkt 1.1. Specyfikacji,</w:t>
      </w:r>
    </w:p>
    <w:p w14:paraId="7DB35D7B" w14:textId="66068417" w:rsidR="00F036BB" w:rsidRPr="00F036BB" w:rsidRDefault="00F036BB" w:rsidP="00F036BB">
      <w:pPr>
        <w:pStyle w:val="Akapitzlist"/>
        <w:numPr>
          <w:ilvl w:val="0"/>
          <w:numId w:val="4"/>
        </w:numPr>
        <w:rPr>
          <w:rFonts w:ascii="Trebuchet MS" w:eastAsia="Times New Roman" w:hAnsi="Trebuchet MS"/>
          <w:sz w:val="20"/>
          <w:szCs w:val="20"/>
          <w:lang w:eastAsia="pl-PL"/>
        </w:rPr>
      </w:pPr>
      <w:r w:rsidRPr="00F036BB">
        <w:rPr>
          <w:rFonts w:ascii="Trebuchet MS" w:eastAsia="Times New Roman" w:hAnsi="Trebuchet MS"/>
          <w:sz w:val="20"/>
          <w:szCs w:val="20"/>
          <w:lang w:eastAsia="pl-PL"/>
        </w:rPr>
        <w:t>spełnia warunki udziału w po</w:t>
      </w:r>
      <w:r>
        <w:rPr>
          <w:rFonts w:ascii="Trebuchet MS" w:eastAsia="Times New Roman" w:hAnsi="Trebuchet MS"/>
          <w:sz w:val="20"/>
          <w:szCs w:val="20"/>
          <w:lang w:eastAsia="pl-PL"/>
        </w:rPr>
        <w:t>stępowaniu określone w §5 ust. 1 pkt 1.2</w:t>
      </w:r>
      <w:r w:rsidRPr="00F036BB">
        <w:rPr>
          <w:rFonts w:ascii="Trebuchet MS" w:eastAsia="Times New Roman" w:hAnsi="Trebuchet MS"/>
          <w:sz w:val="20"/>
          <w:szCs w:val="20"/>
          <w:lang w:eastAsia="pl-PL"/>
        </w:rPr>
        <w:t xml:space="preserve">. Specyfikacji, </w:t>
      </w:r>
    </w:p>
    <w:p w14:paraId="1DA838B7" w14:textId="2AA872FC" w:rsidR="003B347E" w:rsidRPr="003B347E" w:rsidRDefault="003B347E" w:rsidP="00173169">
      <w:pPr>
        <w:pStyle w:val="Akapitzlist"/>
        <w:numPr>
          <w:ilvl w:val="0"/>
          <w:numId w:val="4"/>
        </w:numPr>
        <w:suppressAutoHyphens/>
        <w:spacing w:after="0" w:line="276" w:lineRule="auto"/>
        <w:jc w:val="both"/>
        <w:rPr>
          <w:rFonts w:ascii="Trebuchet MS" w:hAnsi="Trebuchet MS"/>
          <w:sz w:val="20"/>
          <w:szCs w:val="20"/>
        </w:rPr>
      </w:pPr>
      <w:r w:rsidRPr="003B347E">
        <w:rPr>
          <w:rFonts w:ascii="Trebuchet MS" w:hAnsi="Trebuchet MS"/>
          <w:sz w:val="20"/>
          <w:szCs w:val="20"/>
        </w:rPr>
        <w:t>nie podlega wykluczeniu z postępowania na podstawie art. 7 ust. 1 ustawy z dnia 13 kwietnia 2022r.</w:t>
      </w:r>
      <w:r w:rsidRPr="003B347E">
        <w:rPr>
          <w:rFonts w:ascii="Trebuchet MS" w:hAnsi="Trebuchet MS"/>
          <w:sz w:val="20"/>
          <w:szCs w:val="20"/>
        </w:rPr>
        <w:br/>
        <w:t xml:space="preserve">o szczególnych rozwiązaniach w zakresie przeciwdziałania wspieraniu agresji na Ukrainę oraz służących ochronie bezpieczeństwa narodowego (Dz.U. poz. 835), </w:t>
      </w:r>
    </w:p>
    <w:p w14:paraId="6C80A18B" w14:textId="4679DA8E" w:rsidR="00B27950" w:rsidRPr="003B347E" w:rsidRDefault="00B27950" w:rsidP="00173169">
      <w:pPr>
        <w:numPr>
          <w:ilvl w:val="0"/>
          <w:numId w:val="4"/>
        </w:numPr>
        <w:tabs>
          <w:tab w:val="left" w:pos="0"/>
        </w:tabs>
        <w:suppressAutoHyphens/>
        <w:spacing w:line="276" w:lineRule="auto"/>
        <w:jc w:val="both"/>
        <w:rPr>
          <w:rFonts w:ascii="Trebuchet MS" w:hAnsi="Trebuchet MS"/>
          <w:sz w:val="20"/>
          <w:szCs w:val="20"/>
        </w:rPr>
      </w:pPr>
      <w:r w:rsidRPr="003B347E">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3B347E">
        <w:rPr>
          <w:rFonts w:ascii="Trebuchet MS" w:hAnsi="Trebuchet MS"/>
          <w:b/>
          <w:sz w:val="20"/>
          <w:szCs w:val="20"/>
        </w:rPr>
        <w:t xml:space="preserve">Załącznik nr </w:t>
      </w:r>
      <w:r w:rsidR="00F036BB">
        <w:rPr>
          <w:rFonts w:ascii="Trebuchet MS" w:hAnsi="Trebuchet MS"/>
          <w:b/>
          <w:sz w:val="20"/>
          <w:szCs w:val="20"/>
        </w:rPr>
        <w:t>4</w:t>
      </w:r>
      <w:r w:rsidRPr="003B347E">
        <w:rPr>
          <w:rFonts w:ascii="Trebuchet MS" w:hAnsi="Trebuchet MS"/>
          <w:sz w:val="20"/>
          <w:szCs w:val="20"/>
        </w:rPr>
        <w:t xml:space="preserve"> do postępowania wraz z informacją dotyczącą przedmiotu postępowania, w związku </w:t>
      </w:r>
      <w:r w:rsidRPr="003B347E">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14:paraId="1DC24B2F" w14:textId="39D9C8D3" w:rsidR="00B27950" w:rsidRPr="003B347E" w:rsidRDefault="00B27950" w:rsidP="00173169">
      <w:pPr>
        <w:numPr>
          <w:ilvl w:val="0"/>
          <w:numId w:val="4"/>
        </w:numPr>
        <w:tabs>
          <w:tab w:val="left" w:pos="0"/>
        </w:tabs>
        <w:suppressAutoHyphens/>
        <w:spacing w:line="276" w:lineRule="auto"/>
        <w:jc w:val="both"/>
        <w:rPr>
          <w:rFonts w:ascii="Trebuchet MS" w:hAnsi="Trebuchet MS"/>
          <w:sz w:val="20"/>
          <w:szCs w:val="20"/>
        </w:rPr>
      </w:pPr>
      <w:r w:rsidRPr="003B347E">
        <w:rPr>
          <w:rFonts w:ascii="Trebuchet MS" w:hAnsi="Trebuchet MS"/>
          <w:sz w:val="20"/>
          <w:szCs w:val="20"/>
        </w:rPr>
        <w:t>zobowiązuje się przekaza</w:t>
      </w:r>
      <w:r w:rsidR="00F036BB">
        <w:rPr>
          <w:rFonts w:ascii="Trebuchet MS" w:hAnsi="Trebuchet MS"/>
          <w:sz w:val="20"/>
          <w:szCs w:val="20"/>
        </w:rPr>
        <w:t>ć osobom, o których mowa w pkt 4</w:t>
      </w:r>
      <w:r w:rsidRPr="003B347E">
        <w:rPr>
          <w:rFonts w:ascii="Trebuchet MS" w:hAnsi="Trebuchet MS"/>
          <w:sz w:val="20"/>
          <w:szCs w:val="20"/>
        </w:rPr>
        <w:t xml:space="preserve"> powyżej</w:t>
      </w:r>
      <w:r w:rsidRPr="003B347E">
        <w:rPr>
          <w:rFonts w:ascii="Trebuchet MS" w:hAnsi="Trebuchet MS"/>
          <w:b/>
          <w:sz w:val="20"/>
          <w:szCs w:val="20"/>
        </w:rPr>
        <w:t xml:space="preserve"> Załącznik nr </w:t>
      </w:r>
      <w:r w:rsidR="00F036BB">
        <w:rPr>
          <w:rFonts w:ascii="Trebuchet MS" w:hAnsi="Trebuchet MS"/>
          <w:b/>
          <w:sz w:val="20"/>
          <w:szCs w:val="20"/>
        </w:rPr>
        <w:t>4</w:t>
      </w:r>
      <w:r w:rsidRPr="003B347E">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14:paraId="41CAFCF3" w14:textId="77777777" w:rsidR="00B27950" w:rsidRPr="00724ED9" w:rsidRDefault="00B27950" w:rsidP="00B27950">
      <w:pPr>
        <w:shd w:val="clear" w:color="auto" w:fill="FFFFFF"/>
        <w:ind w:left="284" w:hanging="284"/>
        <w:rPr>
          <w:rFonts w:ascii="Trebuchet MS" w:hAnsi="Trebuchet MS" w:cs="Segoe UI"/>
          <w:sz w:val="20"/>
          <w:szCs w:val="20"/>
        </w:rPr>
      </w:pPr>
      <w:r w:rsidRPr="00724ED9">
        <w:rPr>
          <w:rFonts w:ascii="Trebuchet MS" w:hAnsi="Trebuchet MS" w:cs="Segoe UI"/>
          <w:sz w:val="20"/>
          <w:szCs w:val="20"/>
        </w:rPr>
        <w:t> </w:t>
      </w:r>
    </w:p>
    <w:p w14:paraId="2356DCEE" w14:textId="77777777" w:rsidR="00B27950" w:rsidRPr="00724ED9" w:rsidRDefault="00B27950" w:rsidP="00B27950">
      <w:pPr>
        <w:rPr>
          <w:rFonts w:ascii="Trebuchet MS" w:hAnsi="Trebuchet MS"/>
          <w:sz w:val="20"/>
          <w:szCs w:val="20"/>
        </w:rPr>
      </w:pPr>
    </w:p>
    <w:p w14:paraId="56666A74" w14:textId="77777777" w:rsidR="00B27950" w:rsidRPr="00724ED9" w:rsidRDefault="00B27950" w:rsidP="00B27950">
      <w:pPr>
        <w:rPr>
          <w:rFonts w:ascii="Trebuchet MS" w:hAnsi="Trebuchet MS"/>
          <w:sz w:val="20"/>
          <w:szCs w:val="20"/>
        </w:rPr>
      </w:pPr>
    </w:p>
    <w:p w14:paraId="320ED5BC" w14:textId="77777777" w:rsidR="00B27950" w:rsidRPr="00724ED9" w:rsidRDefault="00B27950" w:rsidP="00B27950">
      <w:pPr>
        <w:rPr>
          <w:rFonts w:ascii="Trebuchet MS" w:hAnsi="Trebuchet MS"/>
          <w:sz w:val="20"/>
          <w:szCs w:val="20"/>
        </w:rPr>
      </w:pPr>
    </w:p>
    <w:p w14:paraId="7E2A4EDB" w14:textId="77777777" w:rsidR="00B27950" w:rsidRPr="00724ED9" w:rsidRDefault="00B27950" w:rsidP="00B27950">
      <w:pPr>
        <w:rPr>
          <w:rFonts w:ascii="Trebuchet MS" w:hAnsi="Trebuchet MS"/>
          <w:sz w:val="20"/>
          <w:szCs w:val="20"/>
        </w:rPr>
      </w:pPr>
    </w:p>
    <w:p w14:paraId="3820254A" w14:textId="77777777" w:rsidR="00B27950" w:rsidRPr="00724ED9" w:rsidRDefault="00B27950" w:rsidP="00B27950">
      <w:pPr>
        <w:rPr>
          <w:rFonts w:ascii="Trebuchet MS" w:hAnsi="Trebuchet MS"/>
          <w:sz w:val="20"/>
          <w:szCs w:val="20"/>
        </w:rPr>
      </w:pPr>
    </w:p>
    <w:p w14:paraId="444359EE" w14:textId="77777777" w:rsidR="00B27950" w:rsidRPr="00724ED9" w:rsidRDefault="00B27950" w:rsidP="00B27950">
      <w:pPr>
        <w:ind w:left="360" w:firstLine="348"/>
        <w:rPr>
          <w:rFonts w:ascii="Trebuchet MS" w:hAnsi="Trebuchet MS"/>
          <w:sz w:val="20"/>
          <w:szCs w:val="20"/>
        </w:rPr>
      </w:pPr>
      <w:r w:rsidRPr="00724ED9">
        <w:rPr>
          <w:rFonts w:ascii="Trebuchet MS" w:hAnsi="Trebuchet MS"/>
          <w:sz w:val="20"/>
          <w:szCs w:val="20"/>
        </w:rPr>
        <w:t>…………………..</w:t>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t>…………………………………</w:t>
      </w:r>
    </w:p>
    <w:p w14:paraId="674DD77F" w14:textId="01A13C6A" w:rsidR="00B27950" w:rsidRPr="00085F8B" w:rsidRDefault="00085F8B" w:rsidP="00085F8B">
      <w:pPr>
        <w:rPr>
          <w:rFonts w:ascii="Trebuchet MS" w:hAnsi="Trebuchet MS"/>
          <w:sz w:val="18"/>
          <w:szCs w:val="18"/>
        </w:rPr>
      </w:pPr>
      <w:r w:rsidRPr="00085F8B">
        <w:rPr>
          <w:rFonts w:ascii="Trebuchet MS" w:hAnsi="Trebuchet MS"/>
          <w:sz w:val="18"/>
          <w:szCs w:val="18"/>
        </w:rPr>
        <w:t xml:space="preserve">          </w:t>
      </w:r>
      <w:r>
        <w:rPr>
          <w:rFonts w:ascii="Trebuchet MS" w:hAnsi="Trebuchet MS"/>
          <w:sz w:val="18"/>
          <w:szCs w:val="18"/>
        </w:rPr>
        <w:t xml:space="preserve"> </w:t>
      </w:r>
      <w:r w:rsidRPr="00085F8B">
        <w:rPr>
          <w:rFonts w:ascii="Trebuchet MS" w:hAnsi="Trebuchet MS"/>
          <w:sz w:val="18"/>
          <w:szCs w:val="18"/>
        </w:rPr>
        <w:t>miejsce i data</w:t>
      </w:r>
      <w:r w:rsidRPr="00085F8B">
        <w:rPr>
          <w:rFonts w:ascii="Trebuchet MS" w:hAnsi="Trebuchet MS"/>
          <w:sz w:val="18"/>
          <w:szCs w:val="18"/>
        </w:rPr>
        <w:tab/>
      </w:r>
      <w:r w:rsidRPr="00085F8B">
        <w:rPr>
          <w:rFonts w:ascii="Trebuchet MS" w:hAnsi="Trebuchet MS"/>
          <w:sz w:val="18"/>
          <w:szCs w:val="18"/>
        </w:rPr>
        <w:tab/>
        <w:t xml:space="preserve">                                 </w:t>
      </w:r>
      <w:r>
        <w:rPr>
          <w:rFonts w:ascii="Trebuchet MS" w:hAnsi="Trebuchet MS"/>
          <w:sz w:val="18"/>
          <w:szCs w:val="18"/>
        </w:rPr>
        <w:t xml:space="preserve">      </w:t>
      </w:r>
      <w:r w:rsidR="00B27950" w:rsidRPr="00085F8B">
        <w:rPr>
          <w:rFonts w:ascii="Trebuchet MS" w:hAnsi="Trebuchet MS"/>
          <w:sz w:val="18"/>
          <w:szCs w:val="18"/>
        </w:rPr>
        <w:t>podpis i pieczęć osoby upoważnionej</w:t>
      </w:r>
    </w:p>
    <w:p w14:paraId="30511721" w14:textId="77777777" w:rsidR="00B27950" w:rsidRPr="00724ED9" w:rsidRDefault="00B27950" w:rsidP="00B27950">
      <w:pPr>
        <w:ind w:left="360"/>
        <w:jc w:val="both"/>
        <w:rPr>
          <w:rFonts w:ascii="Trebuchet MS" w:hAnsi="Trebuchet MS"/>
          <w:sz w:val="20"/>
          <w:szCs w:val="20"/>
        </w:rPr>
      </w:pPr>
    </w:p>
    <w:p w14:paraId="31F1075C" w14:textId="77777777" w:rsidR="00B27950" w:rsidRPr="00724ED9" w:rsidRDefault="00B27950" w:rsidP="00B27950">
      <w:pPr>
        <w:jc w:val="both"/>
        <w:rPr>
          <w:rFonts w:ascii="Trebuchet MS" w:hAnsi="Trebuchet MS"/>
          <w:i/>
          <w:iCs/>
          <w:sz w:val="20"/>
          <w:szCs w:val="20"/>
        </w:rPr>
      </w:pPr>
    </w:p>
    <w:p w14:paraId="06B41B02" w14:textId="77777777" w:rsidR="00B27950" w:rsidRPr="00724ED9" w:rsidRDefault="00B27950" w:rsidP="00B27950">
      <w:pPr>
        <w:jc w:val="both"/>
        <w:rPr>
          <w:rFonts w:ascii="Trebuchet MS" w:hAnsi="Trebuchet MS"/>
          <w:i/>
          <w:iCs/>
          <w:sz w:val="20"/>
          <w:szCs w:val="20"/>
        </w:rPr>
      </w:pPr>
    </w:p>
    <w:p w14:paraId="467CD340" w14:textId="77777777" w:rsidR="00B27950" w:rsidRPr="00724ED9" w:rsidRDefault="00B27950" w:rsidP="00B27950">
      <w:pPr>
        <w:jc w:val="both"/>
        <w:rPr>
          <w:rFonts w:ascii="Trebuchet MS" w:hAnsi="Trebuchet MS"/>
          <w:i/>
          <w:iCs/>
          <w:sz w:val="20"/>
          <w:szCs w:val="20"/>
        </w:rPr>
      </w:pPr>
    </w:p>
    <w:p w14:paraId="3DC10894" w14:textId="7F30D27B" w:rsidR="00B27950" w:rsidRDefault="00B27950" w:rsidP="00B27950">
      <w:pPr>
        <w:jc w:val="both"/>
        <w:rPr>
          <w:rFonts w:ascii="Trebuchet MS" w:hAnsi="Trebuchet MS"/>
          <w:i/>
          <w:iCs/>
          <w:sz w:val="20"/>
          <w:szCs w:val="20"/>
        </w:rPr>
      </w:pPr>
    </w:p>
    <w:p w14:paraId="0F07A4CF" w14:textId="77777777" w:rsidR="00085F8B" w:rsidRPr="00724ED9" w:rsidRDefault="00085F8B" w:rsidP="00B27950">
      <w:pPr>
        <w:jc w:val="both"/>
        <w:rPr>
          <w:rFonts w:ascii="Trebuchet MS" w:hAnsi="Trebuchet MS"/>
          <w:i/>
          <w:iCs/>
          <w:sz w:val="20"/>
          <w:szCs w:val="20"/>
        </w:rPr>
      </w:pPr>
    </w:p>
    <w:p w14:paraId="3172F6CD" w14:textId="77777777" w:rsidR="00B27950" w:rsidRPr="00724ED9" w:rsidRDefault="00B27950" w:rsidP="00B27950">
      <w:pPr>
        <w:jc w:val="both"/>
        <w:rPr>
          <w:rFonts w:ascii="Trebuchet MS" w:hAnsi="Trebuchet MS"/>
          <w:i/>
          <w:iCs/>
          <w:sz w:val="20"/>
          <w:szCs w:val="20"/>
        </w:rPr>
      </w:pPr>
    </w:p>
    <w:p w14:paraId="2272D291" w14:textId="3E7FBAA7" w:rsidR="00B27950" w:rsidRPr="00085F8B" w:rsidRDefault="00B27950" w:rsidP="00B27950">
      <w:pPr>
        <w:jc w:val="both"/>
        <w:rPr>
          <w:rFonts w:ascii="Trebuchet MS" w:hAnsi="Trebuchet MS"/>
          <w:i/>
          <w:iCs/>
          <w:sz w:val="18"/>
          <w:szCs w:val="18"/>
        </w:rPr>
      </w:pPr>
      <w:r w:rsidRPr="00085F8B">
        <w:rPr>
          <w:rFonts w:ascii="Trebuchet MS" w:hAnsi="Trebuchet MS"/>
          <w:i/>
          <w:iCs/>
          <w:sz w:val="18"/>
          <w:szCs w:val="18"/>
        </w:rPr>
        <w:t>*RODO - Rozporządzenie Parlamentu Europejskiego i Rady (UE) 2016/</w:t>
      </w:r>
      <w:r w:rsidR="00085F8B">
        <w:rPr>
          <w:rFonts w:ascii="Trebuchet MS" w:hAnsi="Trebuchet MS"/>
          <w:i/>
          <w:iCs/>
          <w:sz w:val="18"/>
          <w:szCs w:val="18"/>
        </w:rPr>
        <w:t xml:space="preserve">679 z dnia 27 kwietnia 2016 r. </w:t>
      </w:r>
      <w:r w:rsidRPr="00085F8B">
        <w:rPr>
          <w:rFonts w:ascii="Trebuchet MS" w:hAnsi="Trebuchet MS"/>
          <w:i/>
          <w:iCs/>
          <w:sz w:val="18"/>
          <w:szCs w:val="18"/>
        </w:rPr>
        <w:t>w sprawie ochrony osób fizycznych w związku z przetwarzaniem danych osobowych i w sprawie swobodnego przepływu takich danych oraz uchylenia dyrektywy 95/46/WE</w:t>
      </w:r>
    </w:p>
    <w:p w14:paraId="2A04D214" w14:textId="77777777" w:rsidR="00B27950" w:rsidRPr="00724ED9" w:rsidRDefault="00B27950" w:rsidP="00B27950">
      <w:pPr>
        <w:jc w:val="both"/>
        <w:rPr>
          <w:rFonts w:ascii="Trebuchet MS" w:hAnsi="Trebuchet MS"/>
          <w:i/>
          <w:iCs/>
          <w:sz w:val="20"/>
          <w:szCs w:val="20"/>
        </w:rPr>
      </w:pPr>
    </w:p>
    <w:p w14:paraId="15FC1519" w14:textId="77777777" w:rsidR="00B27950" w:rsidRPr="00724ED9" w:rsidRDefault="00B27950" w:rsidP="00B27950">
      <w:pPr>
        <w:tabs>
          <w:tab w:val="left" w:pos="8080"/>
        </w:tabs>
        <w:rPr>
          <w:rFonts w:ascii="Trebuchet MS" w:hAnsi="Trebuchet MS"/>
          <w:b/>
          <w:sz w:val="20"/>
          <w:szCs w:val="20"/>
        </w:rPr>
      </w:pPr>
    </w:p>
    <w:p w14:paraId="02C20CAB" w14:textId="43BED6DD" w:rsidR="00B27950" w:rsidRDefault="00B27950" w:rsidP="00B27950">
      <w:pPr>
        <w:tabs>
          <w:tab w:val="left" w:pos="8080"/>
        </w:tabs>
        <w:rPr>
          <w:rFonts w:ascii="Trebuchet MS" w:hAnsi="Trebuchet MS"/>
          <w:b/>
          <w:sz w:val="20"/>
          <w:szCs w:val="20"/>
        </w:rPr>
      </w:pPr>
    </w:p>
    <w:p w14:paraId="0B45C0EB" w14:textId="3737DC5A" w:rsidR="00565D43" w:rsidRDefault="00565D43" w:rsidP="00B27950">
      <w:pPr>
        <w:tabs>
          <w:tab w:val="left" w:pos="8080"/>
        </w:tabs>
        <w:rPr>
          <w:rFonts w:ascii="Trebuchet MS" w:hAnsi="Trebuchet MS"/>
          <w:b/>
          <w:sz w:val="20"/>
          <w:szCs w:val="20"/>
        </w:rPr>
      </w:pPr>
    </w:p>
    <w:p w14:paraId="750D49B9" w14:textId="6602B1F7" w:rsidR="00565D43" w:rsidRDefault="00565D43" w:rsidP="00B27950">
      <w:pPr>
        <w:tabs>
          <w:tab w:val="left" w:pos="8080"/>
        </w:tabs>
        <w:rPr>
          <w:rFonts w:ascii="Trebuchet MS" w:hAnsi="Trebuchet MS"/>
          <w:b/>
          <w:sz w:val="20"/>
          <w:szCs w:val="20"/>
        </w:rPr>
      </w:pPr>
    </w:p>
    <w:p w14:paraId="45457C81" w14:textId="17C0794A" w:rsidR="00565D43" w:rsidRDefault="00565D43" w:rsidP="00B27950">
      <w:pPr>
        <w:tabs>
          <w:tab w:val="left" w:pos="8080"/>
        </w:tabs>
        <w:rPr>
          <w:rFonts w:ascii="Trebuchet MS" w:hAnsi="Trebuchet MS"/>
          <w:b/>
          <w:sz w:val="20"/>
          <w:szCs w:val="20"/>
        </w:rPr>
      </w:pPr>
    </w:p>
    <w:p w14:paraId="361DA234" w14:textId="77777777" w:rsidR="003B347E" w:rsidRDefault="003B347E" w:rsidP="00565D43">
      <w:pPr>
        <w:ind w:left="6372" w:firstLine="708"/>
        <w:rPr>
          <w:rFonts w:ascii="Trebuchet MS" w:hAnsi="Trebuchet MS"/>
          <w:b/>
          <w:sz w:val="22"/>
          <w:szCs w:val="22"/>
        </w:rPr>
      </w:pPr>
    </w:p>
    <w:p w14:paraId="3C81AB66" w14:textId="77777777" w:rsidR="002D02BD" w:rsidRDefault="002D02BD" w:rsidP="00565D43">
      <w:pPr>
        <w:ind w:left="6372" w:firstLine="708"/>
        <w:rPr>
          <w:rFonts w:ascii="Trebuchet MS" w:hAnsi="Trebuchet MS"/>
          <w:b/>
          <w:sz w:val="22"/>
          <w:szCs w:val="22"/>
        </w:rPr>
      </w:pPr>
    </w:p>
    <w:p w14:paraId="55993887" w14:textId="77777777" w:rsidR="002D02BD" w:rsidRDefault="002D02BD" w:rsidP="00565D43">
      <w:pPr>
        <w:ind w:left="6372" w:firstLine="708"/>
        <w:rPr>
          <w:rFonts w:ascii="Trebuchet MS" w:hAnsi="Trebuchet MS"/>
          <w:b/>
          <w:sz w:val="22"/>
          <w:szCs w:val="22"/>
        </w:rPr>
      </w:pPr>
    </w:p>
    <w:p w14:paraId="4E634893" w14:textId="39EC3798" w:rsidR="00565D43" w:rsidRPr="00565D43" w:rsidRDefault="00565D43" w:rsidP="00565D43">
      <w:pPr>
        <w:ind w:left="6372" w:firstLine="708"/>
        <w:rPr>
          <w:rFonts w:ascii="Trebuchet MS" w:hAnsi="Trebuchet MS"/>
          <w:b/>
          <w:sz w:val="22"/>
          <w:szCs w:val="22"/>
        </w:rPr>
      </w:pPr>
      <w:r w:rsidRPr="00565D43">
        <w:rPr>
          <w:rFonts w:ascii="Trebuchet MS" w:hAnsi="Trebuchet MS"/>
          <w:b/>
          <w:sz w:val="22"/>
          <w:szCs w:val="22"/>
        </w:rPr>
        <w:t>ZAŁĄCZNIK NR 2</w:t>
      </w:r>
      <w:r>
        <w:rPr>
          <w:rFonts w:ascii="Trebuchet MS" w:hAnsi="Trebuchet MS"/>
          <w:b/>
          <w:sz w:val="22"/>
          <w:szCs w:val="22"/>
        </w:rPr>
        <w:t>b</w:t>
      </w:r>
    </w:p>
    <w:p w14:paraId="51E402CC" w14:textId="77777777" w:rsidR="00565D43" w:rsidRPr="00565D43" w:rsidRDefault="00565D43" w:rsidP="00565D43">
      <w:pPr>
        <w:ind w:left="6372" w:firstLine="708"/>
        <w:rPr>
          <w:rFonts w:ascii="Trebuchet MS" w:hAnsi="Trebuchet MS"/>
          <w:b/>
          <w:sz w:val="22"/>
          <w:szCs w:val="22"/>
        </w:rPr>
      </w:pPr>
    </w:p>
    <w:p w14:paraId="334C2C52" w14:textId="77777777" w:rsidR="00565D43" w:rsidRPr="00565D43" w:rsidRDefault="00565D43" w:rsidP="00565D43">
      <w:pPr>
        <w:rPr>
          <w:rFonts w:ascii="Trebuchet MS" w:hAnsi="Trebuchet MS"/>
          <w:sz w:val="22"/>
          <w:szCs w:val="22"/>
        </w:rPr>
      </w:pPr>
    </w:p>
    <w:p w14:paraId="4E5A925C" w14:textId="77777777" w:rsidR="000D368D" w:rsidRDefault="00565D43" w:rsidP="00565D43">
      <w:pPr>
        <w:jc w:val="center"/>
        <w:rPr>
          <w:rFonts w:ascii="Trebuchet MS" w:hAnsi="Trebuchet MS"/>
          <w:b/>
          <w:sz w:val="22"/>
          <w:szCs w:val="22"/>
        </w:rPr>
      </w:pPr>
      <w:r w:rsidRPr="00565D43">
        <w:rPr>
          <w:rFonts w:ascii="Trebuchet MS" w:hAnsi="Trebuchet MS"/>
          <w:b/>
          <w:sz w:val="22"/>
          <w:szCs w:val="22"/>
        </w:rPr>
        <w:t>OŚWIADCZENIE WYKONAWCY</w:t>
      </w:r>
      <w:r w:rsidR="000D368D">
        <w:rPr>
          <w:rFonts w:ascii="Trebuchet MS" w:hAnsi="Trebuchet MS"/>
          <w:b/>
          <w:sz w:val="22"/>
          <w:szCs w:val="22"/>
        </w:rPr>
        <w:t xml:space="preserve"> </w:t>
      </w:r>
    </w:p>
    <w:p w14:paraId="0C4D01F6" w14:textId="7D7A0D3B" w:rsidR="00565D43" w:rsidRPr="00565D43" w:rsidRDefault="000D368D" w:rsidP="00565D43">
      <w:pPr>
        <w:jc w:val="center"/>
        <w:rPr>
          <w:rFonts w:ascii="Trebuchet MS" w:hAnsi="Trebuchet MS"/>
          <w:b/>
          <w:sz w:val="22"/>
          <w:szCs w:val="22"/>
        </w:rPr>
      </w:pPr>
      <w:r>
        <w:rPr>
          <w:rFonts w:ascii="Trebuchet MS" w:hAnsi="Trebuchet MS"/>
          <w:b/>
          <w:sz w:val="22"/>
          <w:szCs w:val="22"/>
        </w:rPr>
        <w:t>(dotyczy umowy z operatorem)</w:t>
      </w:r>
    </w:p>
    <w:p w14:paraId="0150E861" w14:textId="77777777" w:rsidR="00565D43" w:rsidRPr="00724ED9" w:rsidRDefault="00565D43" w:rsidP="00565D43">
      <w:pPr>
        <w:rPr>
          <w:rFonts w:ascii="Trebuchet MS" w:hAnsi="Trebuchet MS"/>
          <w:sz w:val="20"/>
          <w:szCs w:val="20"/>
        </w:rPr>
      </w:pPr>
    </w:p>
    <w:p w14:paraId="17EF7296" w14:textId="77777777" w:rsidR="00565D43" w:rsidRPr="00724ED9" w:rsidRDefault="00565D43" w:rsidP="00565D43">
      <w:pPr>
        <w:rPr>
          <w:rFonts w:ascii="Trebuchet MS" w:hAnsi="Trebuchet MS"/>
          <w:sz w:val="20"/>
          <w:szCs w:val="20"/>
        </w:rPr>
      </w:pPr>
    </w:p>
    <w:p w14:paraId="580B9173" w14:textId="77777777" w:rsidR="00565D43" w:rsidRPr="00724ED9" w:rsidRDefault="00565D43" w:rsidP="00565D43">
      <w:pPr>
        <w:rPr>
          <w:rFonts w:ascii="Trebuchet MS" w:hAnsi="Trebuchet MS"/>
          <w:sz w:val="20"/>
          <w:szCs w:val="20"/>
        </w:rPr>
      </w:pPr>
      <w:r w:rsidRPr="00724ED9">
        <w:rPr>
          <w:rFonts w:ascii="Trebuchet MS" w:hAnsi="Trebuchet MS"/>
          <w:sz w:val="20"/>
          <w:szCs w:val="20"/>
        </w:rPr>
        <w:t>Nazwa firmy ................................................................................................</w:t>
      </w:r>
    </w:p>
    <w:p w14:paraId="4ED7CD85" w14:textId="77777777" w:rsidR="00565D43" w:rsidRPr="00724ED9" w:rsidRDefault="00565D43" w:rsidP="00565D43">
      <w:pPr>
        <w:rPr>
          <w:rFonts w:ascii="Trebuchet MS" w:hAnsi="Trebuchet MS"/>
          <w:sz w:val="20"/>
          <w:szCs w:val="20"/>
        </w:rPr>
      </w:pPr>
    </w:p>
    <w:p w14:paraId="47F4364A" w14:textId="77777777" w:rsidR="00565D43" w:rsidRPr="00724ED9" w:rsidRDefault="00565D43" w:rsidP="00565D43">
      <w:pPr>
        <w:rPr>
          <w:rFonts w:ascii="Trebuchet MS" w:hAnsi="Trebuchet MS"/>
          <w:sz w:val="20"/>
          <w:szCs w:val="20"/>
        </w:rPr>
      </w:pPr>
      <w:r w:rsidRPr="00724ED9">
        <w:rPr>
          <w:rFonts w:ascii="Trebuchet MS" w:hAnsi="Trebuchet MS"/>
          <w:sz w:val="20"/>
          <w:szCs w:val="20"/>
        </w:rPr>
        <w:t>.....................................................................................................................</w:t>
      </w:r>
    </w:p>
    <w:p w14:paraId="7ED39FF4" w14:textId="77777777" w:rsidR="00565D43" w:rsidRPr="00724ED9" w:rsidRDefault="00565D43" w:rsidP="00565D43">
      <w:pPr>
        <w:rPr>
          <w:rFonts w:ascii="Trebuchet MS" w:hAnsi="Trebuchet MS"/>
          <w:sz w:val="20"/>
          <w:szCs w:val="20"/>
        </w:rPr>
      </w:pPr>
    </w:p>
    <w:p w14:paraId="17AC4323" w14:textId="77777777" w:rsidR="00565D43" w:rsidRPr="00724ED9" w:rsidRDefault="00565D43" w:rsidP="00565D43">
      <w:pPr>
        <w:rPr>
          <w:rFonts w:ascii="Trebuchet MS" w:hAnsi="Trebuchet MS"/>
          <w:b/>
          <w:sz w:val="20"/>
          <w:szCs w:val="20"/>
          <w:lang w:val="de-DE"/>
        </w:rPr>
      </w:pPr>
      <w:r w:rsidRPr="00724ED9">
        <w:rPr>
          <w:rFonts w:ascii="Trebuchet MS" w:hAnsi="Trebuchet MS"/>
          <w:sz w:val="20"/>
          <w:szCs w:val="20"/>
        </w:rPr>
        <w:t>Adres ...........................................................................................................</w:t>
      </w:r>
    </w:p>
    <w:p w14:paraId="469853FB" w14:textId="77777777" w:rsidR="00565D43" w:rsidRPr="00724ED9" w:rsidRDefault="00565D43" w:rsidP="00565D43">
      <w:pPr>
        <w:jc w:val="center"/>
        <w:rPr>
          <w:rFonts w:ascii="Trebuchet MS" w:hAnsi="Trebuchet MS"/>
          <w:b/>
          <w:sz w:val="20"/>
          <w:szCs w:val="20"/>
        </w:rPr>
      </w:pPr>
    </w:p>
    <w:p w14:paraId="5CDA9BD9" w14:textId="77777777" w:rsidR="00565D43" w:rsidRPr="00724ED9" w:rsidRDefault="00565D43" w:rsidP="00565D43">
      <w:pPr>
        <w:rPr>
          <w:rFonts w:ascii="Trebuchet MS" w:hAnsi="Trebuchet MS"/>
          <w:sz w:val="20"/>
          <w:szCs w:val="20"/>
        </w:rPr>
      </w:pPr>
    </w:p>
    <w:p w14:paraId="4999C19A" w14:textId="1BAE2E04" w:rsidR="00565D43" w:rsidRPr="00085F8B" w:rsidRDefault="00565D43" w:rsidP="00565D43">
      <w:pPr>
        <w:jc w:val="both"/>
        <w:rPr>
          <w:rFonts w:ascii="Trebuchet MS" w:hAnsi="Trebuchet MS"/>
          <w:b/>
          <w:sz w:val="20"/>
          <w:szCs w:val="20"/>
        </w:rPr>
      </w:pPr>
      <w:r w:rsidRPr="00724ED9">
        <w:rPr>
          <w:rFonts w:ascii="Trebuchet MS" w:hAnsi="Trebuchet MS"/>
          <w:b/>
          <w:sz w:val="20"/>
          <w:szCs w:val="20"/>
        </w:rPr>
        <w:t>Przystępując do przetargu na</w:t>
      </w:r>
      <w:r w:rsidR="00660838">
        <w:rPr>
          <w:rFonts w:ascii="Trebuchet MS" w:hAnsi="Trebuchet MS"/>
          <w:b/>
          <w:sz w:val="20"/>
          <w:szCs w:val="20"/>
        </w:rPr>
        <w:t xml:space="preserve">, </w:t>
      </w:r>
      <w:r w:rsidR="00F036BB" w:rsidRPr="00F036BB">
        <w:rPr>
          <w:rFonts w:ascii="Trebuchet MS" w:hAnsi="Trebuchet MS"/>
          <w:b/>
          <w:sz w:val="20"/>
          <w:szCs w:val="20"/>
        </w:rPr>
        <w:t xml:space="preserve">świadczenie usług całodobowego monitoringu sygnałów systemów alarmowych oraz systemu kontroli dostępu wraz ze wsparciem grupy interwencyjnej na obiektach PWiK Sp. z o.o. na terenie miasta Ruda Śląska, </w:t>
      </w:r>
      <w:r w:rsidRPr="00724ED9">
        <w:rPr>
          <w:rFonts w:ascii="Trebuchet MS" w:hAnsi="Trebuchet MS"/>
          <w:b/>
          <w:sz w:val="20"/>
          <w:szCs w:val="20"/>
        </w:rPr>
        <w:t>niniejszym Wykonawca oświadcza iż</w:t>
      </w:r>
      <w:r>
        <w:rPr>
          <w:rFonts w:ascii="Trebuchet MS" w:hAnsi="Trebuchet MS"/>
          <w:b/>
          <w:sz w:val="20"/>
          <w:szCs w:val="20"/>
        </w:rPr>
        <w:t xml:space="preserve"> </w:t>
      </w:r>
      <w:r w:rsidRPr="00085F8B">
        <w:rPr>
          <w:rFonts w:ascii="Trebuchet MS" w:hAnsi="Trebuchet MS"/>
          <w:b/>
          <w:sz w:val="20"/>
          <w:szCs w:val="20"/>
        </w:rPr>
        <w:t>posiada</w:t>
      </w:r>
      <w:r w:rsidR="00085F8B" w:rsidRPr="00085F8B">
        <w:rPr>
          <w:rFonts w:ascii="Trebuchet MS" w:hAnsi="Trebuchet MS"/>
          <w:b/>
          <w:sz w:val="20"/>
          <w:szCs w:val="20"/>
        </w:rPr>
        <w:t xml:space="preserve"> </w:t>
      </w:r>
      <w:r w:rsidR="00085F8B" w:rsidRPr="00085F8B">
        <w:rPr>
          <w:rFonts w:ascii="Trebuchet MS" w:hAnsi="Trebuchet MS"/>
          <w:bCs/>
          <w:sz w:val="20"/>
          <w:szCs w:val="20"/>
        </w:rPr>
        <w:t>(zaznaczyć właściwą opcję).</w:t>
      </w:r>
      <w:r w:rsidRPr="00085F8B">
        <w:rPr>
          <w:rFonts w:ascii="Trebuchet MS" w:hAnsi="Trebuchet MS"/>
          <w:b/>
          <w:sz w:val="20"/>
          <w:szCs w:val="20"/>
        </w:rPr>
        <w:t>:</w:t>
      </w:r>
    </w:p>
    <w:p w14:paraId="6BDC7FED" w14:textId="4C171715" w:rsidR="00565D43" w:rsidRPr="00724ED9" w:rsidRDefault="00565D43" w:rsidP="00565D43">
      <w:pPr>
        <w:jc w:val="both"/>
        <w:rPr>
          <w:rFonts w:ascii="Trebuchet MS" w:hAnsi="Trebuchet MS"/>
          <w:sz w:val="20"/>
          <w:szCs w:val="20"/>
        </w:rPr>
      </w:pPr>
    </w:p>
    <w:p w14:paraId="3009992C" w14:textId="77777777" w:rsidR="00565D43" w:rsidRPr="00724ED9" w:rsidRDefault="00565D43" w:rsidP="00B27950">
      <w:pPr>
        <w:tabs>
          <w:tab w:val="left" w:pos="8080"/>
        </w:tabs>
        <w:rPr>
          <w:rFonts w:ascii="Trebuchet MS" w:hAnsi="Trebuchet MS"/>
          <w:b/>
          <w:sz w:val="20"/>
          <w:szCs w:val="20"/>
        </w:rPr>
      </w:pPr>
    </w:p>
    <w:p w14:paraId="4723A079" w14:textId="3DB6EA31" w:rsidR="00565D43" w:rsidRDefault="00565D43" w:rsidP="00565D43">
      <w:pPr>
        <w:pStyle w:val="Akapitzlist"/>
        <w:spacing w:after="0" w:line="240" w:lineRule="auto"/>
        <w:ind w:left="0" w:firstLine="56"/>
        <w:rPr>
          <w:rFonts w:ascii="Trebuchet MS" w:hAnsi="Trebuchet MS"/>
          <w:sz w:val="20"/>
          <w:szCs w:val="20"/>
        </w:rPr>
      </w:pPr>
      <w:r w:rsidRPr="00565D43">
        <w:rPr>
          <w:rFonts w:ascii="Segoe UI Symbol" w:hAnsi="Segoe UI Symbol" w:cs="Segoe UI Symbol"/>
          <w:b/>
          <w:bCs/>
          <w:sz w:val="20"/>
          <w:szCs w:val="20"/>
        </w:rPr>
        <w:t>☐</w:t>
      </w:r>
      <w:r w:rsidRPr="00565D43">
        <w:rPr>
          <w:rFonts w:ascii="Trebuchet MS" w:hAnsi="Trebuchet MS"/>
          <w:b/>
          <w:bCs/>
          <w:sz w:val="20"/>
          <w:szCs w:val="20"/>
        </w:rPr>
        <w:t xml:space="preserve">     </w:t>
      </w:r>
      <w:r w:rsidRPr="00565D43">
        <w:rPr>
          <w:rFonts w:ascii="Trebuchet MS" w:hAnsi="Trebuchet MS"/>
          <w:sz w:val="20"/>
          <w:szCs w:val="20"/>
        </w:rPr>
        <w:t>Umowę z operatorem GSM na świadczenie usług z wykorzystaniem wydzielonego centrum SMS</w:t>
      </w:r>
    </w:p>
    <w:p w14:paraId="27D83555" w14:textId="18A32DE0" w:rsidR="00565D43" w:rsidRPr="00565D43" w:rsidRDefault="00565D43" w:rsidP="00565D43">
      <w:pPr>
        <w:pStyle w:val="Akapitzlist"/>
        <w:spacing w:after="0" w:line="240" w:lineRule="auto"/>
        <w:ind w:left="284" w:firstLine="56"/>
        <w:rPr>
          <w:rFonts w:ascii="Trebuchet MS" w:hAnsi="Trebuchet MS"/>
          <w:b/>
          <w:bCs/>
          <w:sz w:val="20"/>
          <w:szCs w:val="20"/>
        </w:rPr>
      </w:pPr>
      <w:r w:rsidRPr="00565D43">
        <w:rPr>
          <w:rFonts w:ascii="Trebuchet MS" w:hAnsi="Trebuchet MS"/>
          <w:sz w:val="20"/>
          <w:szCs w:val="20"/>
        </w:rPr>
        <w:t xml:space="preserve"> </w:t>
      </w:r>
    </w:p>
    <w:p w14:paraId="6E22AA32" w14:textId="741E4B44" w:rsidR="00565D43" w:rsidRPr="00565D43" w:rsidRDefault="00565D43" w:rsidP="00565D43">
      <w:pPr>
        <w:pStyle w:val="Akapitzlist"/>
        <w:spacing w:after="0" w:line="240" w:lineRule="auto"/>
        <w:ind w:left="56"/>
        <w:rPr>
          <w:rFonts w:ascii="Trebuchet MS" w:hAnsi="Trebuchet MS"/>
          <w:b/>
          <w:bCs/>
          <w:color w:val="FF0000"/>
          <w:sz w:val="20"/>
          <w:szCs w:val="20"/>
        </w:rPr>
      </w:pPr>
      <w:r w:rsidRPr="00565D43">
        <w:rPr>
          <w:rFonts w:ascii="Segoe UI Symbol" w:hAnsi="Segoe UI Symbol" w:cs="Segoe UI Symbol"/>
          <w:b/>
          <w:sz w:val="20"/>
          <w:szCs w:val="20"/>
        </w:rPr>
        <w:t>☐</w:t>
      </w:r>
      <w:r w:rsidRPr="00565D43">
        <w:rPr>
          <w:rFonts w:ascii="Trebuchet MS" w:hAnsi="Trebuchet MS"/>
          <w:color w:val="FF0000"/>
          <w:sz w:val="20"/>
          <w:szCs w:val="20"/>
        </w:rPr>
        <w:t xml:space="preserve">     </w:t>
      </w:r>
      <w:r w:rsidRPr="00565D43">
        <w:rPr>
          <w:rFonts w:ascii="Trebuchet MS" w:hAnsi="Trebuchet MS"/>
          <w:sz w:val="20"/>
          <w:szCs w:val="20"/>
        </w:rPr>
        <w:t>Umowę z operatorem na świadczenie usług z wykorzystaniem wydzielonej podsieci transmisji</w:t>
      </w:r>
      <w:r w:rsidRPr="00565D43">
        <w:rPr>
          <w:rFonts w:ascii="Trebuchet MS" w:hAnsi="Trebuchet MS"/>
          <w:sz w:val="20"/>
          <w:szCs w:val="20"/>
        </w:rPr>
        <w:br/>
        <w:t xml:space="preserve">        danych (tzw. prywatny APN) </w:t>
      </w:r>
    </w:p>
    <w:p w14:paraId="428D6112" w14:textId="0927B0D2" w:rsidR="00565D43" w:rsidRDefault="00565D43" w:rsidP="00B27950">
      <w:pPr>
        <w:tabs>
          <w:tab w:val="left" w:pos="8080"/>
        </w:tabs>
        <w:rPr>
          <w:rFonts w:ascii="Trebuchet MS" w:hAnsi="Trebuchet MS"/>
          <w:b/>
          <w:sz w:val="20"/>
          <w:szCs w:val="20"/>
        </w:rPr>
      </w:pPr>
    </w:p>
    <w:p w14:paraId="52B71698" w14:textId="38822CD9" w:rsidR="00565D43" w:rsidRDefault="00565D43" w:rsidP="00B27950">
      <w:pPr>
        <w:tabs>
          <w:tab w:val="left" w:pos="8080"/>
        </w:tabs>
        <w:rPr>
          <w:rFonts w:ascii="Trebuchet MS" w:hAnsi="Trebuchet MS"/>
          <w:b/>
          <w:sz w:val="20"/>
          <w:szCs w:val="20"/>
        </w:rPr>
      </w:pPr>
    </w:p>
    <w:p w14:paraId="74FF44B7" w14:textId="14DE5B3D" w:rsidR="00565D43" w:rsidRDefault="00565D43" w:rsidP="00B27950">
      <w:pPr>
        <w:tabs>
          <w:tab w:val="left" w:pos="8080"/>
        </w:tabs>
        <w:rPr>
          <w:rFonts w:ascii="Trebuchet MS" w:hAnsi="Trebuchet MS"/>
          <w:b/>
          <w:sz w:val="20"/>
          <w:szCs w:val="20"/>
        </w:rPr>
      </w:pPr>
    </w:p>
    <w:p w14:paraId="315EF446" w14:textId="3116CAB0" w:rsidR="00565D43" w:rsidRDefault="00565D43" w:rsidP="00B27950">
      <w:pPr>
        <w:tabs>
          <w:tab w:val="left" w:pos="8080"/>
        </w:tabs>
        <w:rPr>
          <w:rFonts w:ascii="Trebuchet MS" w:hAnsi="Trebuchet MS"/>
          <w:b/>
          <w:sz w:val="20"/>
          <w:szCs w:val="20"/>
        </w:rPr>
      </w:pPr>
    </w:p>
    <w:p w14:paraId="526A9050" w14:textId="00D719E5" w:rsidR="00085F8B" w:rsidRDefault="00085F8B" w:rsidP="00B27950">
      <w:pPr>
        <w:tabs>
          <w:tab w:val="left" w:pos="8080"/>
        </w:tabs>
        <w:rPr>
          <w:rFonts w:ascii="Trebuchet MS" w:hAnsi="Trebuchet MS"/>
          <w:b/>
          <w:sz w:val="20"/>
          <w:szCs w:val="20"/>
        </w:rPr>
      </w:pPr>
    </w:p>
    <w:p w14:paraId="570914DF" w14:textId="064DCF0B" w:rsidR="00085F8B" w:rsidRDefault="00085F8B" w:rsidP="00B27950">
      <w:pPr>
        <w:tabs>
          <w:tab w:val="left" w:pos="8080"/>
        </w:tabs>
        <w:rPr>
          <w:rFonts w:ascii="Trebuchet MS" w:hAnsi="Trebuchet MS"/>
          <w:b/>
          <w:sz w:val="20"/>
          <w:szCs w:val="20"/>
        </w:rPr>
      </w:pPr>
    </w:p>
    <w:p w14:paraId="720C9589" w14:textId="5592E820" w:rsidR="00085F8B" w:rsidRDefault="00085F8B" w:rsidP="00B27950">
      <w:pPr>
        <w:tabs>
          <w:tab w:val="left" w:pos="8080"/>
        </w:tabs>
        <w:rPr>
          <w:rFonts w:ascii="Trebuchet MS" w:hAnsi="Trebuchet MS"/>
          <w:b/>
          <w:sz w:val="20"/>
          <w:szCs w:val="20"/>
        </w:rPr>
      </w:pPr>
    </w:p>
    <w:p w14:paraId="7FDFF8D9" w14:textId="5E31934A" w:rsidR="00085F8B" w:rsidRDefault="00085F8B" w:rsidP="00B27950">
      <w:pPr>
        <w:tabs>
          <w:tab w:val="left" w:pos="8080"/>
        </w:tabs>
        <w:rPr>
          <w:rFonts w:ascii="Trebuchet MS" w:hAnsi="Trebuchet MS"/>
          <w:b/>
          <w:sz w:val="20"/>
          <w:szCs w:val="20"/>
        </w:rPr>
      </w:pPr>
    </w:p>
    <w:p w14:paraId="2EEC75FF" w14:textId="474E6D08" w:rsidR="00085F8B" w:rsidRDefault="00085F8B" w:rsidP="00B27950">
      <w:pPr>
        <w:tabs>
          <w:tab w:val="left" w:pos="8080"/>
        </w:tabs>
        <w:rPr>
          <w:rFonts w:ascii="Trebuchet MS" w:hAnsi="Trebuchet MS"/>
          <w:b/>
          <w:sz w:val="20"/>
          <w:szCs w:val="20"/>
        </w:rPr>
      </w:pPr>
    </w:p>
    <w:p w14:paraId="26B9A73F" w14:textId="654D0938" w:rsidR="00085F8B" w:rsidRDefault="00085F8B" w:rsidP="00B27950">
      <w:pPr>
        <w:tabs>
          <w:tab w:val="left" w:pos="8080"/>
        </w:tabs>
        <w:rPr>
          <w:rFonts w:ascii="Trebuchet MS" w:hAnsi="Trebuchet MS"/>
          <w:b/>
          <w:sz w:val="20"/>
          <w:szCs w:val="20"/>
        </w:rPr>
      </w:pPr>
    </w:p>
    <w:p w14:paraId="57678402" w14:textId="16969F6A" w:rsidR="00085F8B" w:rsidRDefault="00085F8B" w:rsidP="00B27950">
      <w:pPr>
        <w:tabs>
          <w:tab w:val="left" w:pos="8080"/>
        </w:tabs>
        <w:rPr>
          <w:rFonts w:ascii="Trebuchet MS" w:hAnsi="Trebuchet MS"/>
          <w:b/>
          <w:sz w:val="20"/>
          <w:szCs w:val="20"/>
        </w:rPr>
      </w:pPr>
    </w:p>
    <w:p w14:paraId="2B6E5504" w14:textId="2EC3EFE3" w:rsidR="00085F8B" w:rsidRDefault="00085F8B" w:rsidP="00B27950">
      <w:pPr>
        <w:tabs>
          <w:tab w:val="left" w:pos="8080"/>
        </w:tabs>
        <w:rPr>
          <w:rFonts w:ascii="Trebuchet MS" w:hAnsi="Trebuchet MS"/>
          <w:b/>
          <w:sz w:val="20"/>
          <w:szCs w:val="20"/>
        </w:rPr>
      </w:pPr>
    </w:p>
    <w:p w14:paraId="2DD69309" w14:textId="52F916EE" w:rsidR="003B347E" w:rsidRDefault="003B347E" w:rsidP="00B27950">
      <w:pPr>
        <w:tabs>
          <w:tab w:val="left" w:pos="8080"/>
        </w:tabs>
        <w:rPr>
          <w:rFonts w:ascii="Trebuchet MS" w:hAnsi="Trebuchet MS"/>
          <w:b/>
          <w:sz w:val="20"/>
          <w:szCs w:val="20"/>
        </w:rPr>
      </w:pPr>
    </w:p>
    <w:p w14:paraId="38F17869" w14:textId="31B399AC" w:rsidR="003B347E" w:rsidRDefault="003B347E" w:rsidP="00B27950">
      <w:pPr>
        <w:tabs>
          <w:tab w:val="left" w:pos="8080"/>
        </w:tabs>
        <w:rPr>
          <w:rFonts w:ascii="Trebuchet MS" w:hAnsi="Trebuchet MS"/>
          <w:b/>
          <w:sz w:val="20"/>
          <w:szCs w:val="20"/>
        </w:rPr>
      </w:pPr>
    </w:p>
    <w:p w14:paraId="521B3B04" w14:textId="77777777" w:rsidR="003B347E" w:rsidRDefault="003B347E" w:rsidP="00B27950">
      <w:pPr>
        <w:tabs>
          <w:tab w:val="left" w:pos="8080"/>
        </w:tabs>
        <w:rPr>
          <w:rFonts w:ascii="Trebuchet MS" w:hAnsi="Trebuchet MS"/>
          <w:b/>
          <w:sz w:val="20"/>
          <w:szCs w:val="20"/>
        </w:rPr>
      </w:pPr>
    </w:p>
    <w:p w14:paraId="339DAE19" w14:textId="006C38BD" w:rsidR="00085F8B" w:rsidRDefault="00085F8B" w:rsidP="00B27950">
      <w:pPr>
        <w:tabs>
          <w:tab w:val="left" w:pos="8080"/>
        </w:tabs>
        <w:rPr>
          <w:rFonts w:ascii="Trebuchet MS" w:hAnsi="Trebuchet MS"/>
          <w:b/>
          <w:sz w:val="20"/>
          <w:szCs w:val="20"/>
        </w:rPr>
      </w:pPr>
    </w:p>
    <w:p w14:paraId="2F5D5F7C" w14:textId="77777777" w:rsidR="00085F8B" w:rsidRPr="00085F8B" w:rsidRDefault="00085F8B" w:rsidP="00085F8B">
      <w:pPr>
        <w:ind w:left="360" w:firstLine="348"/>
        <w:rPr>
          <w:rFonts w:ascii="Trebuchet MS" w:hAnsi="Trebuchet MS"/>
          <w:sz w:val="18"/>
          <w:szCs w:val="18"/>
        </w:rPr>
      </w:pPr>
      <w:r w:rsidRPr="00085F8B">
        <w:rPr>
          <w:rFonts w:ascii="Trebuchet MS" w:hAnsi="Trebuchet MS"/>
          <w:sz w:val="18"/>
          <w:szCs w:val="18"/>
        </w:rPr>
        <w:t>…………………..</w:t>
      </w:r>
      <w:r w:rsidRPr="00085F8B">
        <w:rPr>
          <w:rFonts w:ascii="Trebuchet MS" w:hAnsi="Trebuchet MS"/>
          <w:sz w:val="18"/>
          <w:szCs w:val="18"/>
        </w:rPr>
        <w:tab/>
      </w:r>
      <w:r w:rsidRPr="00085F8B">
        <w:rPr>
          <w:rFonts w:ascii="Trebuchet MS" w:hAnsi="Trebuchet MS"/>
          <w:sz w:val="18"/>
          <w:szCs w:val="18"/>
        </w:rPr>
        <w:tab/>
      </w:r>
      <w:r w:rsidRPr="00085F8B">
        <w:rPr>
          <w:rFonts w:ascii="Trebuchet MS" w:hAnsi="Trebuchet MS"/>
          <w:sz w:val="18"/>
          <w:szCs w:val="18"/>
        </w:rPr>
        <w:tab/>
      </w:r>
      <w:r w:rsidRPr="00085F8B">
        <w:rPr>
          <w:rFonts w:ascii="Trebuchet MS" w:hAnsi="Trebuchet MS"/>
          <w:sz w:val="18"/>
          <w:szCs w:val="18"/>
        </w:rPr>
        <w:tab/>
      </w:r>
      <w:r w:rsidRPr="00085F8B">
        <w:rPr>
          <w:rFonts w:ascii="Trebuchet MS" w:hAnsi="Trebuchet MS"/>
          <w:sz w:val="18"/>
          <w:szCs w:val="18"/>
        </w:rPr>
        <w:tab/>
      </w:r>
      <w:r w:rsidRPr="00085F8B">
        <w:rPr>
          <w:rFonts w:ascii="Trebuchet MS" w:hAnsi="Trebuchet MS"/>
          <w:sz w:val="18"/>
          <w:szCs w:val="18"/>
        </w:rPr>
        <w:tab/>
        <w:t>…………………………………</w:t>
      </w:r>
    </w:p>
    <w:p w14:paraId="1DF37F13" w14:textId="77F1D9AA" w:rsidR="00085F8B" w:rsidRPr="00085F8B" w:rsidRDefault="00085F8B" w:rsidP="00085F8B">
      <w:pPr>
        <w:rPr>
          <w:rFonts w:ascii="Trebuchet MS" w:hAnsi="Trebuchet MS"/>
          <w:sz w:val="18"/>
          <w:szCs w:val="18"/>
        </w:rPr>
      </w:pPr>
      <w:r w:rsidRPr="00085F8B">
        <w:rPr>
          <w:rFonts w:ascii="Trebuchet MS" w:hAnsi="Trebuchet MS"/>
          <w:sz w:val="18"/>
          <w:szCs w:val="18"/>
        </w:rPr>
        <w:t xml:space="preserve">           miejsce i data</w:t>
      </w:r>
      <w:r w:rsidRPr="00085F8B">
        <w:rPr>
          <w:rFonts w:ascii="Trebuchet MS" w:hAnsi="Trebuchet MS"/>
          <w:sz w:val="18"/>
          <w:szCs w:val="18"/>
        </w:rPr>
        <w:tab/>
      </w:r>
      <w:r w:rsidRPr="00085F8B">
        <w:rPr>
          <w:rFonts w:ascii="Trebuchet MS" w:hAnsi="Trebuchet MS"/>
          <w:sz w:val="18"/>
          <w:szCs w:val="18"/>
        </w:rPr>
        <w:tab/>
      </w:r>
      <w:r w:rsidRPr="00085F8B">
        <w:rPr>
          <w:rFonts w:ascii="Trebuchet MS" w:hAnsi="Trebuchet MS"/>
          <w:sz w:val="18"/>
          <w:szCs w:val="18"/>
        </w:rPr>
        <w:tab/>
      </w:r>
      <w:r w:rsidRPr="00085F8B">
        <w:rPr>
          <w:rFonts w:ascii="Trebuchet MS" w:hAnsi="Trebuchet MS"/>
          <w:sz w:val="18"/>
          <w:szCs w:val="18"/>
        </w:rPr>
        <w:tab/>
      </w:r>
      <w:r w:rsidRPr="00085F8B">
        <w:rPr>
          <w:rFonts w:ascii="Trebuchet MS" w:hAnsi="Trebuchet MS"/>
          <w:sz w:val="18"/>
          <w:szCs w:val="18"/>
        </w:rPr>
        <w:tab/>
        <w:t>podpis i pieczęć osoby upoważnionej</w:t>
      </w:r>
    </w:p>
    <w:p w14:paraId="52C95BBD" w14:textId="582CF24B" w:rsidR="00085F8B" w:rsidRPr="00085F8B" w:rsidRDefault="00085F8B" w:rsidP="00B27950">
      <w:pPr>
        <w:tabs>
          <w:tab w:val="left" w:pos="8080"/>
        </w:tabs>
        <w:rPr>
          <w:rFonts w:ascii="Trebuchet MS" w:hAnsi="Trebuchet MS"/>
          <w:b/>
          <w:sz w:val="18"/>
          <w:szCs w:val="18"/>
        </w:rPr>
      </w:pPr>
    </w:p>
    <w:p w14:paraId="4F58086D" w14:textId="49F489D4" w:rsidR="00085F8B" w:rsidRDefault="00085F8B" w:rsidP="00B27950">
      <w:pPr>
        <w:tabs>
          <w:tab w:val="left" w:pos="8080"/>
        </w:tabs>
        <w:rPr>
          <w:rFonts w:ascii="Trebuchet MS" w:hAnsi="Trebuchet MS"/>
          <w:b/>
          <w:sz w:val="20"/>
          <w:szCs w:val="20"/>
        </w:rPr>
      </w:pPr>
    </w:p>
    <w:p w14:paraId="45585877" w14:textId="5EF1826F" w:rsidR="00085F8B" w:rsidRDefault="00085F8B" w:rsidP="00B27950">
      <w:pPr>
        <w:tabs>
          <w:tab w:val="left" w:pos="8080"/>
        </w:tabs>
        <w:rPr>
          <w:rFonts w:ascii="Trebuchet MS" w:hAnsi="Trebuchet MS"/>
          <w:b/>
          <w:sz w:val="20"/>
          <w:szCs w:val="20"/>
        </w:rPr>
      </w:pPr>
    </w:p>
    <w:p w14:paraId="7225B2F0" w14:textId="7195126D" w:rsidR="00085F8B" w:rsidRDefault="00085F8B" w:rsidP="00B27950">
      <w:pPr>
        <w:tabs>
          <w:tab w:val="left" w:pos="8080"/>
        </w:tabs>
        <w:rPr>
          <w:rFonts w:ascii="Trebuchet MS" w:hAnsi="Trebuchet MS"/>
          <w:b/>
          <w:sz w:val="20"/>
          <w:szCs w:val="20"/>
        </w:rPr>
      </w:pPr>
    </w:p>
    <w:p w14:paraId="7EF0C9D8" w14:textId="591C3664" w:rsidR="00085F8B" w:rsidRDefault="00085F8B" w:rsidP="00B27950">
      <w:pPr>
        <w:tabs>
          <w:tab w:val="left" w:pos="8080"/>
        </w:tabs>
        <w:rPr>
          <w:rFonts w:ascii="Trebuchet MS" w:hAnsi="Trebuchet MS"/>
          <w:b/>
          <w:sz w:val="20"/>
          <w:szCs w:val="20"/>
        </w:rPr>
      </w:pPr>
    </w:p>
    <w:p w14:paraId="6867F869" w14:textId="77777777" w:rsidR="00411F66" w:rsidRDefault="00411F66" w:rsidP="00B27950">
      <w:pPr>
        <w:tabs>
          <w:tab w:val="left" w:pos="8080"/>
        </w:tabs>
        <w:rPr>
          <w:rFonts w:ascii="Trebuchet MS" w:hAnsi="Trebuchet MS"/>
          <w:b/>
          <w:sz w:val="20"/>
          <w:szCs w:val="20"/>
        </w:rPr>
      </w:pPr>
    </w:p>
    <w:p w14:paraId="77B1BD31" w14:textId="77777777" w:rsidR="00411F66" w:rsidRDefault="00411F66" w:rsidP="00B27950">
      <w:pPr>
        <w:tabs>
          <w:tab w:val="left" w:pos="8080"/>
        </w:tabs>
        <w:rPr>
          <w:rFonts w:ascii="Trebuchet MS" w:hAnsi="Trebuchet MS"/>
          <w:b/>
          <w:sz w:val="20"/>
          <w:szCs w:val="20"/>
        </w:rPr>
      </w:pPr>
    </w:p>
    <w:p w14:paraId="78B3F3F6" w14:textId="77777777" w:rsidR="00411F66" w:rsidRDefault="00411F66" w:rsidP="00B27950">
      <w:pPr>
        <w:tabs>
          <w:tab w:val="left" w:pos="8080"/>
        </w:tabs>
        <w:rPr>
          <w:rFonts w:ascii="Trebuchet MS" w:hAnsi="Trebuchet MS"/>
          <w:b/>
          <w:sz w:val="20"/>
          <w:szCs w:val="20"/>
        </w:rPr>
      </w:pPr>
    </w:p>
    <w:p w14:paraId="2AA32B9D" w14:textId="77777777" w:rsidR="00411F66" w:rsidRDefault="00411F66" w:rsidP="00B27950">
      <w:pPr>
        <w:tabs>
          <w:tab w:val="left" w:pos="8080"/>
        </w:tabs>
        <w:rPr>
          <w:rFonts w:ascii="Trebuchet MS" w:hAnsi="Trebuchet MS"/>
          <w:b/>
          <w:sz w:val="20"/>
          <w:szCs w:val="20"/>
        </w:rPr>
      </w:pPr>
    </w:p>
    <w:p w14:paraId="50CCFAA1" w14:textId="77777777" w:rsidR="00411F66" w:rsidRDefault="00411F66" w:rsidP="00B27950">
      <w:pPr>
        <w:tabs>
          <w:tab w:val="left" w:pos="8080"/>
        </w:tabs>
        <w:rPr>
          <w:rFonts w:ascii="Trebuchet MS" w:hAnsi="Trebuchet MS"/>
          <w:b/>
          <w:sz w:val="20"/>
          <w:szCs w:val="20"/>
        </w:rPr>
      </w:pPr>
    </w:p>
    <w:p w14:paraId="62B7CF19" w14:textId="77777777" w:rsidR="00411F66" w:rsidRDefault="00411F66" w:rsidP="00B27950">
      <w:pPr>
        <w:tabs>
          <w:tab w:val="left" w:pos="8080"/>
        </w:tabs>
        <w:rPr>
          <w:rFonts w:ascii="Trebuchet MS" w:hAnsi="Trebuchet MS"/>
          <w:b/>
          <w:sz w:val="20"/>
          <w:szCs w:val="20"/>
        </w:rPr>
      </w:pPr>
    </w:p>
    <w:p w14:paraId="4090DF67" w14:textId="77777777" w:rsidR="00411F66" w:rsidRDefault="00411F66" w:rsidP="00B27950">
      <w:pPr>
        <w:tabs>
          <w:tab w:val="left" w:pos="8080"/>
        </w:tabs>
        <w:rPr>
          <w:rFonts w:ascii="Trebuchet MS" w:hAnsi="Trebuchet MS"/>
          <w:b/>
          <w:sz w:val="20"/>
          <w:szCs w:val="20"/>
        </w:rPr>
      </w:pPr>
    </w:p>
    <w:p w14:paraId="10D74CC9" w14:textId="77777777" w:rsidR="00411F66" w:rsidRDefault="00411F66" w:rsidP="00B27950">
      <w:pPr>
        <w:tabs>
          <w:tab w:val="left" w:pos="8080"/>
        </w:tabs>
        <w:rPr>
          <w:rFonts w:ascii="Trebuchet MS" w:hAnsi="Trebuchet MS"/>
          <w:b/>
          <w:sz w:val="20"/>
          <w:szCs w:val="20"/>
        </w:rPr>
      </w:pPr>
    </w:p>
    <w:p w14:paraId="2EA970BF" w14:textId="77777777" w:rsidR="00411F66" w:rsidRDefault="00411F66" w:rsidP="00B27950">
      <w:pPr>
        <w:tabs>
          <w:tab w:val="left" w:pos="8080"/>
        </w:tabs>
        <w:rPr>
          <w:rFonts w:ascii="Trebuchet MS" w:hAnsi="Trebuchet MS"/>
          <w:b/>
          <w:sz w:val="20"/>
          <w:szCs w:val="20"/>
        </w:rPr>
      </w:pPr>
    </w:p>
    <w:p w14:paraId="2A5F71B2" w14:textId="1418AF79" w:rsidR="00085F8B" w:rsidRDefault="00085F8B" w:rsidP="00B27950">
      <w:pPr>
        <w:tabs>
          <w:tab w:val="left" w:pos="8080"/>
        </w:tabs>
        <w:rPr>
          <w:rFonts w:ascii="Trebuchet MS" w:hAnsi="Trebuchet MS"/>
          <w:b/>
          <w:sz w:val="20"/>
          <w:szCs w:val="20"/>
        </w:rPr>
      </w:pPr>
    </w:p>
    <w:p w14:paraId="44D1B972" w14:textId="77777777" w:rsidR="00411F66" w:rsidRPr="00F036BB" w:rsidRDefault="00411F66" w:rsidP="00411F66">
      <w:pPr>
        <w:tabs>
          <w:tab w:val="left" w:pos="8080"/>
        </w:tabs>
        <w:suppressAutoHyphens/>
        <w:jc w:val="right"/>
        <w:rPr>
          <w:rFonts w:ascii="Trebuchet MS" w:hAnsi="Trebuchet MS"/>
          <w:sz w:val="22"/>
          <w:szCs w:val="22"/>
          <w:lang w:eastAsia="ar-SA"/>
        </w:rPr>
      </w:pPr>
      <w:r w:rsidRPr="00F036BB">
        <w:rPr>
          <w:rFonts w:ascii="Trebuchet MS" w:hAnsi="Trebuchet MS"/>
          <w:b/>
          <w:sz w:val="22"/>
          <w:szCs w:val="22"/>
          <w:lang w:eastAsia="ar-SA"/>
        </w:rPr>
        <w:t>ZAŁĄCZNIK NR 3</w:t>
      </w:r>
    </w:p>
    <w:p w14:paraId="3CC4192A" w14:textId="77777777" w:rsidR="00411F66" w:rsidRPr="00F036BB" w:rsidRDefault="00411F66" w:rsidP="00411F66">
      <w:pPr>
        <w:suppressAutoHyphens/>
        <w:jc w:val="center"/>
        <w:rPr>
          <w:rFonts w:ascii="Trebuchet MS" w:hAnsi="Trebuchet MS"/>
          <w:sz w:val="22"/>
          <w:szCs w:val="22"/>
          <w:lang w:eastAsia="ar-SA"/>
        </w:rPr>
      </w:pPr>
    </w:p>
    <w:p w14:paraId="4A06366D" w14:textId="77777777" w:rsidR="00411F66" w:rsidRPr="00F036BB" w:rsidRDefault="00411F66" w:rsidP="00411F66">
      <w:pPr>
        <w:suppressAutoHyphens/>
        <w:jc w:val="center"/>
        <w:rPr>
          <w:rFonts w:ascii="Trebuchet MS" w:hAnsi="Trebuchet MS"/>
          <w:sz w:val="22"/>
          <w:szCs w:val="22"/>
          <w:lang w:eastAsia="ar-SA"/>
        </w:rPr>
      </w:pPr>
      <w:r w:rsidRPr="00F036BB">
        <w:rPr>
          <w:rFonts w:ascii="Trebuchet MS" w:hAnsi="Trebuchet MS"/>
          <w:b/>
          <w:sz w:val="22"/>
          <w:szCs w:val="22"/>
          <w:lang w:eastAsia="ar-SA"/>
        </w:rPr>
        <w:t>W</w:t>
      </w:r>
      <w:r>
        <w:rPr>
          <w:rFonts w:ascii="Trebuchet MS" w:hAnsi="Trebuchet MS"/>
          <w:b/>
          <w:sz w:val="22"/>
          <w:szCs w:val="22"/>
          <w:lang w:eastAsia="ar-SA"/>
        </w:rPr>
        <w:t>YKAZ WYKONANYCH USŁUG</w:t>
      </w:r>
    </w:p>
    <w:p w14:paraId="6B62C917" w14:textId="77777777" w:rsidR="00411F66" w:rsidRPr="00F036BB" w:rsidRDefault="00411F66" w:rsidP="00411F66">
      <w:pPr>
        <w:suppressAutoHyphens/>
        <w:rPr>
          <w:rFonts w:ascii="Trebuchet MS" w:hAnsi="Trebuchet MS"/>
          <w:sz w:val="20"/>
          <w:szCs w:val="20"/>
          <w:lang w:eastAsia="ar-SA"/>
        </w:rPr>
      </w:pPr>
    </w:p>
    <w:p w14:paraId="47C95ADC" w14:textId="77777777" w:rsidR="00411F66" w:rsidRPr="00F036BB" w:rsidRDefault="00411F66" w:rsidP="00411F66">
      <w:pPr>
        <w:suppressAutoHyphens/>
        <w:jc w:val="both"/>
        <w:rPr>
          <w:rFonts w:ascii="Trebuchet MS" w:hAnsi="Trebuchet MS"/>
          <w:bCs/>
          <w:iCs/>
          <w:sz w:val="20"/>
          <w:szCs w:val="20"/>
          <w:lang w:eastAsia="ar-SA"/>
        </w:rPr>
      </w:pPr>
      <w:r w:rsidRPr="00F036BB">
        <w:rPr>
          <w:rFonts w:ascii="Trebuchet MS" w:hAnsi="Trebuchet MS"/>
          <w:b/>
          <w:sz w:val="20"/>
          <w:szCs w:val="20"/>
          <w:lang w:eastAsia="ar-SA"/>
        </w:rPr>
        <w:t xml:space="preserve">Przedmiot przetargu – </w:t>
      </w:r>
      <w:r>
        <w:rPr>
          <w:rFonts w:ascii="Trebuchet MS" w:hAnsi="Trebuchet MS"/>
          <w:b/>
          <w:sz w:val="20"/>
          <w:szCs w:val="20"/>
          <w:lang w:eastAsia="ar-SA"/>
        </w:rPr>
        <w:t>Ś</w:t>
      </w:r>
      <w:r w:rsidRPr="00411F66">
        <w:rPr>
          <w:rFonts w:ascii="Trebuchet MS" w:hAnsi="Trebuchet MS"/>
          <w:b/>
          <w:sz w:val="20"/>
          <w:szCs w:val="20"/>
          <w:lang w:eastAsia="ar-SA"/>
        </w:rPr>
        <w:t>wiadczenie usług całodobowego monitoringu sygnałów systemów alarmowych oraz systemu kontroli dostępu wraz ze wsparciem grupy interwencyjnej na obiektach PWiK Sp. z o.o. na terenie miasta Ruda Śląska</w:t>
      </w:r>
    </w:p>
    <w:p w14:paraId="12AF8C28" w14:textId="77777777" w:rsidR="00411F66" w:rsidRPr="00F036BB" w:rsidRDefault="00411F66" w:rsidP="00411F66">
      <w:pPr>
        <w:suppressAutoHyphens/>
        <w:jc w:val="both"/>
        <w:rPr>
          <w:rFonts w:ascii="Trebuchet MS" w:hAnsi="Trebuchet MS"/>
          <w:sz w:val="20"/>
          <w:szCs w:val="20"/>
          <w:lang w:eastAsia="ar-SA"/>
        </w:rPr>
      </w:pPr>
      <w:r w:rsidRPr="00F036BB">
        <w:rPr>
          <w:rFonts w:ascii="Trebuchet MS" w:hAnsi="Trebuchet MS"/>
          <w:sz w:val="20"/>
          <w:szCs w:val="20"/>
          <w:lang w:eastAsia="ar-SA"/>
        </w:rPr>
        <w:tab/>
      </w:r>
    </w:p>
    <w:p w14:paraId="73A09306" w14:textId="77777777" w:rsidR="00411F66" w:rsidRPr="00F036BB" w:rsidRDefault="00411F66" w:rsidP="00411F66">
      <w:pPr>
        <w:suppressAutoHyphens/>
        <w:rPr>
          <w:rFonts w:ascii="Trebuchet MS" w:hAnsi="Trebuchet MS"/>
          <w:sz w:val="20"/>
          <w:szCs w:val="20"/>
          <w:lang w:eastAsia="ar-SA"/>
        </w:rPr>
      </w:pPr>
      <w:r w:rsidRPr="00F036BB">
        <w:rPr>
          <w:rFonts w:ascii="Trebuchet MS" w:hAnsi="Trebuchet MS"/>
          <w:b/>
          <w:sz w:val="20"/>
          <w:szCs w:val="20"/>
          <w:lang w:eastAsia="ar-SA"/>
        </w:rPr>
        <w:t xml:space="preserve">Zamawiający – </w:t>
      </w:r>
      <w:r w:rsidRPr="00F036BB">
        <w:rPr>
          <w:rFonts w:ascii="Trebuchet MS" w:hAnsi="Trebuchet MS"/>
          <w:sz w:val="20"/>
          <w:szCs w:val="20"/>
          <w:lang w:eastAsia="ar-SA"/>
        </w:rPr>
        <w:t xml:space="preserve">Przedsiębiorstwo Wodociągów i Kanalizacji Spółka z o.o. w Rudzie Śląskiej </w:t>
      </w:r>
    </w:p>
    <w:p w14:paraId="72354BBB" w14:textId="77777777" w:rsidR="00411F66" w:rsidRPr="00F036BB" w:rsidRDefault="00411F66" w:rsidP="00411F66">
      <w:pPr>
        <w:suppressAutoHyphens/>
        <w:ind w:left="1416"/>
        <w:rPr>
          <w:rFonts w:ascii="Trebuchet MS" w:hAnsi="Trebuchet MS"/>
          <w:sz w:val="20"/>
          <w:szCs w:val="20"/>
          <w:lang w:eastAsia="ar-SA"/>
        </w:rPr>
      </w:pPr>
      <w:r w:rsidRPr="00F036BB">
        <w:rPr>
          <w:rFonts w:ascii="Trebuchet MS" w:hAnsi="Trebuchet MS"/>
          <w:sz w:val="20"/>
          <w:szCs w:val="20"/>
          <w:lang w:eastAsia="ar-SA"/>
        </w:rPr>
        <w:t xml:space="preserve">    ul. Pokoju 13, 41-709 Ruda Śląska</w:t>
      </w:r>
    </w:p>
    <w:p w14:paraId="01A73D33" w14:textId="77777777" w:rsidR="00411F66" w:rsidRPr="00F036BB" w:rsidRDefault="00411F66" w:rsidP="00411F66">
      <w:pPr>
        <w:suppressAutoHyphens/>
        <w:ind w:left="1416"/>
        <w:rPr>
          <w:rFonts w:ascii="Trebuchet MS" w:hAnsi="Trebuchet MS"/>
          <w:sz w:val="20"/>
          <w:szCs w:val="20"/>
          <w:lang w:eastAsia="ar-SA"/>
        </w:rPr>
      </w:pPr>
    </w:p>
    <w:p w14:paraId="07E36F2D" w14:textId="77777777" w:rsidR="00411F66" w:rsidRPr="00F036BB" w:rsidRDefault="00411F66" w:rsidP="00411F66">
      <w:pPr>
        <w:suppressAutoHyphens/>
        <w:rPr>
          <w:rFonts w:ascii="Trebuchet MS" w:hAnsi="Trebuchet MS"/>
          <w:sz w:val="20"/>
          <w:szCs w:val="20"/>
          <w:lang w:eastAsia="ar-SA"/>
        </w:rPr>
      </w:pPr>
      <w:r w:rsidRPr="00F036BB">
        <w:rPr>
          <w:rFonts w:ascii="Trebuchet MS" w:hAnsi="Trebuchet MS"/>
          <w:b/>
          <w:sz w:val="20"/>
          <w:szCs w:val="20"/>
          <w:lang w:eastAsia="ar-SA"/>
        </w:rPr>
        <w:t xml:space="preserve">Wykonawca – </w:t>
      </w:r>
      <w:r w:rsidRPr="00F036BB">
        <w:rPr>
          <w:rFonts w:ascii="Trebuchet MS" w:hAnsi="Trebuchet MS"/>
          <w:sz w:val="20"/>
          <w:szCs w:val="20"/>
          <w:lang w:eastAsia="ar-SA"/>
        </w:rPr>
        <w:t>( n</w:t>
      </w:r>
      <w:bookmarkStart w:id="0" w:name="_GoBack"/>
      <w:bookmarkEnd w:id="0"/>
      <w:r w:rsidRPr="00F036BB">
        <w:rPr>
          <w:rFonts w:ascii="Trebuchet MS" w:hAnsi="Trebuchet MS"/>
          <w:sz w:val="20"/>
          <w:szCs w:val="20"/>
          <w:lang w:eastAsia="ar-SA"/>
        </w:rPr>
        <w:t>azwa i adres ) …………………………………………………………………………</w:t>
      </w:r>
    </w:p>
    <w:p w14:paraId="3B2CB3D1" w14:textId="77777777" w:rsidR="00411F66" w:rsidRPr="00F036BB" w:rsidRDefault="00411F66" w:rsidP="00411F66">
      <w:pPr>
        <w:suppressAutoHyphens/>
        <w:rPr>
          <w:rFonts w:ascii="Trebuchet MS" w:hAnsi="Trebuchet MS"/>
          <w:sz w:val="20"/>
          <w:szCs w:val="20"/>
          <w:lang w:eastAsia="ar-SA"/>
        </w:rPr>
      </w:pPr>
    </w:p>
    <w:p w14:paraId="3CFB2D2F" w14:textId="77777777" w:rsidR="00411F66" w:rsidRPr="00F036BB" w:rsidRDefault="00411F66" w:rsidP="00411F66">
      <w:pPr>
        <w:suppressAutoHyphens/>
        <w:rPr>
          <w:rFonts w:ascii="Trebuchet MS" w:hAnsi="Trebuchet MS"/>
          <w:sz w:val="20"/>
          <w:szCs w:val="20"/>
          <w:lang w:eastAsia="ar-SA"/>
        </w:rPr>
      </w:pPr>
      <w:r w:rsidRPr="00F036BB">
        <w:rPr>
          <w:rFonts w:ascii="Trebuchet MS" w:hAnsi="Trebuchet MS"/>
          <w:sz w:val="20"/>
          <w:szCs w:val="20"/>
          <w:lang w:eastAsia="ar-SA"/>
        </w:rPr>
        <w:t>…………………………………………………………………………………………………….</w:t>
      </w:r>
    </w:p>
    <w:p w14:paraId="0B01348D" w14:textId="77777777" w:rsidR="00411F66" w:rsidRPr="00F036BB" w:rsidRDefault="00411F66" w:rsidP="00411F66">
      <w:pPr>
        <w:suppressAutoHyphens/>
        <w:rPr>
          <w:rFonts w:ascii="Trebuchet MS" w:hAnsi="Trebuchet MS"/>
          <w:sz w:val="20"/>
          <w:szCs w:val="20"/>
          <w:lang w:eastAsia="ar-SA"/>
        </w:rPr>
      </w:pPr>
    </w:p>
    <w:p w14:paraId="4849BBD8" w14:textId="77777777" w:rsidR="00411F66" w:rsidRPr="00F036BB" w:rsidRDefault="00411F66" w:rsidP="00411F66">
      <w:pPr>
        <w:suppressAutoHyphens/>
        <w:rPr>
          <w:rFonts w:ascii="Trebuchet MS" w:hAnsi="Trebuchet MS"/>
          <w:sz w:val="20"/>
          <w:szCs w:val="20"/>
          <w:lang w:eastAsia="ar-SA"/>
        </w:rPr>
      </w:pPr>
    </w:p>
    <w:tbl>
      <w:tblPr>
        <w:tblW w:w="9214" w:type="dxa"/>
        <w:tblInd w:w="108"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596"/>
        <w:gridCol w:w="3515"/>
        <w:gridCol w:w="3119"/>
        <w:gridCol w:w="1984"/>
      </w:tblGrid>
      <w:tr w:rsidR="00411F66" w:rsidRPr="00F036BB" w14:paraId="6B7E1F37" w14:textId="77777777" w:rsidTr="00143AB7">
        <w:tc>
          <w:tcPr>
            <w:tcW w:w="596" w:type="dxa"/>
            <w:shd w:val="clear" w:color="auto" w:fill="auto"/>
          </w:tcPr>
          <w:p w14:paraId="4FB83744" w14:textId="77777777" w:rsidR="00411F66" w:rsidRPr="00F036BB" w:rsidRDefault="00411F66" w:rsidP="00143AB7">
            <w:pPr>
              <w:suppressAutoHyphens/>
              <w:rPr>
                <w:rFonts w:ascii="Trebuchet MS" w:hAnsi="Trebuchet MS"/>
                <w:b/>
                <w:sz w:val="20"/>
                <w:szCs w:val="20"/>
                <w:lang w:eastAsia="ar-SA"/>
              </w:rPr>
            </w:pPr>
            <w:r w:rsidRPr="00F036BB">
              <w:rPr>
                <w:rFonts w:ascii="Trebuchet MS" w:hAnsi="Trebuchet MS"/>
                <w:b/>
                <w:sz w:val="20"/>
                <w:szCs w:val="20"/>
                <w:lang w:eastAsia="ar-SA"/>
              </w:rPr>
              <w:t>L.p.</w:t>
            </w:r>
          </w:p>
        </w:tc>
        <w:tc>
          <w:tcPr>
            <w:tcW w:w="3515" w:type="dxa"/>
            <w:shd w:val="clear" w:color="auto" w:fill="auto"/>
          </w:tcPr>
          <w:p w14:paraId="692D17D3" w14:textId="77777777" w:rsidR="00411F66" w:rsidRPr="00F036BB" w:rsidRDefault="00411F66" w:rsidP="00143AB7">
            <w:pPr>
              <w:suppressAutoHyphens/>
              <w:rPr>
                <w:rFonts w:ascii="Trebuchet MS" w:hAnsi="Trebuchet MS"/>
                <w:b/>
                <w:sz w:val="20"/>
                <w:szCs w:val="20"/>
                <w:lang w:eastAsia="ar-SA"/>
              </w:rPr>
            </w:pPr>
            <w:r w:rsidRPr="00F036BB">
              <w:rPr>
                <w:rFonts w:ascii="Trebuchet MS" w:hAnsi="Trebuchet MS"/>
                <w:b/>
                <w:sz w:val="20"/>
                <w:szCs w:val="20"/>
                <w:lang w:eastAsia="ar-SA"/>
              </w:rPr>
              <w:t>Zakres zamówienia</w:t>
            </w:r>
          </w:p>
          <w:p w14:paraId="01F7D79E" w14:textId="77777777" w:rsidR="00411F66" w:rsidRPr="00F036BB" w:rsidRDefault="00411F66" w:rsidP="00143AB7">
            <w:pPr>
              <w:suppressAutoHyphens/>
              <w:rPr>
                <w:rFonts w:ascii="Trebuchet MS" w:hAnsi="Trebuchet MS"/>
                <w:sz w:val="20"/>
                <w:szCs w:val="20"/>
                <w:lang w:eastAsia="ar-SA"/>
              </w:rPr>
            </w:pPr>
          </w:p>
        </w:tc>
        <w:tc>
          <w:tcPr>
            <w:tcW w:w="3119" w:type="dxa"/>
            <w:shd w:val="clear" w:color="auto" w:fill="auto"/>
          </w:tcPr>
          <w:p w14:paraId="1C177356" w14:textId="77777777" w:rsidR="00411F66" w:rsidRPr="00F036BB" w:rsidRDefault="00411F66" w:rsidP="00143AB7">
            <w:pPr>
              <w:suppressAutoHyphens/>
              <w:rPr>
                <w:rFonts w:ascii="Trebuchet MS" w:hAnsi="Trebuchet MS"/>
                <w:b/>
                <w:sz w:val="20"/>
                <w:szCs w:val="20"/>
                <w:lang w:eastAsia="ar-SA"/>
              </w:rPr>
            </w:pPr>
            <w:r w:rsidRPr="00F036BB">
              <w:rPr>
                <w:rFonts w:ascii="Trebuchet MS" w:hAnsi="Trebuchet MS"/>
                <w:b/>
                <w:sz w:val="20"/>
                <w:szCs w:val="20"/>
                <w:lang w:eastAsia="ar-SA"/>
              </w:rPr>
              <w:t>Zamawiający</w:t>
            </w:r>
          </w:p>
        </w:tc>
        <w:tc>
          <w:tcPr>
            <w:tcW w:w="1984" w:type="dxa"/>
          </w:tcPr>
          <w:p w14:paraId="4AB060CB" w14:textId="77777777" w:rsidR="00411F66" w:rsidRPr="00F036BB" w:rsidRDefault="00411F66" w:rsidP="00143AB7">
            <w:pPr>
              <w:suppressAutoHyphens/>
              <w:rPr>
                <w:rFonts w:ascii="Trebuchet MS" w:hAnsi="Trebuchet MS"/>
                <w:b/>
                <w:sz w:val="20"/>
                <w:szCs w:val="20"/>
                <w:lang w:eastAsia="ar-SA"/>
              </w:rPr>
            </w:pPr>
            <w:r w:rsidRPr="00F036BB">
              <w:rPr>
                <w:rFonts w:ascii="Trebuchet MS" w:hAnsi="Trebuchet MS"/>
                <w:b/>
                <w:sz w:val="20"/>
                <w:szCs w:val="20"/>
                <w:lang w:eastAsia="ar-SA"/>
              </w:rPr>
              <w:t>Data wykonania</w:t>
            </w:r>
          </w:p>
        </w:tc>
      </w:tr>
      <w:tr w:rsidR="00411F66" w:rsidRPr="00F036BB" w14:paraId="06B5869C" w14:textId="77777777" w:rsidTr="00143AB7">
        <w:tc>
          <w:tcPr>
            <w:tcW w:w="596" w:type="dxa"/>
            <w:shd w:val="clear" w:color="auto" w:fill="auto"/>
          </w:tcPr>
          <w:p w14:paraId="60806828" w14:textId="77777777" w:rsidR="00411F66" w:rsidRPr="00F036BB" w:rsidRDefault="00411F66" w:rsidP="00143AB7">
            <w:pPr>
              <w:suppressAutoHyphens/>
              <w:rPr>
                <w:rFonts w:ascii="Trebuchet MS" w:hAnsi="Trebuchet MS"/>
                <w:sz w:val="20"/>
                <w:szCs w:val="20"/>
                <w:lang w:eastAsia="ar-SA"/>
              </w:rPr>
            </w:pPr>
          </w:p>
        </w:tc>
        <w:tc>
          <w:tcPr>
            <w:tcW w:w="3515" w:type="dxa"/>
            <w:shd w:val="clear" w:color="auto" w:fill="auto"/>
          </w:tcPr>
          <w:p w14:paraId="3928A504" w14:textId="77777777" w:rsidR="00411F66" w:rsidRPr="00F036BB" w:rsidRDefault="00411F66" w:rsidP="00143AB7">
            <w:pPr>
              <w:suppressAutoHyphens/>
              <w:jc w:val="both"/>
              <w:rPr>
                <w:rFonts w:ascii="Trebuchet MS" w:hAnsi="Trebuchet MS"/>
                <w:sz w:val="20"/>
                <w:szCs w:val="20"/>
                <w:lang w:eastAsia="ar-SA"/>
              </w:rPr>
            </w:pPr>
          </w:p>
          <w:p w14:paraId="674F662A" w14:textId="77777777" w:rsidR="00411F66" w:rsidRPr="00F036BB" w:rsidRDefault="00411F66" w:rsidP="00143AB7">
            <w:pPr>
              <w:suppressAutoHyphens/>
              <w:jc w:val="both"/>
              <w:rPr>
                <w:rFonts w:ascii="Trebuchet MS" w:hAnsi="Trebuchet MS"/>
                <w:sz w:val="20"/>
                <w:szCs w:val="20"/>
                <w:lang w:eastAsia="ar-SA"/>
              </w:rPr>
            </w:pPr>
          </w:p>
          <w:p w14:paraId="461A24E5" w14:textId="77777777" w:rsidR="00411F66" w:rsidRPr="00F036BB" w:rsidRDefault="00411F66" w:rsidP="00143AB7">
            <w:pPr>
              <w:suppressAutoHyphens/>
              <w:jc w:val="both"/>
              <w:rPr>
                <w:rFonts w:ascii="Trebuchet MS" w:hAnsi="Trebuchet MS"/>
                <w:sz w:val="20"/>
                <w:szCs w:val="20"/>
                <w:lang w:eastAsia="ar-SA"/>
              </w:rPr>
            </w:pPr>
          </w:p>
          <w:p w14:paraId="74063EE1" w14:textId="77777777" w:rsidR="00411F66" w:rsidRPr="00F036BB" w:rsidRDefault="00411F66" w:rsidP="00143AB7">
            <w:pPr>
              <w:suppressAutoHyphens/>
              <w:rPr>
                <w:rFonts w:ascii="Trebuchet MS" w:hAnsi="Trebuchet MS"/>
                <w:sz w:val="20"/>
                <w:szCs w:val="20"/>
                <w:lang w:eastAsia="ar-SA"/>
              </w:rPr>
            </w:pPr>
          </w:p>
          <w:p w14:paraId="2EA727D7" w14:textId="77777777" w:rsidR="00411F66" w:rsidRPr="00F036BB" w:rsidRDefault="00411F66" w:rsidP="00143AB7">
            <w:pPr>
              <w:suppressAutoHyphens/>
              <w:rPr>
                <w:rFonts w:ascii="Trebuchet MS" w:hAnsi="Trebuchet MS"/>
                <w:sz w:val="20"/>
                <w:szCs w:val="20"/>
                <w:lang w:eastAsia="ar-SA"/>
              </w:rPr>
            </w:pPr>
          </w:p>
          <w:p w14:paraId="2C11A999" w14:textId="77777777" w:rsidR="00411F66" w:rsidRDefault="00411F66" w:rsidP="00143AB7">
            <w:pPr>
              <w:suppressAutoHyphens/>
              <w:rPr>
                <w:rFonts w:ascii="Trebuchet MS" w:hAnsi="Trebuchet MS"/>
                <w:sz w:val="20"/>
                <w:szCs w:val="20"/>
                <w:lang w:eastAsia="ar-SA"/>
              </w:rPr>
            </w:pPr>
          </w:p>
          <w:p w14:paraId="35570BEE" w14:textId="77777777" w:rsidR="00411F66" w:rsidRDefault="00411F66" w:rsidP="00143AB7">
            <w:pPr>
              <w:suppressAutoHyphens/>
              <w:rPr>
                <w:rFonts w:ascii="Trebuchet MS" w:hAnsi="Trebuchet MS"/>
                <w:sz w:val="20"/>
                <w:szCs w:val="20"/>
                <w:lang w:eastAsia="ar-SA"/>
              </w:rPr>
            </w:pPr>
          </w:p>
          <w:p w14:paraId="67717A4E" w14:textId="77777777" w:rsidR="00411F66" w:rsidRDefault="00411F66" w:rsidP="00143AB7">
            <w:pPr>
              <w:suppressAutoHyphens/>
              <w:rPr>
                <w:rFonts w:ascii="Trebuchet MS" w:hAnsi="Trebuchet MS"/>
                <w:sz w:val="20"/>
                <w:szCs w:val="20"/>
                <w:lang w:eastAsia="ar-SA"/>
              </w:rPr>
            </w:pPr>
          </w:p>
          <w:p w14:paraId="076E022B" w14:textId="77777777" w:rsidR="00411F66" w:rsidRDefault="00411F66" w:rsidP="00143AB7">
            <w:pPr>
              <w:suppressAutoHyphens/>
              <w:rPr>
                <w:rFonts w:ascii="Trebuchet MS" w:hAnsi="Trebuchet MS"/>
                <w:sz w:val="20"/>
                <w:szCs w:val="20"/>
                <w:lang w:eastAsia="ar-SA"/>
              </w:rPr>
            </w:pPr>
          </w:p>
          <w:p w14:paraId="2255DA74" w14:textId="77777777" w:rsidR="00411F66" w:rsidRPr="00F036BB" w:rsidRDefault="00411F66" w:rsidP="00143AB7">
            <w:pPr>
              <w:suppressAutoHyphens/>
              <w:rPr>
                <w:rFonts w:ascii="Trebuchet MS" w:hAnsi="Trebuchet MS"/>
                <w:sz w:val="20"/>
                <w:szCs w:val="20"/>
                <w:lang w:eastAsia="ar-SA"/>
              </w:rPr>
            </w:pPr>
          </w:p>
          <w:p w14:paraId="3CA42FB8" w14:textId="77777777" w:rsidR="00411F66" w:rsidRPr="00F036BB" w:rsidRDefault="00411F66" w:rsidP="00143AB7">
            <w:pPr>
              <w:suppressAutoHyphens/>
              <w:jc w:val="both"/>
              <w:rPr>
                <w:rFonts w:ascii="Trebuchet MS" w:hAnsi="Trebuchet MS"/>
                <w:sz w:val="20"/>
                <w:szCs w:val="20"/>
                <w:lang w:eastAsia="ar-SA"/>
              </w:rPr>
            </w:pPr>
          </w:p>
          <w:p w14:paraId="01C77738" w14:textId="77777777" w:rsidR="00411F66" w:rsidRPr="00F036BB" w:rsidRDefault="00411F66" w:rsidP="00143AB7">
            <w:pPr>
              <w:suppressAutoHyphens/>
              <w:jc w:val="both"/>
              <w:rPr>
                <w:rFonts w:ascii="Trebuchet MS" w:hAnsi="Trebuchet MS"/>
                <w:sz w:val="20"/>
                <w:szCs w:val="20"/>
                <w:lang w:eastAsia="ar-SA"/>
              </w:rPr>
            </w:pPr>
          </w:p>
          <w:p w14:paraId="5C355CDC" w14:textId="77777777" w:rsidR="00411F66" w:rsidRPr="00F036BB" w:rsidRDefault="00411F66" w:rsidP="00143AB7">
            <w:pPr>
              <w:suppressAutoHyphens/>
              <w:rPr>
                <w:rFonts w:ascii="Trebuchet MS" w:hAnsi="Trebuchet MS"/>
                <w:sz w:val="20"/>
                <w:szCs w:val="20"/>
                <w:lang w:eastAsia="ar-SA"/>
              </w:rPr>
            </w:pPr>
          </w:p>
          <w:p w14:paraId="063842A3" w14:textId="77777777" w:rsidR="00411F66" w:rsidRPr="00F036BB" w:rsidRDefault="00411F66" w:rsidP="00143AB7">
            <w:pPr>
              <w:suppressAutoHyphens/>
              <w:rPr>
                <w:rFonts w:ascii="Trebuchet MS" w:hAnsi="Trebuchet MS"/>
                <w:sz w:val="20"/>
                <w:szCs w:val="20"/>
                <w:lang w:eastAsia="ar-SA"/>
              </w:rPr>
            </w:pPr>
          </w:p>
          <w:p w14:paraId="3761221C" w14:textId="77777777" w:rsidR="00411F66" w:rsidRPr="00F036BB" w:rsidRDefault="00411F66" w:rsidP="00143AB7">
            <w:pPr>
              <w:suppressAutoHyphens/>
              <w:rPr>
                <w:rFonts w:ascii="Trebuchet MS" w:hAnsi="Trebuchet MS"/>
                <w:sz w:val="20"/>
                <w:szCs w:val="20"/>
                <w:lang w:eastAsia="ar-SA"/>
              </w:rPr>
            </w:pPr>
          </w:p>
          <w:p w14:paraId="24665D2C" w14:textId="77777777" w:rsidR="00411F66" w:rsidRPr="00F036BB" w:rsidRDefault="00411F66" w:rsidP="00143AB7">
            <w:pPr>
              <w:suppressAutoHyphens/>
              <w:rPr>
                <w:rFonts w:ascii="Trebuchet MS" w:hAnsi="Trebuchet MS"/>
                <w:sz w:val="20"/>
                <w:szCs w:val="20"/>
                <w:lang w:eastAsia="ar-SA"/>
              </w:rPr>
            </w:pPr>
          </w:p>
          <w:p w14:paraId="06112207" w14:textId="77777777" w:rsidR="00411F66" w:rsidRPr="00F036BB" w:rsidRDefault="00411F66" w:rsidP="00143AB7">
            <w:pPr>
              <w:suppressAutoHyphens/>
              <w:rPr>
                <w:rFonts w:ascii="Trebuchet MS" w:hAnsi="Trebuchet MS"/>
                <w:sz w:val="20"/>
                <w:szCs w:val="20"/>
                <w:lang w:eastAsia="ar-SA"/>
              </w:rPr>
            </w:pPr>
          </w:p>
        </w:tc>
        <w:tc>
          <w:tcPr>
            <w:tcW w:w="3119" w:type="dxa"/>
            <w:shd w:val="clear" w:color="auto" w:fill="auto"/>
          </w:tcPr>
          <w:p w14:paraId="5A530D21" w14:textId="77777777" w:rsidR="00411F66" w:rsidRPr="00F036BB" w:rsidRDefault="00411F66" w:rsidP="00143AB7">
            <w:pPr>
              <w:suppressAutoHyphens/>
              <w:snapToGrid w:val="0"/>
              <w:rPr>
                <w:rFonts w:ascii="Trebuchet MS" w:hAnsi="Trebuchet MS"/>
                <w:sz w:val="20"/>
                <w:szCs w:val="20"/>
                <w:lang w:eastAsia="ar-SA"/>
              </w:rPr>
            </w:pPr>
          </w:p>
        </w:tc>
        <w:tc>
          <w:tcPr>
            <w:tcW w:w="1984" w:type="dxa"/>
          </w:tcPr>
          <w:p w14:paraId="3F2B99BC" w14:textId="77777777" w:rsidR="00411F66" w:rsidRPr="00F036BB" w:rsidRDefault="00411F66" w:rsidP="00143AB7">
            <w:pPr>
              <w:suppressAutoHyphens/>
              <w:snapToGrid w:val="0"/>
              <w:rPr>
                <w:rFonts w:ascii="Trebuchet MS" w:hAnsi="Trebuchet MS"/>
                <w:b/>
                <w:sz w:val="20"/>
                <w:szCs w:val="20"/>
                <w:lang w:eastAsia="ar-SA"/>
              </w:rPr>
            </w:pPr>
          </w:p>
        </w:tc>
      </w:tr>
    </w:tbl>
    <w:p w14:paraId="7CF9C2D2" w14:textId="77777777" w:rsidR="00411F66" w:rsidRPr="00F036BB" w:rsidRDefault="00411F66" w:rsidP="00411F66">
      <w:pPr>
        <w:suppressAutoHyphens/>
        <w:rPr>
          <w:rFonts w:ascii="Trebuchet MS" w:hAnsi="Trebuchet MS"/>
          <w:sz w:val="20"/>
          <w:szCs w:val="20"/>
          <w:lang w:eastAsia="ar-SA"/>
        </w:rPr>
      </w:pPr>
    </w:p>
    <w:p w14:paraId="14B3DC51" w14:textId="77777777" w:rsidR="00411F66" w:rsidRPr="00F036BB" w:rsidRDefault="00411F66" w:rsidP="00411F66">
      <w:pPr>
        <w:suppressAutoHyphens/>
        <w:rPr>
          <w:rFonts w:ascii="Trebuchet MS" w:hAnsi="Trebuchet MS"/>
          <w:sz w:val="20"/>
          <w:szCs w:val="20"/>
          <w:lang w:eastAsia="ar-SA"/>
        </w:rPr>
      </w:pPr>
    </w:p>
    <w:p w14:paraId="5317C3CD" w14:textId="77777777" w:rsidR="00411F66" w:rsidRPr="00F036BB" w:rsidRDefault="00411F66" w:rsidP="00411F66">
      <w:pPr>
        <w:suppressAutoHyphens/>
        <w:spacing w:line="360" w:lineRule="auto"/>
        <w:rPr>
          <w:rFonts w:ascii="Trebuchet MS" w:hAnsi="Trebuchet MS"/>
          <w:i/>
          <w:sz w:val="20"/>
          <w:szCs w:val="20"/>
          <w:lang w:eastAsia="ar-SA"/>
        </w:rPr>
      </w:pPr>
    </w:p>
    <w:p w14:paraId="51BF680A" w14:textId="77777777" w:rsidR="00411F66" w:rsidRPr="00F036BB" w:rsidRDefault="00411F66" w:rsidP="00411F66">
      <w:pPr>
        <w:suppressAutoHyphens/>
        <w:spacing w:line="360" w:lineRule="auto"/>
        <w:rPr>
          <w:rFonts w:ascii="Trebuchet MS" w:hAnsi="Trebuchet MS"/>
          <w:i/>
          <w:sz w:val="20"/>
          <w:szCs w:val="20"/>
          <w:lang w:eastAsia="ar-SA"/>
        </w:rPr>
      </w:pPr>
    </w:p>
    <w:p w14:paraId="370715EF" w14:textId="77777777" w:rsidR="00411F66" w:rsidRPr="00F036BB" w:rsidRDefault="00411F66" w:rsidP="00411F66">
      <w:pPr>
        <w:suppressAutoHyphens/>
        <w:spacing w:line="360" w:lineRule="auto"/>
        <w:rPr>
          <w:rFonts w:ascii="Trebuchet MS" w:hAnsi="Trebuchet MS"/>
          <w:i/>
          <w:sz w:val="20"/>
          <w:szCs w:val="20"/>
          <w:lang w:eastAsia="ar-SA"/>
        </w:rPr>
      </w:pPr>
    </w:p>
    <w:p w14:paraId="25E1448C" w14:textId="77777777" w:rsidR="00411F66" w:rsidRPr="00F036BB" w:rsidRDefault="00411F66" w:rsidP="00411F66">
      <w:pPr>
        <w:suppressAutoHyphens/>
        <w:spacing w:line="360" w:lineRule="auto"/>
        <w:rPr>
          <w:rFonts w:ascii="Trebuchet MS" w:hAnsi="Trebuchet MS"/>
          <w:i/>
          <w:sz w:val="20"/>
          <w:szCs w:val="20"/>
          <w:lang w:eastAsia="ar-SA"/>
        </w:rPr>
      </w:pPr>
    </w:p>
    <w:p w14:paraId="4E0F76B7" w14:textId="77777777" w:rsidR="00411F66" w:rsidRPr="00F036BB" w:rsidRDefault="00411F66" w:rsidP="00411F66">
      <w:pPr>
        <w:suppressAutoHyphens/>
        <w:spacing w:line="360" w:lineRule="auto"/>
        <w:rPr>
          <w:rFonts w:ascii="Trebuchet MS" w:hAnsi="Trebuchet MS"/>
          <w:i/>
          <w:sz w:val="20"/>
          <w:szCs w:val="20"/>
          <w:lang w:eastAsia="ar-SA"/>
        </w:rPr>
      </w:pPr>
    </w:p>
    <w:p w14:paraId="424A2BBD" w14:textId="77777777" w:rsidR="00411F66" w:rsidRPr="00F036BB" w:rsidRDefault="00411F66" w:rsidP="00411F66">
      <w:pPr>
        <w:suppressAutoHyphens/>
        <w:ind w:left="360"/>
        <w:rPr>
          <w:rFonts w:ascii="Trebuchet MS" w:hAnsi="Trebuchet MS"/>
          <w:sz w:val="20"/>
          <w:szCs w:val="20"/>
          <w:lang w:eastAsia="ar-SA"/>
        </w:rPr>
      </w:pPr>
      <w:r w:rsidRPr="00F036BB">
        <w:rPr>
          <w:rFonts w:ascii="Trebuchet MS" w:hAnsi="Trebuchet MS"/>
          <w:sz w:val="20"/>
          <w:szCs w:val="20"/>
          <w:lang w:eastAsia="ar-SA"/>
        </w:rPr>
        <w:t>…………………..</w:t>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t>…………………………………</w:t>
      </w:r>
    </w:p>
    <w:p w14:paraId="327CC2A9" w14:textId="77777777" w:rsidR="00411F66" w:rsidRPr="00F036BB" w:rsidRDefault="00411F66" w:rsidP="00411F66">
      <w:pPr>
        <w:suppressAutoHyphens/>
        <w:ind w:left="360"/>
        <w:rPr>
          <w:rFonts w:ascii="Trebuchet MS" w:hAnsi="Trebuchet MS"/>
          <w:b/>
          <w:sz w:val="20"/>
          <w:szCs w:val="20"/>
          <w:lang w:eastAsia="ar-SA"/>
        </w:rPr>
      </w:pPr>
      <w:r w:rsidRPr="00F036BB">
        <w:rPr>
          <w:rFonts w:ascii="Trebuchet MS" w:hAnsi="Trebuchet MS"/>
          <w:sz w:val="20"/>
          <w:szCs w:val="20"/>
          <w:lang w:eastAsia="ar-SA"/>
        </w:rPr>
        <w:t>miejsce i data</w:t>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t>podpis i pieczęć osoby upoważnionej</w:t>
      </w:r>
    </w:p>
    <w:p w14:paraId="77448E6E" w14:textId="77777777" w:rsidR="00411F66" w:rsidRPr="00F036BB" w:rsidRDefault="00411F66" w:rsidP="00411F66">
      <w:pPr>
        <w:suppressAutoHyphens/>
        <w:jc w:val="center"/>
        <w:rPr>
          <w:rFonts w:ascii="Trebuchet MS" w:hAnsi="Trebuchet MS"/>
          <w:b/>
          <w:sz w:val="20"/>
          <w:szCs w:val="20"/>
          <w:lang w:eastAsia="ar-SA"/>
        </w:rPr>
      </w:pPr>
    </w:p>
    <w:p w14:paraId="1C190547" w14:textId="77777777" w:rsidR="00411F66" w:rsidRPr="00F036BB" w:rsidRDefault="00411F66" w:rsidP="00411F66">
      <w:pPr>
        <w:suppressAutoHyphens/>
        <w:rPr>
          <w:rFonts w:ascii="Trebuchet MS" w:hAnsi="Trebuchet MS"/>
          <w:b/>
          <w:sz w:val="20"/>
          <w:szCs w:val="20"/>
          <w:lang w:eastAsia="ar-SA"/>
        </w:rPr>
      </w:pPr>
    </w:p>
    <w:p w14:paraId="06EC3D41" w14:textId="77777777" w:rsidR="00411F66" w:rsidRPr="00F036BB" w:rsidRDefault="00411F66" w:rsidP="00411F66">
      <w:pPr>
        <w:suppressAutoHyphens/>
        <w:rPr>
          <w:rFonts w:ascii="Trebuchet MS" w:hAnsi="Trebuchet MS"/>
          <w:b/>
          <w:sz w:val="20"/>
          <w:szCs w:val="20"/>
          <w:lang w:eastAsia="ar-SA"/>
        </w:rPr>
      </w:pPr>
    </w:p>
    <w:p w14:paraId="2FF68C87" w14:textId="77777777" w:rsidR="00411F66" w:rsidRPr="00F036BB" w:rsidRDefault="00411F66" w:rsidP="00411F66">
      <w:pPr>
        <w:suppressAutoHyphens/>
        <w:rPr>
          <w:rFonts w:ascii="Trebuchet MS" w:hAnsi="Trebuchet MS"/>
          <w:b/>
          <w:sz w:val="20"/>
          <w:szCs w:val="20"/>
          <w:lang w:eastAsia="ar-SA"/>
        </w:rPr>
      </w:pPr>
    </w:p>
    <w:p w14:paraId="2079ED70" w14:textId="77777777" w:rsidR="00411F66" w:rsidRDefault="00411F66" w:rsidP="00411F66">
      <w:pPr>
        <w:jc w:val="both"/>
        <w:rPr>
          <w:rFonts w:ascii="Trebuchet MS" w:hAnsi="Trebuchet MS"/>
          <w:b/>
          <w:sz w:val="20"/>
          <w:szCs w:val="20"/>
        </w:rPr>
      </w:pPr>
    </w:p>
    <w:p w14:paraId="12107C24" w14:textId="2077FA14" w:rsidR="00085F8B" w:rsidRDefault="00085F8B" w:rsidP="00B27950">
      <w:pPr>
        <w:tabs>
          <w:tab w:val="left" w:pos="8080"/>
        </w:tabs>
        <w:rPr>
          <w:rFonts w:ascii="Trebuchet MS" w:hAnsi="Trebuchet MS"/>
          <w:b/>
          <w:sz w:val="20"/>
          <w:szCs w:val="20"/>
        </w:rPr>
      </w:pPr>
    </w:p>
    <w:p w14:paraId="0096A5BA" w14:textId="77777777" w:rsidR="00411F66" w:rsidRDefault="00411F66" w:rsidP="00B27950">
      <w:pPr>
        <w:tabs>
          <w:tab w:val="left" w:pos="8080"/>
        </w:tabs>
        <w:rPr>
          <w:rFonts w:ascii="Trebuchet MS" w:hAnsi="Trebuchet MS"/>
          <w:b/>
          <w:sz w:val="20"/>
          <w:szCs w:val="20"/>
        </w:rPr>
      </w:pPr>
    </w:p>
    <w:p w14:paraId="2E60815A" w14:textId="77777777" w:rsidR="00411F66" w:rsidRDefault="00411F66" w:rsidP="00B27950">
      <w:pPr>
        <w:tabs>
          <w:tab w:val="left" w:pos="8080"/>
        </w:tabs>
        <w:rPr>
          <w:rFonts w:ascii="Trebuchet MS" w:hAnsi="Trebuchet MS"/>
          <w:b/>
          <w:sz w:val="20"/>
          <w:szCs w:val="20"/>
        </w:rPr>
      </w:pPr>
    </w:p>
    <w:p w14:paraId="474F16B0" w14:textId="77777777" w:rsidR="00411F66" w:rsidRDefault="00411F66" w:rsidP="00B27950">
      <w:pPr>
        <w:tabs>
          <w:tab w:val="left" w:pos="8080"/>
        </w:tabs>
        <w:rPr>
          <w:rFonts w:ascii="Trebuchet MS" w:hAnsi="Trebuchet MS"/>
          <w:b/>
          <w:sz w:val="20"/>
          <w:szCs w:val="20"/>
        </w:rPr>
      </w:pPr>
    </w:p>
    <w:p w14:paraId="40263DBC" w14:textId="77777777" w:rsidR="00411F66" w:rsidRDefault="00411F66" w:rsidP="00B27950">
      <w:pPr>
        <w:tabs>
          <w:tab w:val="left" w:pos="8080"/>
        </w:tabs>
        <w:rPr>
          <w:rFonts w:ascii="Trebuchet MS" w:hAnsi="Trebuchet MS"/>
          <w:b/>
          <w:sz w:val="20"/>
          <w:szCs w:val="20"/>
        </w:rPr>
      </w:pPr>
    </w:p>
    <w:p w14:paraId="161B24B9" w14:textId="77777777" w:rsidR="00411F66" w:rsidRDefault="00411F66" w:rsidP="00B27950">
      <w:pPr>
        <w:tabs>
          <w:tab w:val="left" w:pos="8080"/>
        </w:tabs>
        <w:rPr>
          <w:rFonts w:ascii="Trebuchet MS" w:hAnsi="Trebuchet MS"/>
          <w:b/>
          <w:sz w:val="20"/>
          <w:szCs w:val="20"/>
        </w:rPr>
      </w:pPr>
    </w:p>
    <w:p w14:paraId="2A5C955D" w14:textId="77777777" w:rsidR="00411F66" w:rsidRDefault="00411F66" w:rsidP="00B27950">
      <w:pPr>
        <w:tabs>
          <w:tab w:val="left" w:pos="8080"/>
        </w:tabs>
        <w:rPr>
          <w:rFonts w:ascii="Trebuchet MS" w:hAnsi="Trebuchet MS"/>
          <w:b/>
          <w:sz w:val="20"/>
          <w:szCs w:val="20"/>
        </w:rPr>
      </w:pPr>
    </w:p>
    <w:p w14:paraId="3CDAE78D" w14:textId="77777777" w:rsidR="00411F66" w:rsidRDefault="00411F66" w:rsidP="00B27950">
      <w:pPr>
        <w:tabs>
          <w:tab w:val="left" w:pos="8080"/>
        </w:tabs>
        <w:rPr>
          <w:rFonts w:ascii="Trebuchet MS" w:hAnsi="Trebuchet MS"/>
          <w:b/>
          <w:sz w:val="20"/>
          <w:szCs w:val="20"/>
        </w:rPr>
      </w:pPr>
    </w:p>
    <w:p w14:paraId="5F3069A2" w14:textId="694FD179" w:rsidR="00085F8B" w:rsidRPr="00724ED9" w:rsidRDefault="00085F8B" w:rsidP="00B27950">
      <w:pPr>
        <w:tabs>
          <w:tab w:val="left" w:pos="8080"/>
        </w:tabs>
        <w:rPr>
          <w:rFonts w:ascii="Trebuchet MS" w:hAnsi="Trebuchet MS"/>
          <w:b/>
          <w:sz w:val="20"/>
          <w:szCs w:val="20"/>
        </w:rPr>
      </w:pPr>
    </w:p>
    <w:p w14:paraId="0A096D37" w14:textId="6B62C9B1" w:rsidR="00FB3982" w:rsidRPr="003B347E" w:rsidRDefault="00FB3982" w:rsidP="00FB3982">
      <w:pPr>
        <w:ind w:left="6372" w:firstLine="708"/>
        <w:jc w:val="right"/>
        <w:rPr>
          <w:rFonts w:ascii="Trebuchet MS" w:hAnsi="Trebuchet MS" w:cs="Trebuchet MS"/>
          <w:sz w:val="22"/>
          <w:szCs w:val="22"/>
        </w:rPr>
      </w:pPr>
      <w:r w:rsidRPr="003B347E">
        <w:rPr>
          <w:rFonts w:ascii="Trebuchet MS" w:hAnsi="Trebuchet MS"/>
          <w:b/>
          <w:sz w:val="22"/>
          <w:szCs w:val="22"/>
        </w:rPr>
        <w:t xml:space="preserve">ZAŁĄCZNIK NR </w:t>
      </w:r>
      <w:r w:rsidR="00F036BB">
        <w:rPr>
          <w:rFonts w:ascii="Trebuchet MS" w:hAnsi="Trebuchet MS"/>
          <w:b/>
          <w:sz w:val="22"/>
          <w:szCs w:val="22"/>
        </w:rPr>
        <w:t>4</w:t>
      </w:r>
    </w:p>
    <w:p w14:paraId="26AF99BE" w14:textId="77777777" w:rsidR="00FB3982" w:rsidRPr="00724ED9" w:rsidRDefault="00FB3982" w:rsidP="00FB3982">
      <w:pPr>
        <w:rPr>
          <w:rFonts w:ascii="Trebuchet MS" w:hAnsi="Trebuchet MS"/>
          <w:b/>
          <w:sz w:val="20"/>
          <w:szCs w:val="20"/>
        </w:rPr>
      </w:pPr>
    </w:p>
    <w:p w14:paraId="39A9E1CB" w14:textId="77777777" w:rsidR="00FB3982" w:rsidRPr="00724ED9" w:rsidRDefault="00FB3982" w:rsidP="00FB3982">
      <w:pPr>
        <w:jc w:val="center"/>
        <w:rPr>
          <w:rFonts w:ascii="Trebuchet MS" w:hAnsi="Trebuchet MS"/>
          <w:b/>
          <w:sz w:val="20"/>
          <w:szCs w:val="20"/>
        </w:rPr>
      </w:pPr>
      <w:r w:rsidRPr="00724ED9">
        <w:rPr>
          <w:rFonts w:ascii="Trebuchet MS" w:hAnsi="Trebuchet MS"/>
          <w:b/>
          <w:sz w:val="20"/>
          <w:szCs w:val="20"/>
        </w:rPr>
        <w:t xml:space="preserve">KLAUZULA INFORMACYJNA </w:t>
      </w:r>
    </w:p>
    <w:p w14:paraId="4548056F" w14:textId="2DD5BA9E" w:rsidR="00FB3982" w:rsidRPr="00724ED9" w:rsidRDefault="00FB3982" w:rsidP="00FB3982">
      <w:pPr>
        <w:jc w:val="center"/>
        <w:rPr>
          <w:rFonts w:ascii="Trebuchet MS" w:hAnsi="Trebuchet MS"/>
          <w:b/>
          <w:sz w:val="20"/>
          <w:szCs w:val="20"/>
        </w:rPr>
      </w:pPr>
      <w:r w:rsidRPr="00724ED9">
        <w:rPr>
          <w:rFonts w:ascii="Trebuchet MS" w:hAnsi="Trebuchet MS"/>
          <w:b/>
          <w:sz w:val="20"/>
          <w:szCs w:val="20"/>
        </w:rPr>
        <w:t>DOT. POST</w:t>
      </w:r>
      <w:r w:rsidR="00C053C9">
        <w:rPr>
          <w:rFonts w:ascii="Trebuchet MS" w:hAnsi="Trebuchet MS"/>
          <w:b/>
          <w:sz w:val="20"/>
          <w:szCs w:val="20"/>
        </w:rPr>
        <w:t xml:space="preserve">ĘPOWAŃ O UDZIELENIE ZAMÓWIENIA </w:t>
      </w:r>
      <w:r w:rsidRPr="00724ED9">
        <w:rPr>
          <w:rFonts w:ascii="Trebuchet MS" w:hAnsi="Trebuchet MS"/>
          <w:b/>
          <w:sz w:val="20"/>
          <w:szCs w:val="20"/>
        </w:rPr>
        <w:t xml:space="preserve">DLA OSÓB, KTÓRYCH DANE POZYSKALIŚMY </w:t>
      </w:r>
      <w:r w:rsidRPr="00724ED9">
        <w:rPr>
          <w:rFonts w:ascii="Trebuchet MS" w:hAnsi="Trebuchet MS"/>
          <w:b/>
          <w:sz w:val="20"/>
          <w:szCs w:val="20"/>
        </w:rPr>
        <w:br/>
        <w:t xml:space="preserve">OD SKŁADAJĄCEGO OFERTĘ (NP. JEGO PRACOWNIKÓW/WSPÓŁPRACOWNIKÓW, PODWYKONAWCÓW, PRACOWNIKÓW PODWYKONAWCÓW)   </w:t>
      </w:r>
    </w:p>
    <w:p w14:paraId="7705413F" w14:textId="77777777" w:rsidR="00FB3982" w:rsidRPr="00724ED9" w:rsidRDefault="00FB3982" w:rsidP="00FB3982">
      <w:pPr>
        <w:jc w:val="center"/>
        <w:rPr>
          <w:rFonts w:ascii="Trebuchet MS" w:hAnsi="Trebuchet MS" w:cs="Calibri"/>
          <w:b/>
          <w:sz w:val="20"/>
          <w:szCs w:val="20"/>
        </w:rPr>
      </w:pPr>
    </w:p>
    <w:p w14:paraId="19906050" w14:textId="17E01CF7" w:rsidR="00FB3982" w:rsidRDefault="00FB3982" w:rsidP="00C053C9">
      <w:pPr>
        <w:jc w:val="both"/>
        <w:rPr>
          <w:rFonts w:ascii="Trebuchet MS" w:hAnsi="Trebuchet MS"/>
          <w:sz w:val="20"/>
          <w:szCs w:val="20"/>
        </w:rPr>
      </w:pPr>
      <w:r w:rsidRPr="00724ED9">
        <w:rPr>
          <w:rFonts w:ascii="Trebuchet MS" w:hAnsi="Trebuchet MS"/>
          <w:sz w:val="20"/>
          <w:szCs w:val="20"/>
        </w:rPr>
        <w:t xml:space="preserve">Zgodnie z art. 14 Rozporządzenia Parlamentu Europejskiego i Rady (UE) 2016/679 z dnia 27 kwietnia </w:t>
      </w:r>
      <w:r w:rsidRPr="00724ED9">
        <w:rPr>
          <w:rFonts w:ascii="Trebuchet MS" w:hAnsi="Trebuchet MS"/>
          <w:sz w:val="20"/>
          <w:szCs w:val="20"/>
        </w:rPr>
        <w:br/>
        <w:t>2016 r. w sprawie ochrony osób fizycznych w związku z przetwarzani</w:t>
      </w:r>
      <w:r w:rsidR="00C053C9">
        <w:rPr>
          <w:rFonts w:ascii="Trebuchet MS" w:hAnsi="Trebuchet MS"/>
          <w:sz w:val="20"/>
          <w:szCs w:val="20"/>
        </w:rPr>
        <w:t xml:space="preserve">em danych osobowych i w sprawie </w:t>
      </w:r>
      <w:r w:rsidRPr="00724ED9">
        <w:rPr>
          <w:rFonts w:ascii="Trebuchet MS" w:hAnsi="Trebuchet MS"/>
          <w:sz w:val="20"/>
          <w:szCs w:val="20"/>
        </w:rPr>
        <w:t xml:space="preserve">swobodnego przepływu takich danych oraz uchylenia dyrektywy 95/46/WE dalej „RODO”, informujemy, że: </w:t>
      </w:r>
    </w:p>
    <w:p w14:paraId="0BC3EC6D" w14:textId="77777777" w:rsidR="00C053C9" w:rsidRPr="00724ED9" w:rsidRDefault="00C053C9" w:rsidP="00C053C9">
      <w:pPr>
        <w:jc w:val="both"/>
        <w:rPr>
          <w:rFonts w:ascii="Trebuchet MS" w:hAnsi="Trebuchet MS"/>
          <w:sz w:val="20"/>
          <w:szCs w:val="20"/>
        </w:rPr>
      </w:pPr>
    </w:p>
    <w:p w14:paraId="52CB9D0D" w14:textId="77777777" w:rsidR="00FB3982" w:rsidRPr="00724ED9" w:rsidRDefault="00FB3982" w:rsidP="00173169">
      <w:pPr>
        <w:numPr>
          <w:ilvl w:val="1"/>
          <w:numId w:val="47"/>
        </w:numPr>
        <w:tabs>
          <w:tab w:val="clear" w:pos="1080"/>
          <w:tab w:val="left" w:pos="284"/>
        </w:tabs>
        <w:ind w:left="284" w:hanging="284"/>
        <w:contextualSpacing/>
        <w:jc w:val="both"/>
        <w:rPr>
          <w:rFonts w:ascii="Trebuchet MS" w:hAnsi="Trebuchet MS"/>
          <w:sz w:val="20"/>
          <w:szCs w:val="20"/>
        </w:rPr>
      </w:pPr>
      <w:r w:rsidRPr="00724ED9">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2" w:history="1">
        <w:r w:rsidRPr="00724ED9">
          <w:rPr>
            <w:rFonts w:ascii="Trebuchet MS" w:hAnsi="Trebuchet MS"/>
            <w:sz w:val="20"/>
            <w:szCs w:val="20"/>
            <w:u w:val="single"/>
          </w:rPr>
          <w:t>bok@pwik.com.pl</w:t>
        </w:r>
      </w:hyperlink>
      <w:r w:rsidRPr="00724ED9">
        <w:rPr>
          <w:rFonts w:ascii="Trebuchet MS" w:hAnsi="Trebuchet MS"/>
          <w:sz w:val="20"/>
          <w:szCs w:val="20"/>
        </w:rPr>
        <w:t>.</w:t>
      </w:r>
    </w:p>
    <w:p w14:paraId="6854DA35" w14:textId="77777777" w:rsidR="00FB3982" w:rsidRPr="00724ED9" w:rsidRDefault="00FB3982" w:rsidP="00FB3982">
      <w:pPr>
        <w:tabs>
          <w:tab w:val="left" w:pos="851"/>
        </w:tabs>
        <w:ind w:left="284" w:hanging="284"/>
        <w:contextualSpacing/>
        <w:jc w:val="both"/>
        <w:rPr>
          <w:rFonts w:ascii="Trebuchet MS" w:hAnsi="Trebuchet MS"/>
          <w:sz w:val="20"/>
          <w:szCs w:val="20"/>
        </w:rPr>
      </w:pPr>
    </w:p>
    <w:p w14:paraId="1A43FEF8" w14:textId="77777777" w:rsidR="00FB3982" w:rsidRPr="00724ED9" w:rsidRDefault="00FB3982" w:rsidP="00173169">
      <w:pPr>
        <w:numPr>
          <w:ilvl w:val="0"/>
          <w:numId w:val="47"/>
        </w:numPr>
        <w:tabs>
          <w:tab w:val="clear" w:pos="360"/>
          <w:tab w:val="left" w:pos="284"/>
        </w:tabs>
        <w:ind w:left="284" w:hanging="284"/>
        <w:contextualSpacing/>
        <w:jc w:val="both"/>
        <w:rPr>
          <w:rFonts w:ascii="Trebuchet MS" w:hAnsi="Trebuchet MS"/>
          <w:sz w:val="20"/>
          <w:szCs w:val="20"/>
        </w:rPr>
      </w:pPr>
      <w:r w:rsidRPr="00724ED9">
        <w:rPr>
          <w:rFonts w:ascii="Trebuchet MS" w:hAnsi="Trebuchet MS"/>
          <w:sz w:val="20"/>
          <w:szCs w:val="20"/>
        </w:rPr>
        <w:t xml:space="preserve">Twoje dane pozyskaliśmy z dokumentacji ofertowej złożonej przez Wykonawcę, </w:t>
      </w:r>
      <w:r w:rsidRPr="00724ED9">
        <w:rPr>
          <w:rFonts w:ascii="Trebuchet MS" w:hAnsi="Trebuchet MS"/>
          <w:sz w:val="20"/>
          <w:szCs w:val="20"/>
        </w:rPr>
        <w:br/>
        <w:t>w związku z prowadzonym przez nas postępowaniem o udzielenie zamówienia.</w:t>
      </w:r>
    </w:p>
    <w:p w14:paraId="3D993028" w14:textId="77777777" w:rsidR="00FB3982" w:rsidRPr="00724ED9" w:rsidRDefault="00FB3982" w:rsidP="00FB3982">
      <w:pPr>
        <w:rPr>
          <w:rFonts w:ascii="Trebuchet MS" w:hAnsi="Trebuchet MS"/>
          <w:sz w:val="20"/>
          <w:szCs w:val="20"/>
        </w:rPr>
      </w:pPr>
    </w:p>
    <w:p w14:paraId="38D953FC" w14:textId="77777777" w:rsidR="00FB3982" w:rsidRPr="00724ED9" w:rsidRDefault="00FB3982" w:rsidP="00FB3982">
      <w:pPr>
        <w:tabs>
          <w:tab w:val="left" w:pos="284"/>
        </w:tabs>
        <w:contextualSpacing/>
        <w:jc w:val="both"/>
        <w:rPr>
          <w:rFonts w:ascii="Trebuchet MS" w:hAnsi="Trebuchet MS"/>
          <w:sz w:val="20"/>
          <w:szCs w:val="20"/>
        </w:rPr>
      </w:pPr>
      <w:r w:rsidRPr="00724ED9">
        <w:rPr>
          <w:rFonts w:ascii="Trebuchet MS" w:hAnsi="Trebuchet MS"/>
          <w:sz w:val="20"/>
          <w:szCs w:val="20"/>
        </w:rPr>
        <w:t xml:space="preserve">3. Dane będą przetwarzane: </w:t>
      </w:r>
    </w:p>
    <w:p w14:paraId="0477C224" w14:textId="77777777" w:rsidR="00FB3982" w:rsidRPr="00724ED9" w:rsidRDefault="00FB3982" w:rsidP="00173169">
      <w:pPr>
        <w:numPr>
          <w:ilvl w:val="0"/>
          <w:numId w:val="45"/>
        </w:numPr>
        <w:tabs>
          <w:tab w:val="left" w:pos="284"/>
        </w:tabs>
        <w:ind w:left="1134" w:hanging="1134"/>
        <w:contextualSpacing/>
        <w:jc w:val="both"/>
        <w:rPr>
          <w:rFonts w:ascii="Trebuchet MS" w:hAnsi="Trebuchet MS"/>
          <w:sz w:val="20"/>
          <w:szCs w:val="20"/>
        </w:rPr>
      </w:pPr>
      <w:r w:rsidRPr="00724ED9">
        <w:rPr>
          <w:rFonts w:ascii="Trebuchet MS" w:hAnsi="Trebuchet MS"/>
          <w:sz w:val="20"/>
          <w:szCs w:val="20"/>
        </w:rPr>
        <w:t>w oparciu o uzasadniony interes ADO, zgodnie z art. 6 ust. 1 lit. f RODO w celu:</w:t>
      </w:r>
    </w:p>
    <w:p w14:paraId="015F9F85" w14:textId="77777777" w:rsidR="00FB3982" w:rsidRPr="00724ED9" w:rsidRDefault="00FB3982" w:rsidP="00173169">
      <w:pPr>
        <w:numPr>
          <w:ilvl w:val="2"/>
          <w:numId w:val="45"/>
        </w:numPr>
        <w:tabs>
          <w:tab w:val="left" w:pos="426"/>
        </w:tabs>
        <w:ind w:left="709" w:hanging="283"/>
        <w:contextualSpacing/>
        <w:jc w:val="both"/>
        <w:rPr>
          <w:rFonts w:ascii="Trebuchet MS" w:hAnsi="Trebuchet MS"/>
          <w:sz w:val="20"/>
          <w:szCs w:val="20"/>
        </w:rPr>
      </w:pPr>
      <w:r w:rsidRPr="00724ED9">
        <w:rPr>
          <w:rFonts w:ascii="Trebuchet MS" w:hAnsi="Trebuchet MS"/>
          <w:sz w:val="20"/>
          <w:szCs w:val="20"/>
        </w:rPr>
        <w:t xml:space="preserve">kontaktu z Tobą w związku z prowadzonym postępowaniem lub wykonaniem umowy (w przypadku jej zawarcia z Wykonawcą), </w:t>
      </w:r>
    </w:p>
    <w:p w14:paraId="4C776CE2" w14:textId="77777777" w:rsidR="00FB3982" w:rsidRPr="00724ED9" w:rsidRDefault="00FB3982" w:rsidP="00173169">
      <w:pPr>
        <w:numPr>
          <w:ilvl w:val="2"/>
          <w:numId w:val="45"/>
        </w:numPr>
        <w:tabs>
          <w:tab w:val="left" w:pos="426"/>
        </w:tabs>
        <w:ind w:left="709" w:hanging="283"/>
        <w:contextualSpacing/>
        <w:jc w:val="both"/>
        <w:rPr>
          <w:rFonts w:ascii="Trebuchet MS" w:hAnsi="Trebuchet MS"/>
          <w:sz w:val="20"/>
          <w:szCs w:val="20"/>
        </w:rPr>
      </w:pPr>
      <w:r w:rsidRPr="00724ED9">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Pr="00724ED9">
        <w:rPr>
          <w:rFonts w:ascii="Trebuchet MS" w:hAnsi="Trebuchet MS"/>
          <w:sz w:val="20"/>
          <w:szCs w:val="20"/>
        </w:rPr>
        <w:br/>
        <w:t xml:space="preserve">z Wykonawcą), </w:t>
      </w:r>
    </w:p>
    <w:p w14:paraId="1C990374" w14:textId="77777777" w:rsidR="00FB3982" w:rsidRPr="00724ED9" w:rsidRDefault="00FB3982" w:rsidP="00173169">
      <w:pPr>
        <w:numPr>
          <w:ilvl w:val="0"/>
          <w:numId w:val="45"/>
        </w:numPr>
        <w:tabs>
          <w:tab w:val="left" w:pos="284"/>
        </w:tabs>
        <w:ind w:left="284" w:hanging="284"/>
        <w:contextualSpacing/>
        <w:jc w:val="both"/>
        <w:rPr>
          <w:rFonts w:ascii="Trebuchet MS" w:hAnsi="Trebuchet MS"/>
          <w:sz w:val="20"/>
          <w:szCs w:val="20"/>
        </w:rPr>
      </w:pPr>
      <w:r w:rsidRPr="00724ED9">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14:paraId="352646EB" w14:textId="77777777" w:rsidR="00FB3982" w:rsidRPr="00724ED9" w:rsidRDefault="00FB3982" w:rsidP="00173169">
      <w:pPr>
        <w:numPr>
          <w:ilvl w:val="0"/>
          <w:numId w:val="45"/>
        </w:numPr>
        <w:tabs>
          <w:tab w:val="left" w:pos="284"/>
        </w:tabs>
        <w:ind w:left="284" w:hanging="284"/>
        <w:contextualSpacing/>
        <w:jc w:val="both"/>
        <w:rPr>
          <w:rFonts w:ascii="Trebuchet MS" w:hAnsi="Trebuchet MS"/>
          <w:sz w:val="20"/>
          <w:szCs w:val="20"/>
        </w:rPr>
      </w:pPr>
      <w:r w:rsidRPr="00724ED9">
        <w:rPr>
          <w:rFonts w:ascii="Trebuchet MS" w:hAnsi="Trebuchet MS"/>
          <w:sz w:val="20"/>
          <w:szCs w:val="20"/>
        </w:rPr>
        <w:t xml:space="preserve">w celu dochodzenia lub obrony przed roszczeniami związanymi z prowadzonymi postępowaniami </w:t>
      </w:r>
      <w:r w:rsidRPr="00724ED9">
        <w:rPr>
          <w:rFonts w:ascii="Trebuchet MS" w:hAnsi="Trebuchet MS"/>
          <w:sz w:val="20"/>
          <w:szCs w:val="20"/>
        </w:rPr>
        <w:br/>
        <w:t xml:space="preserve">o udzielenie zamówienia w oparciu o uzasadniony interes ADO, zgodnie z art. 6 ust. 1 lit. f RODO. </w:t>
      </w:r>
    </w:p>
    <w:p w14:paraId="187B6DAE" w14:textId="77777777" w:rsidR="00FB3982" w:rsidRPr="00724ED9" w:rsidRDefault="00FB3982" w:rsidP="00FB3982">
      <w:pPr>
        <w:jc w:val="both"/>
        <w:rPr>
          <w:rFonts w:ascii="Trebuchet MS" w:hAnsi="Trebuchet MS"/>
          <w:sz w:val="20"/>
          <w:szCs w:val="20"/>
        </w:rPr>
      </w:pPr>
    </w:p>
    <w:p w14:paraId="522B6A8D" w14:textId="77777777" w:rsidR="00FB3982" w:rsidRPr="00724ED9" w:rsidRDefault="00FB3982" w:rsidP="00FB3982">
      <w:pPr>
        <w:tabs>
          <w:tab w:val="left" w:pos="426"/>
        </w:tabs>
        <w:contextualSpacing/>
        <w:jc w:val="both"/>
        <w:rPr>
          <w:rFonts w:ascii="Trebuchet MS" w:hAnsi="Trebuchet MS"/>
          <w:sz w:val="20"/>
          <w:szCs w:val="20"/>
        </w:rPr>
      </w:pPr>
      <w:r w:rsidRPr="00724ED9">
        <w:rPr>
          <w:rFonts w:ascii="Trebuchet MS" w:hAnsi="Trebuchet MS"/>
          <w:sz w:val="20"/>
          <w:szCs w:val="20"/>
        </w:rPr>
        <w:t xml:space="preserve">4. ADO będzie przetwarzał następujące kategorie Twoich danych osobowych: </w:t>
      </w:r>
    </w:p>
    <w:p w14:paraId="66A381DB" w14:textId="77777777" w:rsidR="00FB3982" w:rsidRPr="00724ED9" w:rsidRDefault="00FB3982" w:rsidP="00FB3982">
      <w:pPr>
        <w:tabs>
          <w:tab w:val="left" w:pos="426"/>
        </w:tabs>
        <w:ind w:left="360"/>
        <w:contextualSpacing/>
        <w:jc w:val="both"/>
        <w:rPr>
          <w:rFonts w:ascii="Trebuchet MS" w:hAnsi="Trebuchet MS"/>
          <w:sz w:val="20"/>
          <w:szCs w:val="20"/>
        </w:rPr>
      </w:pPr>
      <w:r w:rsidRPr="00724ED9">
        <w:rPr>
          <w:rFonts w:ascii="Trebuchet MS" w:hAnsi="Trebuchet MS"/>
          <w:sz w:val="20"/>
          <w:szCs w:val="20"/>
        </w:rPr>
        <w:t>- dane identyfikacyjne (Imię, Nazwisko),</w:t>
      </w:r>
    </w:p>
    <w:p w14:paraId="29B99836" w14:textId="77777777" w:rsidR="00FB3982" w:rsidRPr="00724ED9" w:rsidRDefault="00FB3982" w:rsidP="00FB3982">
      <w:pPr>
        <w:tabs>
          <w:tab w:val="left" w:pos="426"/>
        </w:tabs>
        <w:ind w:left="360"/>
        <w:contextualSpacing/>
        <w:jc w:val="both"/>
        <w:rPr>
          <w:rFonts w:ascii="Trebuchet MS" w:hAnsi="Trebuchet MS"/>
          <w:sz w:val="20"/>
          <w:szCs w:val="20"/>
        </w:rPr>
      </w:pPr>
      <w:r w:rsidRPr="00724ED9">
        <w:rPr>
          <w:rFonts w:ascii="Trebuchet MS" w:hAnsi="Trebuchet MS"/>
          <w:sz w:val="20"/>
          <w:szCs w:val="20"/>
        </w:rPr>
        <w:t xml:space="preserve">- dane </w:t>
      </w:r>
      <w:proofErr w:type="spellStart"/>
      <w:r w:rsidRPr="00724ED9">
        <w:rPr>
          <w:rFonts w:ascii="Trebuchet MS" w:hAnsi="Trebuchet MS"/>
          <w:sz w:val="20"/>
          <w:szCs w:val="20"/>
        </w:rPr>
        <w:t>telekontaktowe</w:t>
      </w:r>
      <w:proofErr w:type="spellEnd"/>
      <w:r w:rsidRPr="00724ED9">
        <w:rPr>
          <w:rFonts w:ascii="Trebuchet MS" w:hAnsi="Trebuchet MS"/>
          <w:sz w:val="20"/>
          <w:szCs w:val="20"/>
        </w:rPr>
        <w:t xml:space="preserve">, </w:t>
      </w:r>
    </w:p>
    <w:p w14:paraId="50110770" w14:textId="77777777" w:rsidR="00FB3982" w:rsidRPr="00724ED9" w:rsidRDefault="00FB3982" w:rsidP="00FB3982">
      <w:pPr>
        <w:tabs>
          <w:tab w:val="left" w:pos="426"/>
        </w:tabs>
        <w:ind w:left="360"/>
        <w:contextualSpacing/>
        <w:jc w:val="both"/>
        <w:rPr>
          <w:rFonts w:ascii="Trebuchet MS" w:hAnsi="Trebuchet MS"/>
          <w:sz w:val="20"/>
          <w:szCs w:val="20"/>
        </w:rPr>
      </w:pPr>
      <w:r w:rsidRPr="00724ED9">
        <w:rPr>
          <w:rFonts w:ascii="Trebuchet MS" w:hAnsi="Trebuchet MS"/>
          <w:sz w:val="20"/>
          <w:szCs w:val="20"/>
        </w:rPr>
        <w:t>- dane dotyczące prowadzonej działalności,</w:t>
      </w:r>
    </w:p>
    <w:p w14:paraId="385739E4" w14:textId="77777777" w:rsidR="00FB3982" w:rsidRPr="00724ED9" w:rsidRDefault="00FB3982" w:rsidP="00FB3982">
      <w:pPr>
        <w:tabs>
          <w:tab w:val="left" w:pos="426"/>
        </w:tabs>
        <w:ind w:left="360"/>
        <w:contextualSpacing/>
        <w:jc w:val="both"/>
        <w:rPr>
          <w:rFonts w:ascii="Trebuchet MS" w:hAnsi="Trebuchet MS"/>
          <w:sz w:val="20"/>
          <w:szCs w:val="20"/>
        </w:rPr>
      </w:pPr>
      <w:r w:rsidRPr="00724ED9">
        <w:rPr>
          <w:rFonts w:ascii="Trebuchet MS" w:hAnsi="Trebuchet MS"/>
          <w:sz w:val="20"/>
          <w:szCs w:val="20"/>
        </w:rPr>
        <w:t xml:space="preserve">- posiadane uprawnienia. </w:t>
      </w:r>
    </w:p>
    <w:p w14:paraId="0554B061" w14:textId="77777777" w:rsidR="00FB3982" w:rsidRPr="00724ED9" w:rsidRDefault="00FB3982" w:rsidP="00FB3982">
      <w:pPr>
        <w:tabs>
          <w:tab w:val="left" w:pos="426"/>
        </w:tabs>
        <w:ind w:left="360"/>
        <w:contextualSpacing/>
        <w:jc w:val="both"/>
        <w:rPr>
          <w:rFonts w:ascii="Trebuchet MS" w:hAnsi="Trebuchet MS"/>
          <w:sz w:val="20"/>
          <w:szCs w:val="20"/>
        </w:rPr>
      </w:pPr>
      <w:r w:rsidRPr="00724ED9">
        <w:rPr>
          <w:rFonts w:ascii="Trebuchet MS" w:hAnsi="Trebuchet MS"/>
          <w:sz w:val="20"/>
          <w:szCs w:val="20"/>
        </w:rPr>
        <w:t xml:space="preserve">- dane związane z weryfikacją zatrudnienia na podstawie umowy o pracę (wyłącznie w przypadku zamówień na usługi lub roboty budowlane)  </w:t>
      </w:r>
    </w:p>
    <w:p w14:paraId="1CFF36D5" w14:textId="77777777" w:rsidR="00FB3982" w:rsidRPr="00724ED9" w:rsidRDefault="00FB3982" w:rsidP="00FB3982">
      <w:pPr>
        <w:tabs>
          <w:tab w:val="left" w:pos="851"/>
        </w:tabs>
        <w:contextualSpacing/>
        <w:jc w:val="both"/>
        <w:rPr>
          <w:rFonts w:ascii="Trebuchet MS" w:hAnsi="Trebuchet MS"/>
          <w:sz w:val="20"/>
          <w:szCs w:val="20"/>
        </w:rPr>
      </w:pPr>
    </w:p>
    <w:p w14:paraId="05E748B2" w14:textId="77777777" w:rsidR="00FB3982" w:rsidRPr="00724ED9" w:rsidRDefault="00FB3982" w:rsidP="00FB3982">
      <w:pPr>
        <w:contextualSpacing/>
        <w:jc w:val="both"/>
        <w:rPr>
          <w:rFonts w:ascii="Trebuchet MS" w:hAnsi="Trebuchet MS"/>
          <w:sz w:val="20"/>
          <w:szCs w:val="20"/>
        </w:rPr>
      </w:pPr>
      <w:r w:rsidRPr="00724ED9">
        <w:rPr>
          <w:rFonts w:ascii="Trebuchet MS" w:hAnsi="Trebuchet MS"/>
          <w:sz w:val="20"/>
          <w:szCs w:val="20"/>
        </w:rPr>
        <w:t>5. Twoje dane będą przekazywane:</w:t>
      </w:r>
    </w:p>
    <w:p w14:paraId="14DC9ACD" w14:textId="77777777" w:rsidR="00FB3982" w:rsidRPr="00724ED9" w:rsidRDefault="00FB3982" w:rsidP="00173169">
      <w:pPr>
        <w:numPr>
          <w:ilvl w:val="0"/>
          <w:numId w:val="46"/>
        </w:numPr>
        <w:ind w:left="284" w:hanging="284"/>
        <w:contextualSpacing/>
        <w:jc w:val="both"/>
        <w:rPr>
          <w:rFonts w:ascii="Trebuchet MS" w:hAnsi="Trebuchet MS"/>
          <w:sz w:val="20"/>
          <w:szCs w:val="20"/>
        </w:rPr>
      </w:pPr>
      <w:r w:rsidRPr="00724ED9">
        <w:rPr>
          <w:rFonts w:ascii="Trebuchet MS" w:hAnsi="Trebuchet MS"/>
          <w:sz w:val="20"/>
          <w:szCs w:val="20"/>
        </w:rPr>
        <w:t xml:space="preserve">podmiotom, które na zlecenie ADO wykonują czynności wspierające jego działalność, </w:t>
      </w:r>
      <w:r w:rsidRPr="00724ED9">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14:paraId="6E2B5E8C" w14:textId="77777777" w:rsidR="00FB3982" w:rsidRPr="00724ED9" w:rsidRDefault="00FB3982" w:rsidP="00173169">
      <w:pPr>
        <w:numPr>
          <w:ilvl w:val="0"/>
          <w:numId w:val="20"/>
        </w:numPr>
        <w:ind w:left="284" w:hanging="284"/>
        <w:jc w:val="both"/>
        <w:rPr>
          <w:rFonts w:ascii="Trebuchet MS" w:hAnsi="Trebuchet MS"/>
          <w:sz w:val="20"/>
          <w:szCs w:val="20"/>
        </w:rPr>
      </w:pPr>
      <w:r w:rsidRPr="00724ED9">
        <w:rPr>
          <w:rFonts w:ascii="Trebuchet MS" w:hAnsi="Trebuchet MS"/>
          <w:sz w:val="20"/>
          <w:szCs w:val="20"/>
        </w:rPr>
        <w:t>podmiotom/osobom upoważnionym do ich otrzymania na podstawie przepisów prawa.</w:t>
      </w:r>
    </w:p>
    <w:p w14:paraId="10D703EB" w14:textId="77777777" w:rsidR="00FB3982" w:rsidRPr="00724ED9" w:rsidRDefault="00FB3982" w:rsidP="00FB3982">
      <w:pPr>
        <w:tabs>
          <w:tab w:val="left" w:pos="851"/>
        </w:tabs>
        <w:contextualSpacing/>
        <w:jc w:val="both"/>
        <w:rPr>
          <w:rFonts w:ascii="Trebuchet MS" w:hAnsi="Trebuchet MS"/>
          <w:sz w:val="20"/>
          <w:szCs w:val="20"/>
        </w:rPr>
      </w:pPr>
    </w:p>
    <w:p w14:paraId="23BE06F2" w14:textId="77777777" w:rsidR="00FB3982" w:rsidRPr="00724ED9" w:rsidRDefault="00FB3982" w:rsidP="00FB3982">
      <w:pPr>
        <w:spacing w:line="276" w:lineRule="auto"/>
        <w:ind w:left="284" w:hanging="284"/>
        <w:contextualSpacing/>
        <w:jc w:val="both"/>
        <w:rPr>
          <w:rFonts w:ascii="Trebuchet MS" w:hAnsi="Trebuchet MS"/>
          <w:sz w:val="20"/>
          <w:szCs w:val="20"/>
        </w:rPr>
      </w:pPr>
      <w:r w:rsidRPr="00724ED9">
        <w:rPr>
          <w:rFonts w:ascii="Trebuchet MS" w:hAnsi="Trebuchet MS"/>
          <w:sz w:val="20"/>
          <w:szCs w:val="20"/>
        </w:rPr>
        <w:t>6. Twoje dane zebrane w celu realizacji obowiązków prawnych będą przetwarzane przez okres wskazany 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14:paraId="4C1D2AB6" w14:textId="77777777" w:rsidR="00FB3982" w:rsidRPr="00724ED9" w:rsidRDefault="00FB3982" w:rsidP="00FB3982">
      <w:pPr>
        <w:tabs>
          <w:tab w:val="left" w:pos="851"/>
        </w:tabs>
        <w:contextualSpacing/>
        <w:jc w:val="both"/>
        <w:rPr>
          <w:rFonts w:ascii="Trebuchet MS" w:eastAsia="Calibri" w:hAnsi="Trebuchet MS"/>
          <w:sz w:val="20"/>
          <w:szCs w:val="20"/>
        </w:rPr>
      </w:pPr>
    </w:p>
    <w:p w14:paraId="0C751AA1" w14:textId="039FA747" w:rsidR="00FB3982" w:rsidRDefault="00FB3982" w:rsidP="00C053C9">
      <w:pPr>
        <w:tabs>
          <w:tab w:val="left" w:pos="284"/>
        </w:tabs>
        <w:contextualSpacing/>
        <w:jc w:val="both"/>
        <w:rPr>
          <w:rFonts w:ascii="Trebuchet MS" w:hAnsi="Trebuchet MS"/>
          <w:sz w:val="20"/>
          <w:szCs w:val="20"/>
        </w:rPr>
      </w:pPr>
      <w:r w:rsidRPr="00724ED9">
        <w:rPr>
          <w:rFonts w:ascii="Trebuchet MS" w:hAnsi="Trebuchet MS"/>
          <w:sz w:val="20"/>
          <w:szCs w:val="20"/>
        </w:rPr>
        <w:t xml:space="preserve">7. Twoje dane osobowe nie będą wykorzystywane przez ADO do podejmowania wobec Ciebie decyzji </w:t>
      </w:r>
      <w:r w:rsidRPr="00724ED9">
        <w:rPr>
          <w:rFonts w:ascii="Trebuchet MS" w:hAnsi="Trebuchet MS"/>
          <w:sz w:val="20"/>
          <w:szCs w:val="20"/>
        </w:rPr>
        <w:tab/>
      </w:r>
      <w:r w:rsidRPr="00724ED9">
        <w:rPr>
          <w:rFonts w:ascii="Trebuchet MS" w:hAnsi="Trebuchet MS"/>
          <w:sz w:val="20"/>
          <w:szCs w:val="20"/>
        </w:rPr>
        <w:br/>
        <w:t xml:space="preserve">w sposób zautomatyzowany (czyli bez udziału człowieka), w tym do profilowania. </w:t>
      </w:r>
    </w:p>
    <w:p w14:paraId="2E27F2BD" w14:textId="77777777" w:rsidR="00827428" w:rsidRPr="00724ED9" w:rsidRDefault="00827428" w:rsidP="00FB3982">
      <w:pPr>
        <w:tabs>
          <w:tab w:val="left" w:pos="851"/>
        </w:tabs>
        <w:contextualSpacing/>
        <w:jc w:val="both"/>
        <w:rPr>
          <w:rFonts w:ascii="Trebuchet MS" w:hAnsi="Trebuchet MS"/>
          <w:sz w:val="20"/>
          <w:szCs w:val="20"/>
        </w:rPr>
      </w:pPr>
    </w:p>
    <w:p w14:paraId="038B54F4" w14:textId="77777777" w:rsidR="00FB3982" w:rsidRPr="00724ED9" w:rsidRDefault="00FB3982" w:rsidP="00FB3982">
      <w:pPr>
        <w:tabs>
          <w:tab w:val="left" w:pos="284"/>
        </w:tabs>
        <w:contextualSpacing/>
        <w:jc w:val="both"/>
        <w:rPr>
          <w:rFonts w:ascii="Trebuchet MS" w:hAnsi="Trebuchet MS"/>
          <w:sz w:val="20"/>
          <w:szCs w:val="20"/>
        </w:rPr>
      </w:pPr>
      <w:r w:rsidRPr="00724ED9">
        <w:rPr>
          <w:rFonts w:ascii="Trebuchet MS" w:hAnsi="Trebuchet MS"/>
          <w:sz w:val="20"/>
          <w:szCs w:val="20"/>
        </w:rPr>
        <w:t>8. Przysługuje Ci prawo do:</w:t>
      </w:r>
    </w:p>
    <w:p w14:paraId="1346CC8A" w14:textId="721A7007" w:rsidR="00FB3982" w:rsidRPr="00724ED9" w:rsidRDefault="00FB3982" w:rsidP="00173169">
      <w:pPr>
        <w:numPr>
          <w:ilvl w:val="0"/>
          <w:numId w:val="19"/>
        </w:numPr>
        <w:spacing w:line="276" w:lineRule="auto"/>
        <w:ind w:left="284" w:hanging="284"/>
        <w:contextualSpacing/>
        <w:jc w:val="both"/>
        <w:rPr>
          <w:rFonts w:ascii="Trebuchet MS" w:hAnsi="Trebuchet MS"/>
          <w:sz w:val="20"/>
          <w:szCs w:val="20"/>
        </w:rPr>
      </w:pPr>
      <w:r w:rsidRPr="00724ED9">
        <w:rPr>
          <w:rFonts w:ascii="Trebuchet MS" w:hAnsi="Trebuchet MS"/>
          <w:sz w:val="20"/>
          <w:szCs w:val="20"/>
        </w:rPr>
        <w:t xml:space="preserve">dostępu do Twoich danych osobowych, przy czym, gdyby zrealizowanie tego obowiązku przez ADO, </w:t>
      </w:r>
      <w:r w:rsidRPr="00724ED9">
        <w:rPr>
          <w:rFonts w:ascii="Trebuchet MS" w:hAnsi="Trebuchet MS"/>
          <w:sz w:val="20"/>
          <w:szCs w:val="20"/>
        </w:rPr>
        <w:br/>
        <w:t xml:space="preserve">w przypadku zamówień publicznych, wymagałoby niewspółmiernie dużego wysiłku, ADO może żądać </w:t>
      </w:r>
      <w:r w:rsidRPr="00724ED9">
        <w:rPr>
          <w:rFonts w:ascii="Trebuchet MS" w:hAnsi="Trebuchet MS"/>
          <w:sz w:val="20"/>
          <w:szCs w:val="20"/>
        </w:rPr>
        <w:br/>
      </w:r>
      <w:r w:rsidRPr="00724ED9">
        <w:rPr>
          <w:rFonts w:ascii="Trebuchet MS" w:hAnsi="Trebuchet MS"/>
          <w:sz w:val="20"/>
          <w:szCs w:val="20"/>
        </w:rPr>
        <w:lastRenderedPageBreak/>
        <w:t xml:space="preserve">od Ciebie, wskazania dodatkowych informacji mających na celu sprecyzowanie żądania, </w:t>
      </w:r>
      <w:r w:rsidR="002D02BD">
        <w:rPr>
          <w:rFonts w:ascii="Trebuchet MS" w:hAnsi="Trebuchet MS"/>
          <w:sz w:val="20"/>
          <w:szCs w:val="20"/>
        </w:rPr>
        <w:br/>
      </w:r>
      <w:r w:rsidRPr="00724ED9">
        <w:rPr>
          <w:rFonts w:ascii="Trebuchet MS" w:hAnsi="Trebuchet MS"/>
          <w:sz w:val="20"/>
          <w:szCs w:val="20"/>
        </w:rPr>
        <w:t>w szczególności podania nazwy lub daty postępowania/zakończonego postępowania  o udzielenie zamówienia publicznego,</w:t>
      </w:r>
    </w:p>
    <w:p w14:paraId="1E2190F1" w14:textId="77777777" w:rsidR="00FB3982" w:rsidRPr="00724ED9" w:rsidRDefault="00FB3982" w:rsidP="00173169">
      <w:pPr>
        <w:numPr>
          <w:ilvl w:val="0"/>
          <w:numId w:val="19"/>
        </w:numPr>
        <w:spacing w:line="276" w:lineRule="auto"/>
        <w:ind w:left="284" w:hanging="284"/>
        <w:contextualSpacing/>
        <w:jc w:val="both"/>
        <w:rPr>
          <w:rFonts w:ascii="Trebuchet MS" w:hAnsi="Trebuchet MS"/>
          <w:sz w:val="20"/>
          <w:szCs w:val="20"/>
        </w:rPr>
      </w:pPr>
      <w:r w:rsidRPr="00724ED9">
        <w:rPr>
          <w:rFonts w:ascii="Trebuchet MS" w:hAnsi="Trebuchet MS"/>
          <w:sz w:val="20"/>
          <w:szCs w:val="20"/>
        </w:rPr>
        <w:t xml:space="preserve">sprostowania danych - jeśli są nieprawidłowe lub niekompletne, przy czym skorzystanie z tego prawa, </w:t>
      </w:r>
      <w:r w:rsidRPr="00724ED9">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08C239FB" w14:textId="77777777" w:rsidR="00FB3982" w:rsidRPr="00724ED9" w:rsidRDefault="00FB3982" w:rsidP="00173169">
      <w:pPr>
        <w:numPr>
          <w:ilvl w:val="0"/>
          <w:numId w:val="19"/>
        </w:numPr>
        <w:ind w:left="284" w:hanging="284"/>
        <w:contextualSpacing/>
        <w:jc w:val="both"/>
        <w:rPr>
          <w:rFonts w:ascii="Trebuchet MS" w:hAnsi="Trebuchet MS"/>
          <w:sz w:val="20"/>
          <w:szCs w:val="20"/>
        </w:rPr>
      </w:pPr>
      <w:r w:rsidRPr="00724ED9">
        <w:rPr>
          <w:rFonts w:ascii="Trebuchet MS" w:hAnsi="Trebuchet MS"/>
          <w:sz w:val="20"/>
          <w:szCs w:val="20"/>
        </w:rPr>
        <w:t>usunięcia danych (w określonych przypadkach),</w:t>
      </w:r>
    </w:p>
    <w:p w14:paraId="1E371027" w14:textId="77777777" w:rsidR="00FB3982" w:rsidRPr="00724ED9" w:rsidRDefault="00FB3982" w:rsidP="00173169">
      <w:pPr>
        <w:numPr>
          <w:ilvl w:val="0"/>
          <w:numId w:val="19"/>
        </w:numPr>
        <w:spacing w:line="276" w:lineRule="auto"/>
        <w:ind w:left="284" w:hanging="284"/>
        <w:contextualSpacing/>
        <w:jc w:val="both"/>
        <w:rPr>
          <w:rFonts w:ascii="Trebuchet MS" w:hAnsi="Trebuchet MS"/>
          <w:sz w:val="20"/>
          <w:szCs w:val="20"/>
        </w:rPr>
      </w:pPr>
      <w:r w:rsidRPr="00724ED9">
        <w:rPr>
          <w:rFonts w:ascii="Trebuchet MS" w:hAnsi="Trebuchet MS"/>
          <w:sz w:val="20"/>
          <w:szCs w:val="20"/>
        </w:rPr>
        <w:t xml:space="preserve">ograniczenia przetwarzania danych (w określonych przypadkach), przy czym skorzystanie z tego prawa, </w:t>
      </w:r>
      <w:r w:rsidRPr="00724ED9">
        <w:rPr>
          <w:rFonts w:ascii="Trebuchet MS" w:hAnsi="Trebuchet MS"/>
          <w:sz w:val="20"/>
          <w:szCs w:val="20"/>
        </w:rPr>
        <w:br/>
        <w:t xml:space="preserve">w przypadku zamówień publicznych, nie ogranicza przetwarzania Twoich danych osobowych do czasu zakończenia postępowania o udzielenie zamówienia publicznego, </w:t>
      </w:r>
    </w:p>
    <w:p w14:paraId="417363F6" w14:textId="77777777" w:rsidR="00FB3982" w:rsidRPr="00724ED9" w:rsidRDefault="00FB3982" w:rsidP="00173169">
      <w:pPr>
        <w:numPr>
          <w:ilvl w:val="0"/>
          <w:numId w:val="19"/>
        </w:numPr>
        <w:ind w:left="284" w:hanging="284"/>
        <w:contextualSpacing/>
        <w:jc w:val="both"/>
        <w:rPr>
          <w:rFonts w:ascii="Trebuchet MS" w:hAnsi="Trebuchet MS"/>
          <w:sz w:val="20"/>
          <w:szCs w:val="20"/>
          <w:lang w:val="de-DE"/>
        </w:rPr>
      </w:pPr>
      <w:r w:rsidRPr="00724ED9">
        <w:rPr>
          <w:rFonts w:ascii="Trebuchet MS" w:hAnsi="Trebuchet MS"/>
          <w:sz w:val="20"/>
          <w:szCs w:val="20"/>
        </w:rPr>
        <w:t>wniesienia skargi do Prezesa Urzędu Ochrony Danych Osobowych</w:t>
      </w:r>
      <w:r w:rsidRPr="00724ED9">
        <w:rPr>
          <w:rFonts w:ascii="Trebuchet MS" w:hAnsi="Trebuchet MS"/>
          <w:sz w:val="20"/>
          <w:szCs w:val="20"/>
          <w:lang w:val="de-DE"/>
        </w:rPr>
        <w:t>,</w:t>
      </w:r>
    </w:p>
    <w:p w14:paraId="02CEAC43" w14:textId="77777777" w:rsidR="00FB3982" w:rsidRPr="00724ED9" w:rsidRDefault="00FB3982" w:rsidP="00173169">
      <w:pPr>
        <w:numPr>
          <w:ilvl w:val="0"/>
          <w:numId w:val="19"/>
        </w:numPr>
        <w:ind w:left="284" w:hanging="284"/>
        <w:jc w:val="both"/>
        <w:rPr>
          <w:rFonts w:ascii="Trebuchet MS" w:hAnsi="Trebuchet MS"/>
          <w:sz w:val="20"/>
          <w:szCs w:val="20"/>
        </w:rPr>
      </w:pPr>
      <w:r w:rsidRPr="00724ED9">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14:paraId="4DB33C4A" w14:textId="77777777" w:rsidR="00FB3982" w:rsidRPr="00724ED9" w:rsidRDefault="00FB3982" w:rsidP="00FB3982">
      <w:pPr>
        <w:tabs>
          <w:tab w:val="left" w:pos="8080"/>
        </w:tabs>
        <w:jc w:val="right"/>
        <w:rPr>
          <w:rFonts w:ascii="Trebuchet MS" w:hAnsi="Trebuchet MS"/>
          <w:b/>
          <w:sz w:val="20"/>
          <w:szCs w:val="20"/>
        </w:rPr>
      </w:pPr>
    </w:p>
    <w:p w14:paraId="701CB454" w14:textId="77777777" w:rsidR="00FB3982" w:rsidRPr="00724ED9" w:rsidRDefault="00FB3982" w:rsidP="00FB3982">
      <w:pPr>
        <w:rPr>
          <w:rFonts w:ascii="Trebuchet MS" w:hAnsi="Trebuchet MS"/>
          <w:sz w:val="20"/>
          <w:szCs w:val="20"/>
        </w:rPr>
      </w:pPr>
    </w:p>
    <w:p w14:paraId="183EFC5E" w14:textId="77777777" w:rsidR="00FB3982" w:rsidRPr="00724ED9" w:rsidRDefault="00FB3982" w:rsidP="00FB3982">
      <w:pPr>
        <w:rPr>
          <w:rFonts w:ascii="Trebuchet MS" w:hAnsi="Trebuchet MS"/>
          <w:sz w:val="20"/>
          <w:szCs w:val="20"/>
        </w:rPr>
      </w:pPr>
    </w:p>
    <w:p w14:paraId="436473BF" w14:textId="77777777" w:rsidR="00FB3982" w:rsidRPr="00724ED9" w:rsidRDefault="00FB3982" w:rsidP="00FB3982">
      <w:pPr>
        <w:rPr>
          <w:rFonts w:ascii="Trebuchet MS" w:hAnsi="Trebuchet MS"/>
          <w:sz w:val="20"/>
          <w:szCs w:val="20"/>
        </w:rPr>
      </w:pPr>
    </w:p>
    <w:p w14:paraId="7FB938CE" w14:textId="77777777" w:rsidR="00FB3982" w:rsidRPr="00724ED9" w:rsidRDefault="00FB3982" w:rsidP="00FB3982">
      <w:pPr>
        <w:rPr>
          <w:rFonts w:ascii="Trebuchet MS" w:hAnsi="Trebuchet MS"/>
          <w:sz w:val="20"/>
          <w:szCs w:val="20"/>
        </w:rPr>
      </w:pPr>
    </w:p>
    <w:p w14:paraId="7FC52F8B" w14:textId="77777777" w:rsidR="00FB3982" w:rsidRPr="00724ED9" w:rsidRDefault="00FB3982" w:rsidP="00FB3982">
      <w:pPr>
        <w:rPr>
          <w:rFonts w:ascii="Trebuchet MS" w:hAnsi="Trebuchet MS"/>
          <w:sz w:val="20"/>
          <w:szCs w:val="20"/>
        </w:rPr>
      </w:pPr>
    </w:p>
    <w:p w14:paraId="4ABDD950" w14:textId="77777777" w:rsidR="00FB3982" w:rsidRPr="00724ED9" w:rsidRDefault="00FB3982" w:rsidP="00FB3982">
      <w:pPr>
        <w:rPr>
          <w:rFonts w:ascii="Trebuchet MS" w:hAnsi="Trebuchet MS"/>
          <w:sz w:val="20"/>
          <w:szCs w:val="20"/>
        </w:rPr>
      </w:pPr>
    </w:p>
    <w:p w14:paraId="7046A89A" w14:textId="77777777" w:rsidR="00FB3982" w:rsidRPr="00724ED9" w:rsidRDefault="00FB3982" w:rsidP="00FB3982">
      <w:pPr>
        <w:rPr>
          <w:rFonts w:ascii="Trebuchet MS" w:hAnsi="Trebuchet MS"/>
          <w:sz w:val="20"/>
          <w:szCs w:val="20"/>
        </w:rPr>
      </w:pPr>
    </w:p>
    <w:p w14:paraId="61BF1447" w14:textId="77777777" w:rsidR="00FB3982" w:rsidRPr="00724ED9" w:rsidRDefault="00FB3982" w:rsidP="00FB3982">
      <w:pPr>
        <w:rPr>
          <w:rFonts w:ascii="Trebuchet MS" w:hAnsi="Trebuchet MS"/>
          <w:sz w:val="20"/>
          <w:szCs w:val="20"/>
        </w:rPr>
      </w:pPr>
    </w:p>
    <w:p w14:paraId="7A79DD34" w14:textId="77777777" w:rsidR="00FB3982" w:rsidRPr="00724ED9" w:rsidRDefault="00FB3982" w:rsidP="00FB3982">
      <w:pPr>
        <w:rPr>
          <w:rFonts w:ascii="Trebuchet MS" w:hAnsi="Trebuchet MS"/>
          <w:sz w:val="20"/>
          <w:szCs w:val="20"/>
        </w:rPr>
      </w:pPr>
    </w:p>
    <w:p w14:paraId="302805EF" w14:textId="77777777" w:rsidR="00FB3982" w:rsidRPr="00724ED9" w:rsidRDefault="00FB3982" w:rsidP="00FB3982">
      <w:pPr>
        <w:rPr>
          <w:rFonts w:ascii="Trebuchet MS" w:hAnsi="Trebuchet MS"/>
          <w:sz w:val="20"/>
          <w:szCs w:val="20"/>
        </w:rPr>
      </w:pPr>
    </w:p>
    <w:p w14:paraId="0A7866FD" w14:textId="77777777" w:rsidR="00FB3982" w:rsidRPr="00724ED9" w:rsidRDefault="00FB3982" w:rsidP="00FB3982">
      <w:pPr>
        <w:rPr>
          <w:rFonts w:ascii="Trebuchet MS" w:hAnsi="Trebuchet MS"/>
          <w:sz w:val="20"/>
          <w:szCs w:val="20"/>
        </w:rPr>
      </w:pPr>
    </w:p>
    <w:p w14:paraId="48139E20" w14:textId="77777777" w:rsidR="00FB3982" w:rsidRPr="00724ED9" w:rsidRDefault="00FB3982" w:rsidP="00FB3982">
      <w:pPr>
        <w:jc w:val="both"/>
        <w:rPr>
          <w:rFonts w:ascii="Trebuchet MS" w:hAnsi="Trebuchet MS"/>
          <w:b/>
          <w:sz w:val="20"/>
          <w:szCs w:val="20"/>
        </w:rPr>
      </w:pPr>
    </w:p>
    <w:p w14:paraId="33A5FD87" w14:textId="77777777" w:rsidR="00FB3982" w:rsidRPr="00724ED9" w:rsidRDefault="00FB3982" w:rsidP="00FB3982">
      <w:pPr>
        <w:jc w:val="both"/>
        <w:rPr>
          <w:rFonts w:ascii="Trebuchet MS" w:hAnsi="Trebuchet MS"/>
          <w:b/>
          <w:sz w:val="20"/>
          <w:szCs w:val="20"/>
        </w:rPr>
      </w:pPr>
    </w:p>
    <w:p w14:paraId="01FBFDF6" w14:textId="77777777" w:rsidR="00FB3982" w:rsidRPr="00724ED9" w:rsidRDefault="00FB3982" w:rsidP="00FB3982">
      <w:pPr>
        <w:jc w:val="both"/>
        <w:rPr>
          <w:rFonts w:ascii="Trebuchet MS" w:hAnsi="Trebuchet MS"/>
          <w:b/>
          <w:sz w:val="20"/>
          <w:szCs w:val="20"/>
        </w:rPr>
      </w:pPr>
    </w:p>
    <w:p w14:paraId="3B4A78A5" w14:textId="77777777" w:rsidR="00FB3982" w:rsidRPr="00724ED9" w:rsidRDefault="00FB3982" w:rsidP="00FB3982">
      <w:pPr>
        <w:jc w:val="both"/>
        <w:rPr>
          <w:rFonts w:ascii="Trebuchet MS" w:hAnsi="Trebuchet MS"/>
          <w:b/>
          <w:sz w:val="20"/>
          <w:szCs w:val="20"/>
        </w:rPr>
      </w:pPr>
    </w:p>
    <w:p w14:paraId="33032737" w14:textId="77777777" w:rsidR="00FB3982" w:rsidRPr="00724ED9" w:rsidRDefault="00FB3982" w:rsidP="00FB3982">
      <w:pPr>
        <w:rPr>
          <w:rFonts w:ascii="Trebuchet MS" w:hAnsi="Trebuchet MS"/>
          <w:sz w:val="20"/>
          <w:szCs w:val="20"/>
        </w:rPr>
      </w:pPr>
    </w:p>
    <w:p w14:paraId="1B042839" w14:textId="77777777" w:rsidR="00B27950" w:rsidRPr="00724ED9" w:rsidRDefault="00B27950" w:rsidP="009C1E53">
      <w:pPr>
        <w:jc w:val="center"/>
        <w:rPr>
          <w:rFonts w:ascii="Trebuchet MS" w:hAnsi="Trebuchet MS"/>
          <w:b/>
          <w:sz w:val="20"/>
          <w:szCs w:val="20"/>
        </w:rPr>
      </w:pPr>
    </w:p>
    <w:p w14:paraId="0987D1E0" w14:textId="77777777" w:rsidR="00B27950" w:rsidRPr="00724ED9" w:rsidRDefault="00B27950" w:rsidP="009C1E53">
      <w:pPr>
        <w:jc w:val="center"/>
        <w:rPr>
          <w:rFonts w:ascii="Trebuchet MS" w:hAnsi="Trebuchet MS"/>
          <w:b/>
          <w:sz w:val="20"/>
          <w:szCs w:val="20"/>
        </w:rPr>
      </w:pPr>
    </w:p>
    <w:p w14:paraId="3A8B3692" w14:textId="77777777" w:rsidR="004F2FB7" w:rsidRPr="00724ED9" w:rsidRDefault="004F2FB7" w:rsidP="004F2FB7">
      <w:pPr>
        <w:jc w:val="both"/>
        <w:rPr>
          <w:rFonts w:ascii="Trebuchet MS" w:hAnsi="Trebuchet MS"/>
          <w:b/>
          <w:sz w:val="20"/>
          <w:szCs w:val="20"/>
        </w:rPr>
      </w:pPr>
    </w:p>
    <w:p w14:paraId="09B961B9" w14:textId="77777777" w:rsidR="00FB3982" w:rsidRPr="00724ED9" w:rsidRDefault="00FB3982" w:rsidP="004F2FB7">
      <w:pPr>
        <w:jc w:val="both"/>
        <w:rPr>
          <w:rFonts w:ascii="Trebuchet MS" w:hAnsi="Trebuchet MS"/>
          <w:b/>
          <w:sz w:val="20"/>
          <w:szCs w:val="20"/>
        </w:rPr>
      </w:pPr>
    </w:p>
    <w:p w14:paraId="27E6B227" w14:textId="77777777" w:rsidR="00FB3982" w:rsidRPr="00724ED9" w:rsidRDefault="00FB3982" w:rsidP="004F2FB7">
      <w:pPr>
        <w:jc w:val="both"/>
        <w:rPr>
          <w:rFonts w:ascii="Trebuchet MS" w:hAnsi="Trebuchet MS"/>
          <w:b/>
          <w:sz w:val="20"/>
          <w:szCs w:val="20"/>
        </w:rPr>
      </w:pPr>
    </w:p>
    <w:p w14:paraId="584D41A2" w14:textId="77777777" w:rsidR="00FB3982" w:rsidRPr="00724ED9" w:rsidRDefault="00FB3982" w:rsidP="004F2FB7">
      <w:pPr>
        <w:jc w:val="both"/>
        <w:rPr>
          <w:rFonts w:ascii="Trebuchet MS" w:hAnsi="Trebuchet MS"/>
          <w:b/>
          <w:sz w:val="20"/>
          <w:szCs w:val="20"/>
        </w:rPr>
      </w:pPr>
    </w:p>
    <w:p w14:paraId="26DBB7EC" w14:textId="77777777" w:rsidR="00FB3982" w:rsidRPr="00724ED9" w:rsidRDefault="00FB3982" w:rsidP="004F2FB7">
      <w:pPr>
        <w:jc w:val="both"/>
        <w:rPr>
          <w:rFonts w:ascii="Trebuchet MS" w:hAnsi="Trebuchet MS"/>
          <w:b/>
          <w:sz w:val="20"/>
          <w:szCs w:val="20"/>
        </w:rPr>
      </w:pPr>
    </w:p>
    <w:p w14:paraId="562BAAEE" w14:textId="77777777" w:rsidR="00FB3982" w:rsidRPr="00724ED9" w:rsidRDefault="00FB3982" w:rsidP="004F2FB7">
      <w:pPr>
        <w:jc w:val="both"/>
        <w:rPr>
          <w:rFonts w:ascii="Trebuchet MS" w:hAnsi="Trebuchet MS"/>
          <w:b/>
          <w:sz w:val="20"/>
          <w:szCs w:val="20"/>
        </w:rPr>
      </w:pPr>
    </w:p>
    <w:p w14:paraId="645DDF32" w14:textId="493E2A99" w:rsidR="000D1CC1" w:rsidRDefault="000D1CC1" w:rsidP="004F2FB7">
      <w:pPr>
        <w:jc w:val="both"/>
        <w:rPr>
          <w:rFonts w:ascii="Trebuchet MS" w:hAnsi="Trebuchet MS"/>
          <w:b/>
          <w:sz w:val="20"/>
          <w:szCs w:val="20"/>
        </w:rPr>
      </w:pPr>
    </w:p>
    <w:p w14:paraId="70F51C60" w14:textId="2CEA2387" w:rsidR="000D1CC1" w:rsidRDefault="000D1CC1" w:rsidP="004F2FB7">
      <w:pPr>
        <w:jc w:val="both"/>
        <w:rPr>
          <w:rFonts w:ascii="Trebuchet MS" w:hAnsi="Trebuchet MS"/>
          <w:b/>
          <w:sz w:val="20"/>
          <w:szCs w:val="20"/>
        </w:rPr>
      </w:pPr>
    </w:p>
    <w:p w14:paraId="2D61C4EA" w14:textId="1347012D" w:rsidR="000D1CC1" w:rsidRDefault="000D1CC1" w:rsidP="004F2FB7">
      <w:pPr>
        <w:jc w:val="both"/>
        <w:rPr>
          <w:rFonts w:ascii="Trebuchet MS" w:hAnsi="Trebuchet MS"/>
          <w:b/>
          <w:sz w:val="20"/>
          <w:szCs w:val="20"/>
        </w:rPr>
      </w:pPr>
    </w:p>
    <w:p w14:paraId="2604E59A" w14:textId="4B459A56" w:rsidR="000D1CC1" w:rsidRDefault="000D1CC1" w:rsidP="004F2FB7">
      <w:pPr>
        <w:jc w:val="both"/>
        <w:rPr>
          <w:rFonts w:ascii="Trebuchet MS" w:hAnsi="Trebuchet MS"/>
          <w:b/>
          <w:sz w:val="20"/>
          <w:szCs w:val="20"/>
        </w:rPr>
      </w:pPr>
    </w:p>
    <w:p w14:paraId="483EC1AA" w14:textId="3DCB8A0F" w:rsidR="000D1CC1" w:rsidRDefault="000D1CC1" w:rsidP="004F2FB7">
      <w:pPr>
        <w:jc w:val="both"/>
        <w:rPr>
          <w:rFonts w:ascii="Trebuchet MS" w:hAnsi="Trebuchet MS"/>
          <w:b/>
          <w:sz w:val="20"/>
          <w:szCs w:val="20"/>
        </w:rPr>
      </w:pPr>
    </w:p>
    <w:p w14:paraId="447C367E" w14:textId="05C6F9FA" w:rsidR="000D1CC1" w:rsidRDefault="000D1CC1" w:rsidP="004F2FB7">
      <w:pPr>
        <w:jc w:val="both"/>
        <w:rPr>
          <w:rFonts w:ascii="Trebuchet MS" w:hAnsi="Trebuchet MS"/>
          <w:b/>
          <w:sz w:val="20"/>
          <w:szCs w:val="20"/>
        </w:rPr>
      </w:pPr>
    </w:p>
    <w:p w14:paraId="3D709781" w14:textId="77727671" w:rsidR="000D1CC1" w:rsidRDefault="000D1CC1" w:rsidP="004F2FB7">
      <w:pPr>
        <w:jc w:val="both"/>
        <w:rPr>
          <w:rFonts w:ascii="Trebuchet MS" w:hAnsi="Trebuchet MS"/>
          <w:b/>
          <w:sz w:val="20"/>
          <w:szCs w:val="20"/>
        </w:rPr>
      </w:pPr>
    </w:p>
    <w:p w14:paraId="7D36BE44" w14:textId="7D2803AE" w:rsidR="000D1CC1" w:rsidRDefault="000D1CC1" w:rsidP="004F2FB7">
      <w:pPr>
        <w:jc w:val="both"/>
        <w:rPr>
          <w:rFonts w:ascii="Trebuchet MS" w:hAnsi="Trebuchet MS"/>
          <w:b/>
          <w:sz w:val="20"/>
          <w:szCs w:val="20"/>
        </w:rPr>
      </w:pPr>
    </w:p>
    <w:p w14:paraId="03223847" w14:textId="21283FE7" w:rsidR="000D1CC1" w:rsidRDefault="000D1CC1" w:rsidP="004F2FB7">
      <w:pPr>
        <w:jc w:val="both"/>
        <w:rPr>
          <w:rFonts w:ascii="Trebuchet MS" w:hAnsi="Trebuchet MS"/>
          <w:b/>
          <w:sz w:val="20"/>
          <w:szCs w:val="20"/>
        </w:rPr>
      </w:pPr>
    </w:p>
    <w:p w14:paraId="20283658" w14:textId="01A340B8" w:rsidR="000D1CC1" w:rsidRDefault="000D1CC1" w:rsidP="004F2FB7">
      <w:pPr>
        <w:jc w:val="both"/>
        <w:rPr>
          <w:rFonts w:ascii="Trebuchet MS" w:hAnsi="Trebuchet MS"/>
          <w:b/>
          <w:sz w:val="20"/>
          <w:szCs w:val="20"/>
        </w:rPr>
      </w:pPr>
    </w:p>
    <w:p w14:paraId="6EF69454" w14:textId="7CFA533F" w:rsidR="00C053C9" w:rsidRDefault="00C053C9" w:rsidP="004F2FB7">
      <w:pPr>
        <w:jc w:val="both"/>
        <w:rPr>
          <w:rFonts w:ascii="Trebuchet MS" w:hAnsi="Trebuchet MS"/>
          <w:b/>
          <w:sz w:val="20"/>
          <w:szCs w:val="20"/>
        </w:rPr>
      </w:pPr>
    </w:p>
    <w:p w14:paraId="2A58A222" w14:textId="7073EF10" w:rsidR="00C053C9" w:rsidRDefault="00C053C9" w:rsidP="004F2FB7">
      <w:pPr>
        <w:jc w:val="both"/>
        <w:rPr>
          <w:rFonts w:ascii="Trebuchet MS" w:hAnsi="Trebuchet MS"/>
          <w:b/>
          <w:sz w:val="20"/>
          <w:szCs w:val="20"/>
        </w:rPr>
      </w:pPr>
    </w:p>
    <w:p w14:paraId="2AA722EA" w14:textId="1B2FD292" w:rsidR="00912ECB" w:rsidRDefault="00912ECB" w:rsidP="004F2FB7">
      <w:pPr>
        <w:jc w:val="both"/>
        <w:rPr>
          <w:rFonts w:ascii="Trebuchet MS" w:hAnsi="Trebuchet MS"/>
          <w:b/>
          <w:sz w:val="20"/>
          <w:szCs w:val="20"/>
        </w:rPr>
      </w:pPr>
    </w:p>
    <w:p w14:paraId="14ADF153" w14:textId="4AC0F7BD" w:rsidR="00912ECB" w:rsidRDefault="00912ECB" w:rsidP="004F2FB7">
      <w:pPr>
        <w:jc w:val="both"/>
        <w:rPr>
          <w:rFonts w:ascii="Trebuchet MS" w:hAnsi="Trebuchet MS"/>
          <w:b/>
          <w:sz w:val="20"/>
          <w:szCs w:val="20"/>
        </w:rPr>
      </w:pPr>
    </w:p>
    <w:p w14:paraId="67ECEB6E" w14:textId="77777777" w:rsidR="00912ECB" w:rsidRDefault="00912ECB" w:rsidP="004F2FB7">
      <w:pPr>
        <w:jc w:val="both"/>
        <w:rPr>
          <w:rFonts w:ascii="Trebuchet MS" w:hAnsi="Trebuchet MS"/>
          <w:b/>
          <w:sz w:val="20"/>
          <w:szCs w:val="20"/>
        </w:rPr>
      </w:pPr>
    </w:p>
    <w:p w14:paraId="558BF975" w14:textId="4EEC1F97" w:rsidR="00C053C9" w:rsidRDefault="00C053C9" w:rsidP="004F2FB7">
      <w:pPr>
        <w:jc w:val="both"/>
        <w:rPr>
          <w:rFonts w:ascii="Trebuchet MS" w:hAnsi="Trebuchet MS"/>
          <w:b/>
          <w:sz w:val="20"/>
          <w:szCs w:val="20"/>
        </w:rPr>
      </w:pPr>
    </w:p>
    <w:p w14:paraId="5384BBAC" w14:textId="44E0E818" w:rsidR="00C053C9" w:rsidRDefault="00C053C9" w:rsidP="004F2FB7">
      <w:pPr>
        <w:jc w:val="both"/>
        <w:rPr>
          <w:rFonts w:ascii="Trebuchet MS" w:hAnsi="Trebuchet MS"/>
          <w:b/>
          <w:sz w:val="20"/>
          <w:szCs w:val="20"/>
        </w:rPr>
      </w:pPr>
    </w:p>
    <w:p w14:paraId="1177E658" w14:textId="6641B4E3" w:rsidR="00C053C9" w:rsidRPr="00724ED9" w:rsidRDefault="00C053C9" w:rsidP="004F2FB7">
      <w:pPr>
        <w:jc w:val="both"/>
        <w:rPr>
          <w:rFonts w:ascii="Trebuchet MS" w:hAnsi="Trebuchet MS"/>
          <w:b/>
          <w:sz w:val="20"/>
          <w:szCs w:val="20"/>
        </w:rPr>
      </w:pPr>
    </w:p>
    <w:p w14:paraId="6B991871" w14:textId="77777777" w:rsidR="00FB3982" w:rsidRPr="00724ED9" w:rsidRDefault="00FB3982" w:rsidP="004F2FB7">
      <w:pPr>
        <w:jc w:val="both"/>
        <w:rPr>
          <w:rFonts w:ascii="Trebuchet MS" w:hAnsi="Trebuchet MS"/>
          <w:b/>
          <w:sz w:val="20"/>
          <w:szCs w:val="20"/>
        </w:rPr>
      </w:pPr>
    </w:p>
    <w:p w14:paraId="53D90C7F" w14:textId="3F1A8CA2" w:rsidR="00085DF4" w:rsidRPr="00724ED9" w:rsidRDefault="00085DF4" w:rsidP="00B16588">
      <w:pPr>
        <w:rPr>
          <w:rFonts w:ascii="Trebuchet MS" w:hAnsi="Trebuchet MS"/>
          <w:b/>
          <w:sz w:val="20"/>
          <w:szCs w:val="20"/>
        </w:rPr>
      </w:pPr>
    </w:p>
    <w:p w14:paraId="48C1549B" w14:textId="70133E31" w:rsidR="007B1447" w:rsidRPr="00281DFB" w:rsidRDefault="007B1447" w:rsidP="007B1447">
      <w:pPr>
        <w:jc w:val="right"/>
        <w:rPr>
          <w:rFonts w:ascii="Trebuchet MS" w:hAnsi="Trebuchet MS"/>
          <w:b/>
          <w:sz w:val="22"/>
          <w:szCs w:val="22"/>
        </w:rPr>
      </w:pPr>
      <w:r w:rsidRPr="00281DFB">
        <w:rPr>
          <w:rFonts w:ascii="Trebuchet MS" w:hAnsi="Trebuchet MS"/>
          <w:b/>
          <w:sz w:val="22"/>
          <w:szCs w:val="22"/>
        </w:rPr>
        <w:t>ZAŁĄCZ</w:t>
      </w:r>
      <w:r w:rsidR="00F036BB">
        <w:rPr>
          <w:rFonts w:ascii="Trebuchet MS" w:hAnsi="Trebuchet MS"/>
          <w:b/>
          <w:sz w:val="22"/>
          <w:szCs w:val="22"/>
        </w:rPr>
        <w:t>NIK NR 5</w:t>
      </w:r>
    </w:p>
    <w:p w14:paraId="3BD78A70" w14:textId="77777777" w:rsidR="007B1447" w:rsidRPr="00281DFB" w:rsidRDefault="007B1447" w:rsidP="007B1447">
      <w:pPr>
        <w:jc w:val="center"/>
        <w:rPr>
          <w:rFonts w:ascii="Trebuchet MS" w:hAnsi="Trebuchet MS"/>
          <w:b/>
          <w:sz w:val="22"/>
          <w:szCs w:val="22"/>
        </w:rPr>
      </w:pPr>
      <w:r w:rsidRPr="00281DFB">
        <w:rPr>
          <w:rFonts w:ascii="Trebuchet MS" w:hAnsi="Trebuchet MS"/>
          <w:b/>
          <w:sz w:val="22"/>
          <w:szCs w:val="22"/>
        </w:rPr>
        <w:t xml:space="preserve">PROJEKT UMOWY </w:t>
      </w:r>
    </w:p>
    <w:p w14:paraId="56E6B324" w14:textId="77777777" w:rsidR="007B1447" w:rsidRPr="00724ED9" w:rsidRDefault="007B1447" w:rsidP="007B1447">
      <w:pPr>
        <w:jc w:val="center"/>
        <w:rPr>
          <w:rFonts w:ascii="Trebuchet MS" w:hAnsi="Trebuchet MS"/>
          <w:sz w:val="20"/>
          <w:szCs w:val="20"/>
        </w:rPr>
      </w:pPr>
      <w:r w:rsidRPr="00724ED9">
        <w:rPr>
          <w:rFonts w:ascii="Trebuchet MS" w:hAnsi="Trebuchet MS"/>
          <w:sz w:val="20"/>
          <w:szCs w:val="20"/>
        </w:rPr>
        <w:t>z dnia …………</w:t>
      </w:r>
    </w:p>
    <w:p w14:paraId="6B735EB7" w14:textId="77777777" w:rsidR="00FF47F6" w:rsidRPr="00724ED9" w:rsidRDefault="00FF47F6" w:rsidP="00FF47F6">
      <w:pPr>
        <w:jc w:val="both"/>
        <w:rPr>
          <w:rFonts w:ascii="Trebuchet MS" w:hAnsi="Trebuchet MS"/>
          <w:sz w:val="20"/>
          <w:szCs w:val="20"/>
        </w:rPr>
      </w:pPr>
    </w:p>
    <w:p w14:paraId="44058F3C" w14:textId="65823001" w:rsidR="00FF47F6" w:rsidRPr="00724ED9" w:rsidRDefault="00FF47F6" w:rsidP="00F036BB">
      <w:pPr>
        <w:jc w:val="both"/>
        <w:rPr>
          <w:rFonts w:ascii="Trebuchet MS" w:hAnsi="Trebuchet MS"/>
          <w:b/>
          <w:sz w:val="20"/>
          <w:szCs w:val="20"/>
        </w:rPr>
      </w:pPr>
      <w:r w:rsidRPr="00C053C9">
        <w:rPr>
          <w:rFonts w:ascii="Trebuchet MS" w:hAnsi="Trebuchet MS"/>
          <w:b/>
          <w:sz w:val="20"/>
          <w:szCs w:val="20"/>
        </w:rPr>
        <w:t xml:space="preserve">na </w:t>
      </w:r>
      <w:r w:rsidR="00591E00">
        <w:rPr>
          <w:rFonts w:ascii="Trebuchet MS" w:hAnsi="Trebuchet MS"/>
          <w:b/>
          <w:sz w:val="20"/>
          <w:szCs w:val="20"/>
        </w:rPr>
        <w:t>Ś</w:t>
      </w:r>
      <w:r w:rsidR="00F036BB" w:rsidRPr="00F036BB">
        <w:rPr>
          <w:rFonts w:ascii="Trebuchet MS" w:hAnsi="Trebuchet MS"/>
          <w:b/>
          <w:sz w:val="20"/>
          <w:szCs w:val="20"/>
        </w:rPr>
        <w:t>wiadczenie usług całodobowego monitoringu sygnałów systemów alarmowych oraz systemu kontroli dostępu wraz ze wsparciem grupy interwencyjnej na obiektach PWiK Sp. z o.o</w:t>
      </w:r>
      <w:r w:rsidR="00F036BB">
        <w:rPr>
          <w:rFonts w:ascii="Trebuchet MS" w:hAnsi="Trebuchet MS"/>
          <w:b/>
          <w:sz w:val="20"/>
          <w:szCs w:val="20"/>
        </w:rPr>
        <w:t>. na terenie miasta Ruda Śląska</w:t>
      </w:r>
    </w:p>
    <w:p w14:paraId="2454DB46" w14:textId="77777777" w:rsidR="00FF47F6" w:rsidRPr="00724ED9" w:rsidRDefault="00FF47F6" w:rsidP="00FF47F6">
      <w:pPr>
        <w:rPr>
          <w:rFonts w:ascii="Trebuchet MS" w:hAnsi="Trebuchet MS"/>
          <w:sz w:val="20"/>
          <w:szCs w:val="20"/>
        </w:rPr>
      </w:pPr>
    </w:p>
    <w:p w14:paraId="666CC42D" w14:textId="77777777" w:rsidR="00F92741" w:rsidRPr="00724ED9" w:rsidRDefault="00F92741" w:rsidP="00F92741">
      <w:pPr>
        <w:jc w:val="both"/>
        <w:rPr>
          <w:rFonts w:ascii="Trebuchet MS" w:hAnsi="Trebuchet MS"/>
          <w:sz w:val="20"/>
          <w:szCs w:val="20"/>
        </w:rPr>
      </w:pPr>
      <w:r w:rsidRPr="00724ED9">
        <w:rPr>
          <w:rFonts w:ascii="Trebuchet MS" w:hAnsi="Trebuchet MS"/>
          <w:sz w:val="20"/>
          <w:szCs w:val="20"/>
        </w:rPr>
        <w:t>pomiędzy:</w:t>
      </w:r>
    </w:p>
    <w:p w14:paraId="42C541B6" w14:textId="124848C1" w:rsidR="00821A21" w:rsidRPr="00281DFB" w:rsidRDefault="00821A21" w:rsidP="00821A21">
      <w:pPr>
        <w:pStyle w:val="Tekstpodstawowy"/>
        <w:spacing w:after="0"/>
        <w:jc w:val="both"/>
        <w:rPr>
          <w:rFonts w:ascii="Trebuchet MS" w:hAnsi="Trebuchet MS"/>
          <w:sz w:val="20"/>
          <w:szCs w:val="20"/>
        </w:rPr>
      </w:pPr>
      <w:r w:rsidRPr="00281DFB">
        <w:rPr>
          <w:rFonts w:ascii="Trebuchet MS" w:hAnsi="Trebuchet MS"/>
          <w:sz w:val="20"/>
          <w:szCs w:val="20"/>
        </w:rPr>
        <w:t>Przedsiębiorstwem Wodociągów i Kanalizacji Spółką z ograniczoną odpowiedzialnością w Rudzie Śląskiej, 41-709 Ruda Śląska, ul. Pokoju 13, wpisaną do Krajowego Rejestru Sądowego – Rejestru Przedsiębiorców pod numerem 0000048747, NIP 6410014068, REGON 2719096</w:t>
      </w:r>
      <w:r w:rsidR="00281DFB">
        <w:rPr>
          <w:rFonts w:ascii="Trebuchet MS" w:hAnsi="Trebuchet MS"/>
          <w:sz w:val="20"/>
          <w:szCs w:val="20"/>
        </w:rPr>
        <w:t xml:space="preserve">83, kapitał zakładowy: 46 408 </w:t>
      </w:r>
      <w:r w:rsidRPr="00281DFB">
        <w:rPr>
          <w:rFonts w:ascii="Trebuchet MS" w:hAnsi="Trebuchet MS"/>
          <w:sz w:val="20"/>
          <w:szCs w:val="20"/>
        </w:rPr>
        <w:t xml:space="preserve">000,00 zł, która oświadcza, iż posiada status dużego przedsiębiorcy, </w:t>
      </w:r>
    </w:p>
    <w:p w14:paraId="4EAB15CC" w14:textId="77777777" w:rsidR="00E1170C" w:rsidRPr="00281DFB" w:rsidRDefault="00E1170C" w:rsidP="00F92741">
      <w:pPr>
        <w:rPr>
          <w:rFonts w:ascii="Trebuchet MS" w:hAnsi="Trebuchet MS"/>
          <w:sz w:val="20"/>
          <w:szCs w:val="20"/>
        </w:rPr>
      </w:pPr>
    </w:p>
    <w:p w14:paraId="147016D8" w14:textId="77777777" w:rsidR="00F92741" w:rsidRPr="00281DFB" w:rsidRDefault="00937814" w:rsidP="00F92741">
      <w:pPr>
        <w:rPr>
          <w:rFonts w:ascii="Trebuchet MS" w:hAnsi="Trebuchet MS"/>
          <w:sz w:val="20"/>
          <w:szCs w:val="20"/>
        </w:rPr>
      </w:pPr>
      <w:r w:rsidRPr="00281DFB">
        <w:rPr>
          <w:rFonts w:ascii="Trebuchet MS" w:hAnsi="Trebuchet MS"/>
          <w:sz w:val="20"/>
          <w:szCs w:val="20"/>
        </w:rPr>
        <w:t>zwaną</w:t>
      </w:r>
      <w:r w:rsidR="00F92741" w:rsidRPr="00281DFB">
        <w:rPr>
          <w:rFonts w:ascii="Trebuchet MS" w:hAnsi="Trebuchet MS"/>
          <w:sz w:val="20"/>
          <w:szCs w:val="20"/>
        </w:rPr>
        <w:t xml:space="preserve"> w dalszym ciągu umowy „</w:t>
      </w:r>
      <w:r w:rsidRPr="00281DFB">
        <w:rPr>
          <w:rFonts w:ascii="Trebuchet MS" w:hAnsi="Trebuchet MS"/>
          <w:sz w:val="20"/>
          <w:szCs w:val="20"/>
        </w:rPr>
        <w:t>Zamawiającym” w imieniu, której</w:t>
      </w:r>
      <w:r w:rsidR="00F92741" w:rsidRPr="00281DFB">
        <w:rPr>
          <w:rFonts w:ascii="Trebuchet MS" w:hAnsi="Trebuchet MS"/>
          <w:sz w:val="20"/>
          <w:szCs w:val="20"/>
        </w:rPr>
        <w:t xml:space="preserve"> działają:</w:t>
      </w:r>
    </w:p>
    <w:p w14:paraId="2B2906E1" w14:textId="77777777" w:rsidR="003E5B0D" w:rsidRPr="00281DFB" w:rsidRDefault="003E5B0D" w:rsidP="003E5B0D">
      <w:pPr>
        <w:rPr>
          <w:rFonts w:ascii="Trebuchet MS" w:hAnsi="Trebuchet MS"/>
          <w:sz w:val="20"/>
          <w:szCs w:val="20"/>
        </w:rPr>
      </w:pPr>
    </w:p>
    <w:p w14:paraId="5FF9B83C" w14:textId="77777777" w:rsidR="00F92741" w:rsidRPr="00281DFB" w:rsidRDefault="00F92741" w:rsidP="003E5B0D">
      <w:pPr>
        <w:rPr>
          <w:rFonts w:ascii="Trebuchet MS" w:hAnsi="Trebuchet MS"/>
          <w:sz w:val="20"/>
          <w:szCs w:val="20"/>
        </w:rPr>
      </w:pPr>
      <w:r w:rsidRPr="00281DFB">
        <w:rPr>
          <w:rFonts w:ascii="Trebuchet MS" w:hAnsi="Trebuchet MS"/>
          <w:sz w:val="20"/>
          <w:szCs w:val="20"/>
        </w:rPr>
        <w:t>...................</w:t>
      </w:r>
      <w:r w:rsidR="003E5B0D" w:rsidRPr="00281DFB">
        <w:rPr>
          <w:rFonts w:ascii="Trebuchet MS" w:hAnsi="Trebuchet MS"/>
          <w:sz w:val="20"/>
          <w:szCs w:val="20"/>
        </w:rPr>
        <w:t>..............</w:t>
      </w:r>
      <w:r w:rsidRPr="00281DFB">
        <w:rPr>
          <w:rFonts w:ascii="Trebuchet MS" w:hAnsi="Trebuchet MS"/>
          <w:sz w:val="20"/>
          <w:szCs w:val="20"/>
        </w:rPr>
        <w:t>.....</w:t>
      </w:r>
    </w:p>
    <w:p w14:paraId="305A5D77" w14:textId="3EE0C904" w:rsidR="00077B8A" w:rsidRPr="00281DFB" w:rsidRDefault="00077B8A" w:rsidP="00F92741">
      <w:pPr>
        <w:pStyle w:val="Tekstpodstawowy2"/>
        <w:rPr>
          <w:rFonts w:ascii="Trebuchet MS" w:hAnsi="Trebuchet MS"/>
          <w:sz w:val="20"/>
          <w:szCs w:val="20"/>
        </w:rPr>
      </w:pPr>
    </w:p>
    <w:p w14:paraId="361B2115" w14:textId="77777777" w:rsidR="00077B8A" w:rsidRPr="00281DFB" w:rsidRDefault="00077B8A" w:rsidP="00077B8A">
      <w:pPr>
        <w:rPr>
          <w:rFonts w:ascii="Trebuchet MS" w:hAnsi="Trebuchet MS"/>
          <w:sz w:val="20"/>
          <w:szCs w:val="20"/>
        </w:rPr>
      </w:pPr>
      <w:r w:rsidRPr="00281DFB">
        <w:rPr>
          <w:rFonts w:ascii="Trebuchet MS" w:hAnsi="Trebuchet MS"/>
          <w:b/>
          <w:sz w:val="20"/>
          <w:szCs w:val="20"/>
        </w:rPr>
        <w:t>oraz</w:t>
      </w:r>
    </w:p>
    <w:p w14:paraId="49D0FFB1" w14:textId="77777777" w:rsidR="00077B8A" w:rsidRPr="00281DFB" w:rsidRDefault="00077B8A" w:rsidP="00077B8A">
      <w:pPr>
        <w:pStyle w:val="Tekstpodstawowy"/>
        <w:spacing w:after="0"/>
        <w:jc w:val="both"/>
        <w:rPr>
          <w:rFonts w:ascii="Trebuchet MS" w:hAnsi="Trebuchet MS"/>
          <w:sz w:val="20"/>
          <w:szCs w:val="20"/>
        </w:rPr>
      </w:pPr>
      <w:r w:rsidRPr="00281DFB">
        <w:rPr>
          <w:rFonts w:ascii="Trebuchet MS" w:hAnsi="Trebuchet MS"/>
          <w:sz w:val="20"/>
          <w:szCs w:val="20"/>
        </w:rPr>
        <w:t xml:space="preserve">Wykonawcą ………………………..…, , który oświadcza, iż posiada status ………………. </w:t>
      </w:r>
    </w:p>
    <w:p w14:paraId="71EDF3B4" w14:textId="77777777" w:rsidR="00077B8A" w:rsidRPr="00281DFB" w:rsidRDefault="00077B8A" w:rsidP="00077B8A">
      <w:pPr>
        <w:rPr>
          <w:rFonts w:ascii="Trebuchet MS" w:hAnsi="Trebuchet MS"/>
          <w:sz w:val="20"/>
          <w:szCs w:val="20"/>
        </w:rPr>
      </w:pPr>
    </w:p>
    <w:p w14:paraId="50AB2864" w14:textId="61BC7588" w:rsidR="00077B8A" w:rsidRPr="00281DFB" w:rsidRDefault="00077B8A" w:rsidP="00077B8A">
      <w:pPr>
        <w:rPr>
          <w:rFonts w:ascii="Trebuchet MS" w:hAnsi="Trebuchet MS"/>
          <w:sz w:val="20"/>
          <w:szCs w:val="20"/>
        </w:rPr>
      </w:pPr>
      <w:r w:rsidRPr="00281DFB">
        <w:rPr>
          <w:rFonts w:ascii="Trebuchet MS" w:hAnsi="Trebuchet MS"/>
          <w:sz w:val="20"/>
          <w:szCs w:val="20"/>
        </w:rPr>
        <w:t>zwanym w dalszym ciągu umowy „Wykonawcą”, w imieniu którego działają :</w:t>
      </w:r>
    </w:p>
    <w:p w14:paraId="513962AA" w14:textId="77777777" w:rsidR="00077B8A" w:rsidRPr="00281DFB" w:rsidRDefault="00077B8A" w:rsidP="00077B8A">
      <w:pPr>
        <w:rPr>
          <w:rFonts w:ascii="Trebuchet MS" w:hAnsi="Trebuchet MS"/>
          <w:sz w:val="20"/>
          <w:szCs w:val="20"/>
        </w:rPr>
      </w:pPr>
    </w:p>
    <w:p w14:paraId="218AE189" w14:textId="060B2800" w:rsidR="00077B8A" w:rsidRPr="00281DFB" w:rsidRDefault="00077B8A" w:rsidP="00077B8A">
      <w:pPr>
        <w:rPr>
          <w:rFonts w:ascii="Trebuchet MS" w:hAnsi="Trebuchet MS"/>
          <w:sz w:val="20"/>
          <w:szCs w:val="20"/>
        </w:rPr>
      </w:pPr>
      <w:r w:rsidRPr="00281DFB">
        <w:rPr>
          <w:rFonts w:ascii="Trebuchet MS" w:hAnsi="Trebuchet MS"/>
          <w:sz w:val="20"/>
          <w:szCs w:val="20"/>
        </w:rPr>
        <w:t>………………………………………………</w:t>
      </w:r>
    </w:p>
    <w:p w14:paraId="552447F0" w14:textId="77777777" w:rsidR="00BA475C" w:rsidRPr="00724ED9" w:rsidRDefault="00BA475C" w:rsidP="00BA475C">
      <w:pPr>
        <w:rPr>
          <w:rFonts w:ascii="Trebuchet MS" w:hAnsi="Trebuchet MS"/>
          <w:sz w:val="20"/>
          <w:szCs w:val="20"/>
        </w:rPr>
      </w:pPr>
    </w:p>
    <w:p w14:paraId="6BE89EB9" w14:textId="77777777" w:rsidR="00F92741" w:rsidRPr="00724ED9" w:rsidRDefault="00F92741" w:rsidP="00F92741">
      <w:pPr>
        <w:rPr>
          <w:rFonts w:ascii="Trebuchet MS" w:hAnsi="Trebuchet MS"/>
          <w:sz w:val="20"/>
          <w:szCs w:val="20"/>
        </w:rPr>
      </w:pPr>
      <w:r w:rsidRPr="00724ED9">
        <w:rPr>
          <w:rFonts w:ascii="Trebuchet MS" w:hAnsi="Trebuchet MS"/>
          <w:sz w:val="20"/>
          <w:szCs w:val="20"/>
        </w:rPr>
        <w:t>Wyszczególnione wyżej strony postanawiają zawrzeć umowę następującej treści:</w:t>
      </w:r>
    </w:p>
    <w:p w14:paraId="561E058F" w14:textId="77777777" w:rsidR="000915B5" w:rsidRPr="00724ED9" w:rsidRDefault="000915B5" w:rsidP="000915B5">
      <w:pPr>
        <w:rPr>
          <w:rFonts w:ascii="Trebuchet MS" w:hAnsi="Trebuchet MS" w:cs="Arial"/>
          <w:sz w:val="20"/>
          <w:szCs w:val="20"/>
        </w:rPr>
      </w:pPr>
    </w:p>
    <w:p w14:paraId="58C81D95" w14:textId="77777777" w:rsidR="00D55AF2" w:rsidRPr="00724ED9" w:rsidRDefault="00D55AF2" w:rsidP="00D55AF2">
      <w:pPr>
        <w:jc w:val="center"/>
        <w:rPr>
          <w:rFonts w:ascii="Trebuchet MS" w:hAnsi="Trebuchet MS"/>
          <w:b/>
          <w:sz w:val="20"/>
          <w:szCs w:val="20"/>
        </w:rPr>
      </w:pPr>
      <w:r w:rsidRPr="00724ED9">
        <w:rPr>
          <w:rFonts w:ascii="Trebuchet MS" w:hAnsi="Trebuchet MS"/>
          <w:b/>
          <w:sz w:val="20"/>
          <w:szCs w:val="20"/>
        </w:rPr>
        <w:t>§ 1</w:t>
      </w:r>
    </w:p>
    <w:p w14:paraId="1023C6C8" w14:textId="77777777" w:rsidR="00D55AF2" w:rsidRPr="00724ED9" w:rsidRDefault="00D55AF2" w:rsidP="00D55AF2">
      <w:pPr>
        <w:pStyle w:val="Nagwek4"/>
        <w:rPr>
          <w:rFonts w:ascii="Trebuchet MS" w:hAnsi="Trebuchet MS"/>
          <w:sz w:val="20"/>
          <w:szCs w:val="20"/>
        </w:rPr>
      </w:pPr>
      <w:r w:rsidRPr="00724ED9">
        <w:rPr>
          <w:rFonts w:ascii="Trebuchet MS" w:hAnsi="Trebuchet MS"/>
          <w:sz w:val="20"/>
          <w:szCs w:val="20"/>
        </w:rPr>
        <w:t>Przedmiot i zakres umowy</w:t>
      </w:r>
    </w:p>
    <w:p w14:paraId="478D9E7A" w14:textId="77777777" w:rsidR="00D55AF2" w:rsidRPr="00724ED9" w:rsidRDefault="00D55AF2" w:rsidP="00D55AF2">
      <w:pPr>
        <w:rPr>
          <w:rFonts w:ascii="Trebuchet MS" w:hAnsi="Trebuchet MS"/>
          <w:sz w:val="20"/>
          <w:szCs w:val="20"/>
        </w:rPr>
      </w:pPr>
    </w:p>
    <w:p w14:paraId="1F059486" w14:textId="32D67186" w:rsidR="00D55AF2" w:rsidRPr="00724ED9" w:rsidRDefault="00D55AF2" w:rsidP="00173169">
      <w:pPr>
        <w:numPr>
          <w:ilvl w:val="0"/>
          <w:numId w:val="9"/>
        </w:numPr>
        <w:tabs>
          <w:tab w:val="clear" w:pos="720"/>
          <w:tab w:val="num" w:pos="284"/>
        </w:tabs>
        <w:ind w:left="284" w:hanging="284"/>
        <w:jc w:val="both"/>
        <w:rPr>
          <w:rFonts w:ascii="Trebuchet MS" w:hAnsi="Trebuchet MS"/>
          <w:sz w:val="20"/>
          <w:szCs w:val="20"/>
        </w:rPr>
      </w:pPr>
      <w:r w:rsidRPr="00724ED9">
        <w:rPr>
          <w:rFonts w:ascii="Trebuchet MS" w:hAnsi="Trebuchet MS"/>
          <w:sz w:val="20"/>
          <w:szCs w:val="20"/>
        </w:rPr>
        <w:t xml:space="preserve">Przedmiotem umowy </w:t>
      </w:r>
      <w:r w:rsidRPr="00411F66">
        <w:rPr>
          <w:rFonts w:ascii="Trebuchet MS" w:hAnsi="Trebuchet MS"/>
          <w:sz w:val="20"/>
          <w:szCs w:val="20"/>
        </w:rPr>
        <w:t>jes</w:t>
      </w:r>
      <w:r w:rsidR="00411F66" w:rsidRPr="00411F66">
        <w:rPr>
          <w:rFonts w:ascii="Trebuchet MS" w:hAnsi="Trebuchet MS"/>
          <w:sz w:val="20"/>
          <w:szCs w:val="20"/>
        </w:rPr>
        <w:t>t świadczenie usług całodobowego monitoringu sygnałów systemów alarmowych oraz systemu kontroli dostępu wraz ze wsparciem grupy interwencyjnej na obiektach</w:t>
      </w:r>
      <w:r w:rsidR="00411F66">
        <w:rPr>
          <w:rFonts w:ascii="Trebuchet MS" w:hAnsi="Trebuchet MS"/>
          <w:sz w:val="20"/>
          <w:szCs w:val="20"/>
        </w:rPr>
        <w:t xml:space="preserve"> Zamawiającego</w:t>
      </w:r>
      <w:r w:rsidR="00411F66" w:rsidRPr="00411F66">
        <w:rPr>
          <w:rFonts w:ascii="Trebuchet MS" w:hAnsi="Trebuchet MS"/>
          <w:sz w:val="20"/>
          <w:szCs w:val="20"/>
        </w:rPr>
        <w:t xml:space="preserve"> na terenie miasta Ruda Śląska </w:t>
      </w:r>
      <w:r w:rsidRPr="00724ED9">
        <w:rPr>
          <w:rFonts w:ascii="Trebuchet MS" w:hAnsi="Trebuchet MS"/>
          <w:sz w:val="20"/>
          <w:szCs w:val="20"/>
        </w:rPr>
        <w:t xml:space="preserve"> </w:t>
      </w:r>
      <w:r w:rsidR="00D46A36" w:rsidRPr="00724ED9">
        <w:rPr>
          <w:rFonts w:ascii="Trebuchet MS" w:hAnsi="Trebuchet MS"/>
          <w:sz w:val="20"/>
          <w:szCs w:val="20"/>
        </w:rPr>
        <w:t xml:space="preserve">(zwane dalej usługami) </w:t>
      </w:r>
      <w:r w:rsidRPr="00724ED9">
        <w:rPr>
          <w:rFonts w:ascii="Trebuchet MS" w:hAnsi="Trebuchet MS"/>
          <w:sz w:val="20"/>
          <w:szCs w:val="20"/>
        </w:rPr>
        <w:t xml:space="preserve">w </w:t>
      </w:r>
      <w:r w:rsidR="00F90C1D">
        <w:rPr>
          <w:rFonts w:ascii="Trebuchet MS" w:hAnsi="Trebuchet MS"/>
          <w:sz w:val="20"/>
          <w:szCs w:val="20"/>
        </w:rPr>
        <w:t xml:space="preserve"> </w:t>
      </w:r>
      <w:r w:rsidRPr="00724ED9">
        <w:rPr>
          <w:rFonts w:ascii="Trebuchet MS" w:hAnsi="Trebuchet MS"/>
          <w:sz w:val="20"/>
          <w:szCs w:val="20"/>
        </w:rPr>
        <w:t>formie</w:t>
      </w:r>
      <w:r w:rsidR="00F90C1D">
        <w:rPr>
          <w:rFonts w:ascii="Trebuchet MS" w:hAnsi="Trebuchet MS"/>
          <w:sz w:val="20"/>
          <w:szCs w:val="20"/>
        </w:rPr>
        <w:t xml:space="preserve"> </w:t>
      </w:r>
      <w:r w:rsidRPr="00724ED9">
        <w:rPr>
          <w:rFonts w:ascii="Trebuchet MS" w:hAnsi="Trebuchet MS"/>
          <w:sz w:val="20"/>
          <w:szCs w:val="20"/>
        </w:rPr>
        <w:t>:</w:t>
      </w:r>
    </w:p>
    <w:p w14:paraId="76D6B970" w14:textId="77777777" w:rsidR="002C4298" w:rsidRDefault="00D55AF2" w:rsidP="00173169">
      <w:pPr>
        <w:pStyle w:val="Tekstpodstawowywcity2"/>
        <w:numPr>
          <w:ilvl w:val="1"/>
          <w:numId w:val="9"/>
        </w:numPr>
        <w:tabs>
          <w:tab w:val="num" w:pos="567"/>
        </w:tabs>
        <w:ind w:left="567" w:hanging="283"/>
        <w:rPr>
          <w:rFonts w:ascii="Trebuchet MS" w:hAnsi="Trebuchet MS"/>
          <w:sz w:val="20"/>
        </w:rPr>
      </w:pPr>
      <w:r w:rsidRPr="00724ED9">
        <w:rPr>
          <w:rFonts w:ascii="Trebuchet MS" w:hAnsi="Trebuchet MS"/>
          <w:sz w:val="20"/>
        </w:rPr>
        <w:t>bezpośredniej ochrony fizycznej, polegającej na stałym dozorze sygnałów przesyłanych,  gromadzonych i przetwarzanych w elektronicznych urządzeniach i systemach alarmowych –</w:t>
      </w:r>
      <w:r w:rsidR="008D03E2" w:rsidRPr="00724ED9">
        <w:rPr>
          <w:rFonts w:ascii="Trebuchet MS" w:hAnsi="Trebuchet MS"/>
          <w:sz w:val="20"/>
        </w:rPr>
        <w:br/>
        <w:t>zwaną dalej M</w:t>
      </w:r>
      <w:r w:rsidRPr="00724ED9">
        <w:rPr>
          <w:rFonts w:ascii="Trebuchet MS" w:hAnsi="Trebuchet MS"/>
          <w:sz w:val="20"/>
        </w:rPr>
        <w:t>onitorowaniem,</w:t>
      </w:r>
    </w:p>
    <w:p w14:paraId="42ED38C9" w14:textId="57E81015" w:rsidR="00657F4C" w:rsidRPr="002C4298" w:rsidRDefault="00D55AF2" w:rsidP="00173169">
      <w:pPr>
        <w:pStyle w:val="Tekstpodstawowywcity2"/>
        <w:numPr>
          <w:ilvl w:val="1"/>
          <w:numId w:val="9"/>
        </w:numPr>
        <w:tabs>
          <w:tab w:val="num" w:pos="567"/>
          <w:tab w:val="left" w:pos="9072"/>
        </w:tabs>
        <w:ind w:left="567" w:hanging="283"/>
        <w:rPr>
          <w:rFonts w:ascii="Trebuchet MS" w:hAnsi="Trebuchet MS"/>
          <w:sz w:val="20"/>
        </w:rPr>
      </w:pPr>
      <w:r w:rsidRPr="002C4298">
        <w:rPr>
          <w:rFonts w:ascii="Trebuchet MS" w:hAnsi="Trebuchet MS"/>
          <w:sz w:val="20"/>
        </w:rPr>
        <w:t>bezpośredniej ochronie fizycznej doraźnej – zwaną dalej Grupami Interwencyjnymi</w:t>
      </w:r>
      <w:r w:rsidR="007E7D05" w:rsidRPr="002C4298">
        <w:rPr>
          <w:rFonts w:ascii="Trebuchet MS" w:hAnsi="Trebuchet MS"/>
          <w:sz w:val="20"/>
        </w:rPr>
        <w:t>,</w:t>
      </w:r>
    </w:p>
    <w:p w14:paraId="64EBC70E" w14:textId="6EEF0F3B" w:rsidR="00D55AF2" w:rsidRPr="00657F4C" w:rsidRDefault="00D55AF2" w:rsidP="00173169">
      <w:pPr>
        <w:pStyle w:val="Tekstpodstawowywcity2"/>
        <w:numPr>
          <w:ilvl w:val="1"/>
          <w:numId w:val="9"/>
        </w:numPr>
        <w:tabs>
          <w:tab w:val="num" w:pos="567"/>
        </w:tabs>
        <w:ind w:left="567" w:hanging="283"/>
        <w:rPr>
          <w:rFonts w:ascii="Trebuchet MS" w:hAnsi="Trebuchet MS"/>
          <w:sz w:val="20"/>
        </w:rPr>
      </w:pPr>
      <w:r w:rsidRPr="00657F4C">
        <w:rPr>
          <w:rFonts w:ascii="Trebuchet MS" w:hAnsi="Trebuchet MS"/>
          <w:sz w:val="20"/>
        </w:rPr>
        <w:t xml:space="preserve">usługi konserwacji obejmujące pełny zakres czynności konserwacyjnych </w:t>
      </w:r>
      <w:r w:rsidR="002C4298">
        <w:rPr>
          <w:rFonts w:ascii="Trebuchet MS" w:hAnsi="Trebuchet MS"/>
          <w:sz w:val="20"/>
        </w:rPr>
        <w:t xml:space="preserve">systemów alarmowych określonych w normie </w:t>
      </w:r>
      <w:r w:rsidRPr="00657F4C">
        <w:rPr>
          <w:rFonts w:ascii="Trebuchet MS" w:hAnsi="Trebuchet MS"/>
          <w:sz w:val="20"/>
        </w:rPr>
        <w:t xml:space="preserve">PN-93/E-08390/14, </w:t>
      </w:r>
    </w:p>
    <w:p w14:paraId="20264D3B" w14:textId="038F1C8A" w:rsidR="000C37A9" w:rsidRPr="00724ED9" w:rsidRDefault="007E7D05" w:rsidP="00173169">
      <w:pPr>
        <w:numPr>
          <w:ilvl w:val="1"/>
          <w:numId w:val="9"/>
        </w:numPr>
        <w:tabs>
          <w:tab w:val="num" w:pos="567"/>
        </w:tabs>
        <w:ind w:left="567" w:hanging="283"/>
        <w:jc w:val="both"/>
        <w:rPr>
          <w:rFonts w:ascii="Trebuchet MS" w:hAnsi="Trebuchet MS"/>
          <w:sz w:val="20"/>
          <w:szCs w:val="20"/>
        </w:rPr>
      </w:pPr>
      <w:r w:rsidRPr="00724ED9">
        <w:rPr>
          <w:rFonts w:ascii="Trebuchet MS" w:hAnsi="Trebuchet MS"/>
          <w:sz w:val="20"/>
          <w:szCs w:val="20"/>
        </w:rPr>
        <w:t>s</w:t>
      </w:r>
      <w:r w:rsidR="00D55AF2" w:rsidRPr="00724ED9">
        <w:rPr>
          <w:rFonts w:ascii="Trebuchet MS" w:hAnsi="Trebuchet MS"/>
          <w:sz w:val="20"/>
          <w:szCs w:val="20"/>
        </w:rPr>
        <w:t>erwis i naprawy systemów alarmowych, wykraczające p</w:t>
      </w:r>
      <w:r w:rsidR="0054310D">
        <w:rPr>
          <w:rFonts w:ascii="Trebuchet MS" w:hAnsi="Trebuchet MS"/>
          <w:sz w:val="20"/>
          <w:szCs w:val="20"/>
        </w:rPr>
        <w:t>oza czynności określone w pkt. c</w:t>
      </w:r>
      <w:r w:rsidR="00D55AF2" w:rsidRPr="00724ED9">
        <w:rPr>
          <w:rFonts w:ascii="Trebuchet MS" w:hAnsi="Trebuchet MS"/>
          <w:sz w:val="20"/>
          <w:szCs w:val="20"/>
        </w:rPr>
        <w:t xml:space="preserve"> oraz </w:t>
      </w:r>
      <w:r w:rsidRPr="00724ED9">
        <w:rPr>
          <w:rFonts w:ascii="Trebuchet MS" w:hAnsi="Trebuchet MS"/>
          <w:sz w:val="20"/>
          <w:szCs w:val="20"/>
        </w:rPr>
        <w:br/>
      </w:r>
      <w:r w:rsidR="00D55AF2" w:rsidRPr="00724ED9">
        <w:rPr>
          <w:rFonts w:ascii="Trebuchet MS" w:hAnsi="Trebuchet MS"/>
          <w:sz w:val="20"/>
          <w:szCs w:val="20"/>
        </w:rPr>
        <w:t>montaż urządzeń dodatkowych będą realizowane wg odrębnych zleceń zaakceptowanych przez</w:t>
      </w:r>
      <w:r w:rsidRPr="00724ED9">
        <w:rPr>
          <w:rFonts w:ascii="Trebuchet MS" w:hAnsi="Trebuchet MS"/>
          <w:sz w:val="20"/>
          <w:szCs w:val="20"/>
        </w:rPr>
        <w:br/>
      </w:r>
      <w:r w:rsidR="00D55AF2" w:rsidRPr="00724ED9">
        <w:rPr>
          <w:rFonts w:ascii="Trebuchet MS" w:hAnsi="Trebuchet MS"/>
          <w:sz w:val="20"/>
          <w:szCs w:val="20"/>
        </w:rPr>
        <w:t>strony</w:t>
      </w:r>
      <w:r w:rsidR="000E52AF">
        <w:rPr>
          <w:rFonts w:ascii="Trebuchet MS" w:hAnsi="Trebuchet MS"/>
          <w:sz w:val="20"/>
          <w:szCs w:val="20"/>
        </w:rPr>
        <w:t>.</w:t>
      </w:r>
    </w:p>
    <w:p w14:paraId="786D86E7" w14:textId="6B947B91" w:rsidR="00D55AF2" w:rsidRPr="00F35C8A" w:rsidRDefault="000E52AF" w:rsidP="00F35C8A">
      <w:pPr>
        <w:pStyle w:val="Akapitzlist"/>
        <w:numPr>
          <w:ilvl w:val="0"/>
          <w:numId w:val="9"/>
        </w:numPr>
        <w:tabs>
          <w:tab w:val="clear" w:pos="720"/>
          <w:tab w:val="num" w:pos="284"/>
        </w:tabs>
        <w:spacing w:after="0"/>
        <w:ind w:left="284" w:hanging="284"/>
        <w:jc w:val="both"/>
        <w:rPr>
          <w:rFonts w:ascii="Trebuchet MS" w:hAnsi="Trebuchet MS"/>
          <w:sz w:val="20"/>
          <w:szCs w:val="20"/>
        </w:rPr>
      </w:pPr>
      <w:r>
        <w:rPr>
          <w:rFonts w:ascii="Trebuchet MS" w:hAnsi="Trebuchet MS"/>
          <w:sz w:val="20"/>
          <w:szCs w:val="20"/>
        </w:rPr>
        <w:t>W</w:t>
      </w:r>
      <w:r w:rsidR="00D55AF2" w:rsidRPr="00F35C8A">
        <w:rPr>
          <w:rFonts w:ascii="Trebuchet MS" w:hAnsi="Trebuchet MS"/>
          <w:sz w:val="20"/>
          <w:szCs w:val="20"/>
        </w:rPr>
        <w:t xml:space="preserve"> przypadku uzyskania przez Wykonawcę informacji o niesprawności systemu alarmowego </w:t>
      </w:r>
      <w:r w:rsidR="007E7D05" w:rsidRPr="00F35C8A">
        <w:rPr>
          <w:rFonts w:ascii="Trebuchet MS" w:hAnsi="Trebuchet MS"/>
          <w:sz w:val="20"/>
          <w:szCs w:val="20"/>
        </w:rPr>
        <w:br/>
      </w:r>
      <w:r w:rsidR="00D55AF2" w:rsidRPr="00F35C8A">
        <w:rPr>
          <w:rFonts w:ascii="Trebuchet MS" w:hAnsi="Trebuchet MS"/>
          <w:sz w:val="20"/>
          <w:szCs w:val="20"/>
        </w:rPr>
        <w:t xml:space="preserve">podejmie niezwłoczne (w czasie nie dłuższym niż 48 godzin) działania mające na </w:t>
      </w:r>
      <w:r w:rsidR="007E7D05" w:rsidRPr="00F35C8A">
        <w:rPr>
          <w:rFonts w:ascii="Trebuchet MS" w:hAnsi="Trebuchet MS"/>
          <w:sz w:val="20"/>
          <w:szCs w:val="20"/>
        </w:rPr>
        <w:br/>
      </w:r>
      <w:r w:rsidR="00D55AF2" w:rsidRPr="00F35C8A">
        <w:rPr>
          <w:rFonts w:ascii="Trebuchet MS" w:hAnsi="Trebuchet MS"/>
          <w:sz w:val="20"/>
          <w:szCs w:val="20"/>
        </w:rPr>
        <w:t>celu usunięcie awarii, a Zamawia</w:t>
      </w:r>
      <w:r w:rsidR="00374A5E">
        <w:rPr>
          <w:rFonts w:ascii="Trebuchet MS" w:hAnsi="Trebuchet MS"/>
          <w:sz w:val="20"/>
          <w:szCs w:val="20"/>
        </w:rPr>
        <w:t>jący  umożliwi dostęp do obiektów</w:t>
      </w:r>
      <w:r>
        <w:rPr>
          <w:rFonts w:ascii="Trebuchet MS" w:hAnsi="Trebuchet MS"/>
          <w:sz w:val="20"/>
          <w:szCs w:val="20"/>
        </w:rPr>
        <w:t>.</w:t>
      </w:r>
    </w:p>
    <w:p w14:paraId="710BAF97" w14:textId="43F2517B" w:rsidR="00D55AF2" w:rsidRPr="00724ED9" w:rsidRDefault="00D55AF2" w:rsidP="00F35C8A">
      <w:pPr>
        <w:pStyle w:val="Tekstpodstawowywcity2"/>
        <w:numPr>
          <w:ilvl w:val="0"/>
          <w:numId w:val="9"/>
        </w:numPr>
        <w:tabs>
          <w:tab w:val="clear" w:pos="720"/>
        </w:tabs>
        <w:ind w:left="360"/>
        <w:rPr>
          <w:rFonts w:ascii="Trebuchet MS" w:hAnsi="Trebuchet MS"/>
          <w:sz w:val="20"/>
        </w:rPr>
      </w:pPr>
      <w:r w:rsidRPr="00724ED9">
        <w:rPr>
          <w:rFonts w:ascii="Trebuchet MS" w:hAnsi="Trebuchet MS"/>
          <w:sz w:val="20"/>
        </w:rPr>
        <w:t xml:space="preserve">Specyfikacja </w:t>
      </w:r>
      <w:r w:rsidR="0054310D">
        <w:rPr>
          <w:rFonts w:ascii="Trebuchet MS" w:hAnsi="Trebuchet MS"/>
          <w:sz w:val="20"/>
        </w:rPr>
        <w:t>PT/261/4</w:t>
      </w:r>
      <w:r w:rsidR="00C053C9">
        <w:rPr>
          <w:rFonts w:ascii="Trebuchet MS" w:hAnsi="Trebuchet MS"/>
          <w:sz w:val="20"/>
        </w:rPr>
        <w:t>-OZ/2024</w:t>
      </w:r>
      <w:r w:rsidRPr="00724ED9">
        <w:rPr>
          <w:rFonts w:ascii="Trebuchet MS" w:hAnsi="Trebuchet MS"/>
          <w:sz w:val="20"/>
        </w:rPr>
        <w:t xml:space="preserve"> wraz załącznikami stanowią in</w:t>
      </w:r>
      <w:r w:rsidR="000E52AF">
        <w:rPr>
          <w:rFonts w:ascii="Trebuchet MS" w:hAnsi="Trebuchet MS"/>
          <w:sz w:val="20"/>
        </w:rPr>
        <w:t>tegralną część niniejszej umowy.</w:t>
      </w:r>
    </w:p>
    <w:p w14:paraId="74859321" w14:textId="422CA27E" w:rsidR="00657F4C" w:rsidRDefault="00821A21" w:rsidP="00F35C8A">
      <w:pPr>
        <w:pStyle w:val="Tekstpodstawowywcity2"/>
        <w:numPr>
          <w:ilvl w:val="0"/>
          <w:numId w:val="9"/>
        </w:numPr>
        <w:tabs>
          <w:tab w:val="clear" w:pos="720"/>
          <w:tab w:val="num" w:pos="180"/>
        </w:tabs>
        <w:ind w:left="360"/>
        <w:rPr>
          <w:rFonts w:ascii="Trebuchet MS" w:hAnsi="Trebuchet MS"/>
          <w:sz w:val="20"/>
        </w:rPr>
      </w:pPr>
      <w:r w:rsidRPr="00657F4C">
        <w:rPr>
          <w:rFonts w:ascii="Trebuchet MS" w:hAnsi="Trebuchet MS"/>
          <w:sz w:val="20"/>
        </w:rPr>
        <w:t xml:space="preserve">   </w:t>
      </w:r>
      <w:r w:rsidR="00D55AF2" w:rsidRPr="00657F4C">
        <w:rPr>
          <w:rFonts w:ascii="Trebuchet MS" w:hAnsi="Trebuchet MS"/>
          <w:sz w:val="20"/>
        </w:rPr>
        <w:t xml:space="preserve">Wykonawca został wybrany w wyniku przetargu </w:t>
      </w:r>
      <w:r w:rsidR="0054310D">
        <w:rPr>
          <w:rFonts w:ascii="Trebuchet MS" w:hAnsi="Trebuchet MS"/>
          <w:sz w:val="20"/>
        </w:rPr>
        <w:t>nie</w:t>
      </w:r>
      <w:r w:rsidR="00D55AF2" w:rsidRPr="00657F4C">
        <w:rPr>
          <w:rFonts w:ascii="Trebuchet MS" w:hAnsi="Trebuchet MS"/>
          <w:sz w:val="20"/>
        </w:rPr>
        <w:t>ograniczonego zgodnie z protokołem komisji</w:t>
      </w:r>
      <w:r w:rsidR="00925495" w:rsidRPr="00657F4C">
        <w:rPr>
          <w:rFonts w:ascii="Trebuchet MS" w:hAnsi="Trebuchet MS"/>
          <w:sz w:val="20"/>
        </w:rPr>
        <w:t xml:space="preserve"> </w:t>
      </w:r>
      <w:r w:rsidR="00D55AF2" w:rsidRPr="00657F4C">
        <w:rPr>
          <w:rFonts w:ascii="Trebuchet MS" w:hAnsi="Trebuchet MS"/>
          <w:sz w:val="20"/>
        </w:rPr>
        <w:t>przetargowej</w:t>
      </w:r>
      <w:r w:rsidR="000E52AF">
        <w:rPr>
          <w:rFonts w:ascii="Trebuchet MS" w:hAnsi="Trebuchet MS"/>
          <w:sz w:val="20"/>
        </w:rPr>
        <w:t>.</w:t>
      </w:r>
      <w:r w:rsidR="00657F4C">
        <w:rPr>
          <w:rFonts w:ascii="Trebuchet MS" w:hAnsi="Trebuchet MS"/>
          <w:sz w:val="20"/>
        </w:rPr>
        <w:t xml:space="preserve"> </w:t>
      </w:r>
    </w:p>
    <w:p w14:paraId="311E399D" w14:textId="7046C1AB" w:rsidR="00D55AF2" w:rsidRPr="00657F4C" w:rsidRDefault="00D55AF2" w:rsidP="00173169">
      <w:pPr>
        <w:pStyle w:val="Tekstpodstawowywcity2"/>
        <w:numPr>
          <w:ilvl w:val="0"/>
          <w:numId w:val="9"/>
        </w:numPr>
        <w:tabs>
          <w:tab w:val="clear" w:pos="720"/>
          <w:tab w:val="num" w:pos="426"/>
        </w:tabs>
        <w:ind w:left="360"/>
        <w:rPr>
          <w:rFonts w:ascii="Trebuchet MS" w:hAnsi="Trebuchet MS"/>
          <w:sz w:val="20"/>
        </w:rPr>
      </w:pPr>
      <w:r w:rsidRPr="00657F4C">
        <w:rPr>
          <w:rFonts w:ascii="Trebuchet MS" w:hAnsi="Trebuchet MS"/>
          <w:sz w:val="20"/>
        </w:rPr>
        <w:t>Wykonawca nie może zlecić wykonania niniejszej umowy osobie trzeciej</w:t>
      </w:r>
      <w:r w:rsidR="000C37A9" w:rsidRPr="00657F4C">
        <w:rPr>
          <w:rFonts w:ascii="Trebuchet MS" w:hAnsi="Trebuchet MS"/>
          <w:sz w:val="20"/>
        </w:rPr>
        <w:t>.</w:t>
      </w:r>
    </w:p>
    <w:p w14:paraId="6F95041D" w14:textId="77777777" w:rsidR="00D55AF2" w:rsidRPr="00724ED9" w:rsidRDefault="00D55AF2" w:rsidP="00173169">
      <w:pPr>
        <w:pStyle w:val="Tekstpodstawowywcity2"/>
        <w:numPr>
          <w:ilvl w:val="0"/>
          <w:numId w:val="9"/>
        </w:numPr>
        <w:tabs>
          <w:tab w:val="clear" w:pos="720"/>
        </w:tabs>
        <w:ind w:left="360"/>
        <w:rPr>
          <w:rFonts w:ascii="Trebuchet MS" w:hAnsi="Trebuchet MS"/>
          <w:sz w:val="20"/>
        </w:rPr>
      </w:pPr>
      <w:r w:rsidRPr="00724ED9">
        <w:rPr>
          <w:rFonts w:ascii="Trebuchet MS" w:hAnsi="Trebuchet MS"/>
          <w:sz w:val="20"/>
        </w:rPr>
        <w:t>Wykonawca oświadcza, że przedmiot umowy wykonywać będzie zgodnie z obowiązującymi w tym zakresie przepisami prawnymi oraz zachowaniem należytej staranności.</w:t>
      </w:r>
    </w:p>
    <w:p w14:paraId="094E3E8E" w14:textId="79791420" w:rsidR="00AC1A4C" w:rsidRPr="00996588" w:rsidRDefault="00216F2E" w:rsidP="00996588">
      <w:pPr>
        <w:pStyle w:val="Tekstpodstawowywcity2"/>
        <w:numPr>
          <w:ilvl w:val="0"/>
          <w:numId w:val="9"/>
        </w:numPr>
        <w:tabs>
          <w:tab w:val="clear" w:pos="720"/>
        </w:tabs>
        <w:ind w:left="360"/>
        <w:rPr>
          <w:rFonts w:ascii="Trebuchet MS" w:hAnsi="Trebuchet MS"/>
          <w:sz w:val="20"/>
        </w:rPr>
      </w:pPr>
      <w:r w:rsidRPr="00216F2E">
        <w:rPr>
          <w:rFonts w:ascii="Trebuchet MS" w:hAnsi="Trebuchet MS"/>
          <w:sz w:val="20"/>
        </w:rPr>
        <w:t>Wykonawca zobowiązuje się do złożenia oświadczenia o uzyskaniu lub utracie statusu „dużego przedsiębiorcy”</w:t>
      </w:r>
      <w:r w:rsidR="000E52AF">
        <w:rPr>
          <w:rFonts w:ascii="Trebuchet MS" w:hAnsi="Trebuchet MS"/>
          <w:sz w:val="20"/>
        </w:rPr>
        <w:t>.</w:t>
      </w:r>
    </w:p>
    <w:p w14:paraId="083D2E77" w14:textId="77777777" w:rsidR="00AC1A4C" w:rsidRDefault="00AC1A4C" w:rsidP="00D55AF2">
      <w:pPr>
        <w:jc w:val="center"/>
        <w:rPr>
          <w:rFonts w:ascii="Trebuchet MS" w:hAnsi="Trebuchet MS"/>
          <w:b/>
          <w:sz w:val="20"/>
          <w:szCs w:val="20"/>
        </w:rPr>
      </w:pPr>
    </w:p>
    <w:p w14:paraId="772A48CA" w14:textId="684DB59D" w:rsidR="00D55AF2" w:rsidRPr="00724ED9" w:rsidRDefault="00D55AF2" w:rsidP="00D55AF2">
      <w:pPr>
        <w:jc w:val="center"/>
        <w:rPr>
          <w:rFonts w:ascii="Trebuchet MS" w:hAnsi="Trebuchet MS"/>
          <w:b/>
          <w:sz w:val="20"/>
          <w:szCs w:val="20"/>
        </w:rPr>
      </w:pPr>
      <w:r w:rsidRPr="00724ED9">
        <w:rPr>
          <w:rFonts w:ascii="Trebuchet MS" w:hAnsi="Trebuchet MS"/>
          <w:b/>
          <w:sz w:val="20"/>
          <w:szCs w:val="20"/>
        </w:rPr>
        <w:t>§ 2</w:t>
      </w:r>
    </w:p>
    <w:p w14:paraId="57C6A5F6" w14:textId="545ADDC1" w:rsidR="004B4EDD" w:rsidRPr="0017227F" w:rsidRDefault="00D55AF2" w:rsidP="0017227F">
      <w:pPr>
        <w:pStyle w:val="Nagwek4"/>
        <w:rPr>
          <w:rFonts w:ascii="Trebuchet MS" w:hAnsi="Trebuchet MS"/>
          <w:sz w:val="20"/>
          <w:szCs w:val="20"/>
        </w:rPr>
      </w:pPr>
      <w:r w:rsidRPr="00724ED9">
        <w:rPr>
          <w:rFonts w:ascii="Trebuchet MS" w:hAnsi="Trebuchet MS"/>
          <w:sz w:val="20"/>
          <w:szCs w:val="20"/>
        </w:rPr>
        <w:t>Wymagania jakościowe</w:t>
      </w:r>
    </w:p>
    <w:p w14:paraId="7AD9A129" w14:textId="700FF0DB" w:rsidR="00D55AF2" w:rsidRPr="00724ED9" w:rsidRDefault="00D55AF2" w:rsidP="00173169">
      <w:pPr>
        <w:pStyle w:val="Tekstpodstawowywcity2"/>
        <w:numPr>
          <w:ilvl w:val="0"/>
          <w:numId w:val="8"/>
        </w:numPr>
        <w:tabs>
          <w:tab w:val="clear" w:pos="720"/>
          <w:tab w:val="num" w:pos="284"/>
        </w:tabs>
        <w:ind w:left="284" w:hanging="284"/>
        <w:jc w:val="left"/>
        <w:rPr>
          <w:rFonts w:ascii="Trebuchet MS" w:hAnsi="Trebuchet MS"/>
          <w:sz w:val="20"/>
        </w:rPr>
      </w:pPr>
      <w:r w:rsidRPr="00724ED9">
        <w:rPr>
          <w:rFonts w:ascii="Trebuchet MS" w:hAnsi="Trebuchet MS"/>
          <w:sz w:val="20"/>
        </w:rPr>
        <w:t>Monitorowanie</w:t>
      </w:r>
      <w:r w:rsidR="004B4EDD" w:rsidRPr="00724ED9">
        <w:rPr>
          <w:rFonts w:ascii="Trebuchet MS" w:hAnsi="Trebuchet MS"/>
          <w:sz w:val="20"/>
        </w:rPr>
        <w:t>:</w:t>
      </w:r>
    </w:p>
    <w:p w14:paraId="0A089716" w14:textId="4FF7515A" w:rsidR="00D55AF2" w:rsidRPr="00724ED9" w:rsidRDefault="004876EF" w:rsidP="00173169">
      <w:pPr>
        <w:pStyle w:val="Tekstpodstawowywcity2"/>
        <w:numPr>
          <w:ilvl w:val="1"/>
          <w:numId w:val="8"/>
        </w:numPr>
        <w:tabs>
          <w:tab w:val="clear" w:pos="1440"/>
          <w:tab w:val="num" w:pos="567"/>
        </w:tabs>
        <w:ind w:left="567" w:right="-1" w:hanging="283"/>
        <w:rPr>
          <w:rFonts w:ascii="Trebuchet MS" w:hAnsi="Trebuchet MS"/>
          <w:sz w:val="20"/>
        </w:rPr>
      </w:pPr>
      <w:r w:rsidRPr="00724ED9">
        <w:rPr>
          <w:rFonts w:ascii="Trebuchet MS" w:hAnsi="Trebuchet MS"/>
          <w:sz w:val="20"/>
        </w:rPr>
        <w:t>z</w:t>
      </w:r>
      <w:r w:rsidR="00D55AF2" w:rsidRPr="00724ED9">
        <w:rPr>
          <w:rFonts w:ascii="Trebuchet MS" w:hAnsi="Trebuchet MS"/>
          <w:sz w:val="20"/>
        </w:rPr>
        <w:t xml:space="preserve">adania </w:t>
      </w:r>
      <w:r w:rsidRPr="00724ED9">
        <w:rPr>
          <w:rFonts w:ascii="Trebuchet MS" w:hAnsi="Trebuchet MS"/>
          <w:sz w:val="20"/>
        </w:rPr>
        <w:t>M</w:t>
      </w:r>
      <w:r w:rsidR="00D55AF2" w:rsidRPr="00724ED9">
        <w:rPr>
          <w:rFonts w:ascii="Trebuchet MS" w:hAnsi="Trebuchet MS"/>
          <w:sz w:val="20"/>
        </w:rPr>
        <w:t>onitorowania polegają na całodobowym przyjmowaniu przez Wykonawcę</w:t>
      </w:r>
      <w:r w:rsidR="00A361CE" w:rsidRPr="00724ED9">
        <w:rPr>
          <w:rFonts w:ascii="Trebuchet MS" w:hAnsi="Trebuchet MS"/>
          <w:sz w:val="20"/>
        </w:rPr>
        <w:br/>
      </w:r>
      <w:r w:rsidR="00844ABB">
        <w:rPr>
          <w:rFonts w:ascii="Trebuchet MS" w:hAnsi="Trebuchet MS"/>
          <w:sz w:val="20"/>
        </w:rPr>
        <w:t>uzgodnionych sygnałów z obiektów</w:t>
      </w:r>
      <w:r w:rsidR="00D55AF2" w:rsidRPr="00724ED9">
        <w:rPr>
          <w:rFonts w:ascii="Trebuchet MS" w:hAnsi="Trebuchet MS"/>
          <w:sz w:val="20"/>
        </w:rPr>
        <w:t xml:space="preserve"> Zamawiającego i ich ciągłą rejestrację</w:t>
      </w:r>
      <w:r w:rsidR="004B4EDD" w:rsidRPr="00724ED9">
        <w:rPr>
          <w:rFonts w:ascii="Trebuchet MS" w:hAnsi="Trebuchet MS"/>
          <w:sz w:val="20"/>
        </w:rPr>
        <w:t>,</w:t>
      </w:r>
    </w:p>
    <w:p w14:paraId="0698DDC5" w14:textId="376CB273" w:rsidR="00D55AF2" w:rsidRPr="00724ED9" w:rsidRDefault="00844ABB" w:rsidP="00173169">
      <w:pPr>
        <w:pStyle w:val="Tekstpodstawowywcity2"/>
        <w:numPr>
          <w:ilvl w:val="1"/>
          <w:numId w:val="8"/>
        </w:numPr>
        <w:tabs>
          <w:tab w:val="clear" w:pos="1440"/>
          <w:tab w:val="num" w:pos="567"/>
        </w:tabs>
        <w:ind w:left="567" w:hanging="283"/>
        <w:rPr>
          <w:rFonts w:ascii="Trebuchet MS" w:hAnsi="Trebuchet MS"/>
          <w:sz w:val="20"/>
        </w:rPr>
      </w:pPr>
      <w:r>
        <w:rPr>
          <w:rFonts w:ascii="Trebuchet MS" w:hAnsi="Trebuchet MS"/>
          <w:sz w:val="20"/>
        </w:rPr>
        <w:lastRenderedPageBreak/>
        <w:t>m</w:t>
      </w:r>
      <w:r w:rsidR="00D55AF2" w:rsidRPr="00724ED9">
        <w:rPr>
          <w:rFonts w:ascii="Trebuchet MS" w:hAnsi="Trebuchet MS"/>
          <w:sz w:val="20"/>
        </w:rPr>
        <w:t xml:space="preserve">onitorowaniu podlegają sygnały pochodzące z systemu sygnalizacji włamania zainstalowanego </w:t>
      </w:r>
      <w:r w:rsidR="004B4EDD" w:rsidRPr="00724ED9">
        <w:rPr>
          <w:rFonts w:ascii="Trebuchet MS" w:hAnsi="Trebuchet MS"/>
          <w:sz w:val="20"/>
        </w:rPr>
        <w:br/>
      </w:r>
      <w:r w:rsidR="00D55AF2" w:rsidRPr="00724ED9">
        <w:rPr>
          <w:rFonts w:ascii="Trebuchet MS" w:hAnsi="Trebuchet MS"/>
          <w:sz w:val="20"/>
        </w:rPr>
        <w:t>w obiektach Zamawiającego</w:t>
      </w:r>
      <w:r w:rsidR="004B4EDD" w:rsidRPr="00724ED9">
        <w:rPr>
          <w:rFonts w:ascii="Trebuchet MS" w:hAnsi="Trebuchet MS"/>
          <w:sz w:val="20"/>
        </w:rPr>
        <w:t>,</w:t>
      </w:r>
    </w:p>
    <w:p w14:paraId="31807994" w14:textId="34BD0C2B" w:rsidR="0057195F" w:rsidRPr="00724ED9" w:rsidRDefault="004876EF" w:rsidP="00173169">
      <w:pPr>
        <w:pStyle w:val="Tekstpodstawowywcity2"/>
        <w:numPr>
          <w:ilvl w:val="1"/>
          <w:numId w:val="8"/>
        </w:numPr>
        <w:tabs>
          <w:tab w:val="clear" w:pos="1440"/>
          <w:tab w:val="num" w:pos="567"/>
        </w:tabs>
        <w:ind w:left="567" w:hanging="283"/>
        <w:rPr>
          <w:rFonts w:ascii="Trebuchet MS" w:hAnsi="Trebuchet MS"/>
          <w:sz w:val="20"/>
        </w:rPr>
      </w:pPr>
      <w:r w:rsidRPr="00724ED9">
        <w:rPr>
          <w:rFonts w:ascii="Trebuchet MS" w:hAnsi="Trebuchet MS"/>
          <w:sz w:val="20"/>
        </w:rPr>
        <w:t>p</w:t>
      </w:r>
      <w:r w:rsidR="00D55AF2" w:rsidRPr="00724ED9">
        <w:rPr>
          <w:rFonts w:ascii="Trebuchet MS" w:hAnsi="Trebuchet MS"/>
          <w:sz w:val="20"/>
        </w:rPr>
        <w:t>rzekazywanie sygnałów realizowane będzie poprzez urządzenia transmisji sygnałów</w:t>
      </w:r>
      <w:r w:rsidR="0057195F" w:rsidRPr="00724ED9">
        <w:rPr>
          <w:rFonts w:ascii="Trebuchet MS" w:hAnsi="Trebuchet MS"/>
          <w:sz w:val="20"/>
        </w:rPr>
        <w:t xml:space="preserve"> udostępnione na czas </w:t>
      </w:r>
      <w:r w:rsidR="00A7169C">
        <w:rPr>
          <w:rFonts w:ascii="Trebuchet MS" w:hAnsi="Trebuchet MS"/>
          <w:sz w:val="20"/>
        </w:rPr>
        <w:t>trwania umowy przez Zamawiającego</w:t>
      </w:r>
      <w:r w:rsidR="008B426F">
        <w:rPr>
          <w:rFonts w:ascii="Trebuchet MS" w:hAnsi="Trebuchet MS"/>
          <w:sz w:val="20"/>
        </w:rPr>
        <w:t>,</w:t>
      </w:r>
    </w:p>
    <w:p w14:paraId="28C4E049" w14:textId="1C32E892" w:rsidR="00D55AF2" w:rsidRPr="00724ED9" w:rsidRDefault="00D55AF2" w:rsidP="00173169">
      <w:pPr>
        <w:pStyle w:val="Tekstpodstawowywcity2"/>
        <w:numPr>
          <w:ilvl w:val="1"/>
          <w:numId w:val="8"/>
        </w:numPr>
        <w:tabs>
          <w:tab w:val="clear" w:pos="1440"/>
          <w:tab w:val="num" w:pos="567"/>
        </w:tabs>
        <w:ind w:left="567" w:hanging="283"/>
        <w:rPr>
          <w:rFonts w:ascii="Trebuchet MS" w:hAnsi="Trebuchet MS"/>
          <w:sz w:val="20"/>
        </w:rPr>
      </w:pPr>
      <w:r w:rsidRPr="00724ED9">
        <w:rPr>
          <w:rFonts w:ascii="Trebuchet MS" w:hAnsi="Trebuchet MS"/>
          <w:sz w:val="20"/>
        </w:rPr>
        <w:t xml:space="preserve">pochodzące z systemu sygnalizacji </w:t>
      </w:r>
      <w:r w:rsidRPr="00F036BB">
        <w:rPr>
          <w:rFonts w:ascii="Trebuchet MS" w:hAnsi="Trebuchet MS"/>
          <w:sz w:val="20"/>
        </w:rPr>
        <w:t>włamania</w:t>
      </w:r>
      <w:r w:rsidR="00DC5FE6" w:rsidRPr="00F036BB">
        <w:rPr>
          <w:rFonts w:ascii="Trebuchet MS" w:hAnsi="Trebuchet MS"/>
          <w:sz w:val="20"/>
        </w:rPr>
        <w:t xml:space="preserve"> do</w:t>
      </w:r>
      <w:r w:rsidRPr="00F036BB">
        <w:rPr>
          <w:rFonts w:ascii="Trebuchet MS" w:hAnsi="Trebuchet MS"/>
          <w:sz w:val="20"/>
        </w:rPr>
        <w:t xml:space="preserve"> </w:t>
      </w:r>
      <w:r w:rsidRPr="00724ED9">
        <w:rPr>
          <w:rFonts w:ascii="Trebuchet MS" w:hAnsi="Trebuchet MS"/>
          <w:sz w:val="20"/>
        </w:rPr>
        <w:t>obiektów Zamawiającego traktuje się jako sygnały rzeczywiste</w:t>
      </w:r>
      <w:r w:rsidR="004B4EDD" w:rsidRPr="00724ED9">
        <w:rPr>
          <w:rFonts w:ascii="Trebuchet MS" w:hAnsi="Trebuchet MS"/>
          <w:sz w:val="20"/>
        </w:rPr>
        <w:t>,</w:t>
      </w:r>
    </w:p>
    <w:p w14:paraId="23DD08DE" w14:textId="0EB50DE2" w:rsidR="00D55AF2" w:rsidRPr="00724ED9" w:rsidRDefault="004876EF" w:rsidP="00173169">
      <w:pPr>
        <w:pStyle w:val="Tekstpodstawowywcity2"/>
        <w:numPr>
          <w:ilvl w:val="1"/>
          <w:numId w:val="8"/>
        </w:numPr>
        <w:tabs>
          <w:tab w:val="clear" w:pos="1440"/>
          <w:tab w:val="num" w:pos="567"/>
        </w:tabs>
        <w:ind w:left="567" w:right="-1" w:hanging="283"/>
        <w:rPr>
          <w:rFonts w:ascii="Trebuchet MS" w:hAnsi="Trebuchet MS"/>
          <w:sz w:val="20"/>
        </w:rPr>
      </w:pPr>
      <w:r w:rsidRPr="00724ED9">
        <w:rPr>
          <w:rFonts w:ascii="Trebuchet MS" w:hAnsi="Trebuchet MS"/>
          <w:sz w:val="20"/>
        </w:rPr>
        <w:t>p</w:t>
      </w:r>
      <w:r w:rsidR="00D55AF2" w:rsidRPr="00724ED9">
        <w:rPr>
          <w:rFonts w:ascii="Trebuchet MS" w:hAnsi="Trebuchet MS"/>
          <w:sz w:val="20"/>
        </w:rPr>
        <w:t xml:space="preserve">rzed </w:t>
      </w:r>
      <w:r w:rsidR="004C1278">
        <w:rPr>
          <w:rFonts w:ascii="Trebuchet MS" w:hAnsi="Trebuchet MS"/>
          <w:sz w:val="20"/>
        </w:rPr>
        <w:t xml:space="preserve"> </w:t>
      </w:r>
      <w:r w:rsidR="00D55AF2" w:rsidRPr="00724ED9">
        <w:rPr>
          <w:rFonts w:ascii="Trebuchet MS" w:hAnsi="Trebuchet MS"/>
          <w:sz w:val="20"/>
        </w:rPr>
        <w:t>rozpoczęciem</w:t>
      </w:r>
      <w:r w:rsidR="004C1278">
        <w:rPr>
          <w:rFonts w:ascii="Trebuchet MS" w:hAnsi="Trebuchet MS"/>
          <w:sz w:val="20"/>
        </w:rPr>
        <w:t xml:space="preserve"> </w:t>
      </w:r>
      <w:r w:rsidR="00D55AF2" w:rsidRPr="00724ED9">
        <w:rPr>
          <w:rFonts w:ascii="Trebuchet MS" w:hAnsi="Trebuchet MS"/>
          <w:sz w:val="20"/>
        </w:rPr>
        <w:t xml:space="preserve"> świadczenia</w:t>
      </w:r>
      <w:r w:rsidR="004C1278">
        <w:rPr>
          <w:rFonts w:ascii="Trebuchet MS" w:hAnsi="Trebuchet MS"/>
          <w:sz w:val="20"/>
        </w:rPr>
        <w:t xml:space="preserve"> </w:t>
      </w:r>
      <w:r w:rsidR="00D55AF2" w:rsidRPr="00724ED9">
        <w:rPr>
          <w:rFonts w:ascii="Trebuchet MS" w:hAnsi="Trebuchet MS"/>
          <w:sz w:val="20"/>
        </w:rPr>
        <w:t xml:space="preserve"> usługi </w:t>
      </w:r>
      <w:r w:rsidR="004C1278">
        <w:rPr>
          <w:rFonts w:ascii="Trebuchet MS" w:hAnsi="Trebuchet MS"/>
          <w:sz w:val="20"/>
        </w:rPr>
        <w:t xml:space="preserve"> </w:t>
      </w:r>
      <w:r w:rsidR="00D55AF2" w:rsidRPr="00724ED9">
        <w:rPr>
          <w:rFonts w:ascii="Trebuchet MS" w:hAnsi="Trebuchet MS"/>
          <w:sz w:val="20"/>
        </w:rPr>
        <w:t>Zamawiający</w:t>
      </w:r>
      <w:r w:rsidR="004C1278">
        <w:rPr>
          <w:rFonts w:ascii="Trebuchet MS" w:hAnsi="Trebuchet MS"/>
          <w:sz w:val="20"/>
        </w:rPr>
        <w:t xml:space="preserve"> </w:t>
      </w:r>
      <w:r w:rsidR="00D55AF2" w:rsidRPr="00724ED9">
        <w:rPr>
          <w:rFonts w:ascii="Trebuchet MS" w:hAnsi="Trebuchet MS"/>
          <w:sz w:val="20"/>
        </w:rPr>
        <w:t xml:space="preserve"> i </w:t>
      </w:r>
      <w:r w:rsidR="004C1278">
        <w:rPr>
          <w:rFonts w:ascii="Trebuchet MS" w:hAnsi="Trebuchet MS"/>
          <w:sz w:val="20"/>
        </w:rPr>
        <w:t xml:space="preserve"> </w:t>
      </w:r>
      <w:r w:rsidR="00D55AF2" w:rsidRPr="00724ED9">
        <w:rPr>
          <w:rFonts w:ascii="Trebuchet MS" w:hAnsi="Trebuchet MS"/>
          <w:sz w:val="20"/>
        </w:rPr>
        <w:t xml:space="preserve">Wykonawca </w:t>
      </w:r>
      <w:r w:rsidR="004C1278">
        <w:rPr>
          <w:rFonts w:ascii="Trebuchet MS" w:hAnsi="Trebuchet MS"/>
          <w:sz w:val="20"/>
        </w:rPr>
        <w:t xml:space="preserve"> </w:t>
      </w:r>
      <w:r w:rsidR="00D55AF2" w:rsidRPr="00724ED9">
        <w:rPr>
          <w:rFonts w:ascii="Trebuchet MS" w:hAnsi="Trebuchet MS"/>
          <w:sz w:val="20"/>
        </w:rPr>
        <w:t>dokonają</w:t>
      </w:r>
      <w:r w:rsidR="004C1278">
        <w:rPr>
          <w:rFonts w:ascii="Trebuchet MS" w:hAnsi="Trebuchet MS"/>
          <w:sz w:val="20"/>
        </w:rPr>
        <w:t xml:space="preserve"> </w:t>
      </w:r>
      <w:r w:rsidR="00D55AF2" w:rsidRPr="00724ED9">
        <w:rPr>
          <w:rFonts w:ascii="Trebuchet MS" w:hAnsi="Trebuchet MS"/>
          <w:sz w:val="20"/>
        </w:rPr>
        <w:t xml:space="preserve"> uzgodnień dotyczących monitorowanych sygnałów, wykazu osób upoważnionych do kontaktów </w:t>
      </w:r>
      <w:r w:rsidR="000224C1" w:rsidRPr="00724ED9">
        <w:rPr>
          <w:rFonts w:ascii="Trebuchet MS" w:hAnsi="Trebuchet MS"/>
          <w:sz w:val="20"/>
        </w:rPr>
        <w:br/>
      </w:r>
      <w:r w:rsidR="00D55AF2" w:rsidRPr="00724ED9">
        <w:rPr>
          <w:rFonts w:ascii="Trebuchet MS" w:hAnsi="Trebuchet MS"/>
          <w:sz w:val="20"/>
        </w:rPr>
        <w:t>z Zamawiającym, haseł służących wzajemnemu porozumiewaniu się</w:t>
      </w:r>
      <w:r w:rsidR="004B4EDD" w:rsidRPr="00724ED9">
        <w:rPr>
          <w:rFonts w:ascii="Trebuchet MS" w:hAnsi="Trebuchet MS"/>
          <w:sz w:val="20"/>
        </w:rPr>
        <w:t>;</w:t>
      </w:r>
    </w:p>
    <w:p w14:paraId="71A9F6E6" w14:textId="1EF0A054" w:rsidR="00D55AF2" w:rsidRPr="00724ED9" w:rsidRDefault="004B4EDD" w:rsidP="001370A9">
      <w:pPr>
        <w:pStyle w:val="Tekstpodstawowywcity2"/>
        <w:ind w:left="567" w:right="-1" w:firstLine="0"/>
        <w:rPr>
          <w:rFonts w:ascii="Trebuchet MS" w:hAnsi="Trebuchet MS"/>
          <w:sz w:val="20"/>
        </w:rPr>
      </w:pPr>
      <w:r w:rsidRPr="00724ED9">
        <w:rPr>
          <w:rFonts w:ascii="Trebuchet MS" w:hAnsi="Trebuchet MS"/>
          <w:sz w:val="20"/>
        </w:rPr>
        <w:t>u</w:t>
      </w:r>
      <w:r w:rsidR="00D55AF2" w:rsidRPr="00724ED9">
        <w:rPr>
          <w:rFonts w:ascii="Trebuchet MS" w:hAnsi="Trebuchet MS"/>
          <w:sz w:val="20"/>
        </w:rPr>
        <w:t>zgodnienia są sporządzane w formie „</w:t>
      </w:r>
      <w:r w:rsidR="001B2A3A" w:rsidRPr="00724ED9">
        <w:rPr>
          <w:rFonts w:ascii="Trebuchet MS" w:hAnsi="Trebuchet MS"/>
          <w:sz w:val="20"/>
        </w:rPr>
        <w:t>Ankiety zgłoszeniowej</w:t>
      </w:r>
      <w:r w:rsidR="00D55AF2" w:rsidRPr="00724ED9">
        <w:rPr>
          <w:rFonts w:ascii="Trebuchet MS" w:hAnsi="Trebuchet MS"/>
          <w:sz w:val="20"/>
        </w:rPr>
        <w:t>”, któr</w:t>
      </w:r>
      <w:r w:rsidR="00A7169C">
        <w:rPr>
          <w:rFonts w:ascii="Trebuchet MS" w:hAnsi="Trebuchet MS"/>
          <w:sz w:val="20"/>
        </w:rPr>
        <w:t>a</w:t>
      </w:r>
      <w:r w:rsidR="00D55AF2" w:rsidRPr="00724ED9">
        <w:rPr>
          <w:rFonts w:ascii="Trebuchet MS" w:hAnsi="Trebuchet MS"/>
          <w:sz w:val="20"/>
        </w:rPr>
        <w:t xml:space="preserve"> stanowi </w:t>
      </w:r>
      <w:r w:rsidR="004876EF" w:rsidRPr="00724ED9">
        <w:rPr>
          <w:rFonts w:ascii="Trebuchet MS" w:hAnsi="Trebuchet MS"/>
          <w:sz w:val="20"/>
        </w:rPr>
        <w:t xml:space="preserve">załącznik nr </w:t>
      </w:r>
      <w:r w:rsidR="003032D2" w:rsidRPr="003032D2">
        <w:rPr>
          <w:rFonts w:ascii="Trebuchet MS" w:hAnsi="Trebuchet MS"/>
          <w:sz w:val="20"/>
        </w:rPr>
        <w:t>1</w:t>
      </w:r>
      <w:r w:rsidR="0054373C">
        <w:rPr>
          <w:rFonts w:ascii="Trebuchet MS" w:hAnsi="Trebuchet MS"/>
          <w:sz w:val="20"/>
        </w:rPr>
        <w:t xml:space="preserve"> </w:t>
      </w:r>
      <w:r w:rsidR="004876EF" w:rsidRPr="00724ED9">
        <w:rPr>
          <w:rFonts w:ascii="Trebuchet MS" w:hAnsi="Trebuchet MS"/>
          <w:sz w:val="20"/>
        </w:rPr>
        <w:t>do niniejszej umowy</w:t>
      </w:r>
      <w:r w:rsidRPr="00724ED9">
        <w:rPr>
          <w:rFonts w:ascii="Trebuchet MS" w:hAnsi="Trebuchet MS"/>
          <w:sz w:val="20"/>
        </w:rPr>
        <w:t>,</w:t>
      </w:r>
    </w:p>
    <w:p w14:paraId="2071D5FC" w14:textId="1BEED51A" w:rsidR="00D55AF2" w:rsidRDefault="00D55AF2" w:rsidP="004C46E8">
      <w:pPr>
        <w:pStyle w:val="Tekstpodstawowy"/>
        <w:spacing w:after="0"/>
        <w:ind w:left="567" w:hanging="567"/>
        <w:jc w:val="both"/>
        <w:rPr>
          <w:rFonts w:ascii="Trebuchet MS" w:hAnsi="Trebuchet MS"/>
          <w:sz w:val="20"/>
          <w:szCs w:val="20"/>
        </w:rPr>
      </w:pPr>
      <w:r w:rsidRPr="00724ED9">
        <w:rPr>
          <w:rFonts w:ascii="Trebuchet MS" w:hAnsi="Trebuchet MS"/>
          <w:sz w:val="20"/>
          <w:szCs w:val="20"/>
        </w:rPr>
        <w:t xml:space="preserve">    </w:t>
      </w:r>
      <w:r w:rsidR="00F11EA7" w:rsidRPr="00724ED9">
        <w:rPr>
          <w:rFonts w:ascii="Trebuchet MS" w:hAnsi="Trebuchet MS"/>
          <w:sz w:val="20"/>
          <w:szCs w:val="20"/>
        </w:rPr>
        <w:t>f</w:t>
      </w:r>
      <w:r w:rsidRPr="00724ED9">
        <w:rPr>
          <w:rFonts w:ascii="Trebuchet MS" w:hAnsi="Trebuchet MS"/>
          <w:sz w:val="20"/>
          <w:szCs w:val="20"/>
        </w:rPr>
        <w:t xml:space="preserve">)  </w:t>
      </w:r>
      <w:r w:rsidR="00F11EA7" w:rsidRPr="00724ED9">
        <w:rPr>
          <w:rFonts w:ascii="Trebuchet MS" w:hAnsi="Trebuchet MS"/>
          <w:sz w:val="20"/>
          <w:szCs w:val="20"/>
        </w:rPr>
        <w:tab/>
      </w:r>
      <w:r w:rsidRPr="00724ED9">
        <w:rPr>
          <w:rFonts w:ascii="Trebuchet MS" w:hAnsi="Trebuchet MS"/>
          <w:sz w:val="20"/>
          <w:szCs w:val="20"/>
        </w:rPr>
        <w:t xml:space="preserve">Zamawiający zobowiązuje </w:t>
      </w:r>
      <w:r w:rsidR="0054373C">
        <w:rPr>
          <w:rFonts w:ascii="Trebuchet MS" w:hAnsi="Trebuchet MS"/>
          <w:sz w:val="20"/>
          <w:szCs w:val="20"/>
        </w:rPr>
        <w:t xml:space="preserve">się </w:t>
      </w:r>
      <w:r w:rsidRPr="00724ED9">
        <w:rPr>
          <w:rFonts w:ascii="Trebuchet MS" w:hAnsi="Trebuchet MS"/>
          <w:sz w:val="20"/>
          <w:szCs w:val="20"/>
        </w:rPr>
        <w:t>do powiadomienia Wykonawcy o wszelkich zmianach w konfiguracji systemu alarmowego, w wystroju lub wyposażeniu mogących mieć wpływ na działanie instalacji sygnalizacji zagrożeń.</w:t>
      </w:r>
    </w:p>
    <w:p w14:paraId="3DA3EAC1" w14:textId="2851D896" w:rsidR="004C46E8" w:rsidRPr="008A38D5" w:rsidRDefault="004C46E8" w:rsidP="004C46E8">
      <w:pPr>
        <w:jc w:val="both"/>
        <w:rPr>
          <w:rFonts w:ascii="Trebuchet MS" w:hAnsi="Trebuchet MS"/>
          <w:sz w:val="20"/>
          <w:szCs w:val="20"/>
        </w:rPr>
      </w:pPr>
      <w:r w:rsidRPr="004C46E8">
        <w:rPr>
          <w:rFonts w:ascii="Trebuchet MS" w:hAnsi="Trebuchet MS"/>
          <w:color w:val="FF0000"/>
          <w:sz w:val="20"/>
          <w:szCs w:val="20"/>
        </w:rPr>
        <w:t xml:space="preserve">     </w:t>
      </w:r>
      <w:r w:rsidRPr="008A38D5">
        <w:rPr>
          <w:rFonts w:ascii="Trebuchet MS" w:hAnsi="Trebuchet MS"/>
          <w:sz w:val="20"/>
          <w:szCs w:val="20"/>
        </w:rPr>
        <w:t xml:space="preserve">g) Wykonawca materiał z monitorowania zdarzeń archiwizuje przez minimum trzy miesiące i zapewnia                 </w:t>
      </w:r>
    </w:p>
    <w:p w14:paraId="2A5CAF64" w14:textId="4840DA17" w:rsidR="0017227F" w:rsidRPr="00724ED9" w:rsidRDefault="004C46E8" w:rsidP="008A38D5">
      <w:pPr>
        <w:jc w:val="both"/>
        <w:rPr>
          <w:rFonts w:ascii="Trebuchet MS" w:hAnsi="Trebuchet MS"/>
          <w:sz w:val="20"/>
          <w:szCs w:val="20"/>
        </w:rPr>
      </w:pPr>
      <w:r w:rsidRPr="008A38D5">
        <w:rPr>
          <w:rFonts w:ascii="Trebuchet MS" w:hAnsi="Trebuchet MS"/>
          <w:sz w:val="20"/>
          <w:szCs w:val="20"/>
        </w:rPr>
        <w:t xml:space="preserve">         Zamawiającemu dostęp on-line.</w:t>
      </w:r>
    </w:p>
    <w:p w14:paraId="4A2AE4E9" w14:textId="771C6CDF" w:rsidR="00D55AF2" w:rsidRPr="00724ED9" w:rsidRDefault="00D55AF2" w:rsidP="00173169">
      <w:pPr>
        <w:pStyle w:val="Tekstpodstawowywcity2"/>
        <w:numPr>
          <w:ilvl w:val="0"/>
          <w:numId w:val="8"/>
        </w:numPr>
        <w:tabs>
          <w:tab w:val="clear" w:pos="720"/>
          <w:tab w:val="num" w:pos="284"/>
        </w:tabs>
        <w:ind w:left="284" w:hanging="284"/>
        <w:jc w:val="left"/>
        <w:rPr>
          <w:rFonts w:ascii="Trebuchet MS" w:hAnsi="Trebuchet MS"/>
          <w:sz w:val="20"/>
        </w:rPr>
      </w:pPr>
      <w:r w:rsidRPr="00724ED9">
        <w:rPr>
          <w:rFonts w:ascii="Trebuchet MS" w:hAnsi="Trebuchet MS"/>
          <w:sz w:val="20"/>
        </w:rPr>
        <w:t>Grupy Interwencyjne</w:t>
      </w:r>
      <w:r w:rsidR="004B4EDD" w:rsidRPr="00724ED9">
        <w:rPr>
          <w:rFonts w:ascii="Trebuchet MS" w:hAnsi="Trebuchet MS"/>
          <w:sz w:val="20"/>
        </w:rPr>
        <w:t>:</w:t>
      </w:r>
    </w:p>
    <w:p w14:paraId="6A9C999B" w14:textId="643CB454" w:rsidR="00D55AF2" w:rsidRPr="00724ED9" w:rsidRDefault="004B4EDD" w:rsidP="00173169">
      <w:pPr>
        <w:pStyle w:val="Tekstpodstawowywcity2"/>
        <w:numPr>
          <w:ilvl w:val="1"/>
          <w:numId w:val="8"/>
        </w:numPr>
        <w:tabs>
          <w:tab w:val="clear" w:pos="1440"/>
        </w:tabs>
        <w:ind w:left="567" w:hanging="283"/>
        <w:rPr>
          <w:rFonts w:ascii="Trebuchet MS" w:hAnsi="Trebuchet MS"/>
          <w:sz w:val="20"/>
        </w:rPr>
      </w:pPr>
      <w:r w:rsidRPr="00724ED9">
        <w:rPr>
          <w:rFonts w:ascii="Trebuchet MS" w:hAnsi="Trebuchet MS"/>
          <w:sz w:val="20"/>
        </w:rPr>
        <w:t>w</w:t>
      </w:r>
      <w:r w:rsidR="00D55AF2" w:rsidRPr="00724ED9">
        <w:rPr>
          <w:rFonts w:ascii="Trebuchet MS" w:hAnsi="Trebuchet MS"/>
          <w:sz w:val="20"/>
        </w:rPr>
        <w:t xml:space="preserve"> sytuacji przyjęcia prze</w:t>
      </w:r>
      <w:r w:rsidR="005E4FEE">
        <w:rPr>
          <w:rFonts w:ascii="Trebuchet MS" w:hAnsi="Trebuchet MS"/>
          <w:sz w:val="20"/>
        </w:rPr>
        <w:t>z Wykonawcę sygnału o zagrożeniu z obiektów</w:t>
      </w:r>
      <w:r w:rsidR="00D55AF2" w:rsidRPr="00724ED9">
        <w:rPr>
          <w:rFonts w:ascii="Trebuchet MS" w:hAnsi="Trebuchet MS"/>
          <w:sz w:val="20"/>
        </w:rPr>
        <w:t xml:space="preserve"> Zamawiającego, Grupy Interwencyjne podejmują działania mające na celu zapewnienie bezpieczeństwa życia, zdrowia </w:t>
      </w:r>
      <w:r w:rsidRPr="00724ED9">
        <w:rPr>
          <w:rFonts w:ascii="Trebuchet MS" w:hAnsi="Trebuchet MS"/>
          <w:sz w:val="20"/>
        </w:rPr>
        <w:br/>
      </w:r>
      <w:r w:rsidR="00D55AF2" w:rsidRPr="00724ED9">
        <w:rPr>
          <w:rFonts w:ascii="Trebuchet MS" w:hAnsi="Trebuchet MS"/>
          <w:sz w:val="20"/>
        </w:rPr>
        <w:t>i nietykalności osobistej pracowników, współpracowników, klientów i gości, zapobieganie</w:t>
      </w:r>
      <w:r w:rsidRPr="00724ED9">
        <w:rPr>
          <w:rFonts w:ascii="Trebuchet MS" w:hAnsi="Trebuchet MS"/>
          <w:sz w:val="20"/>
        </w:rPr>
        <w:br/>
      </w:r>
      <w:r w:rsidR="00D55AF2" w:rsidRPr="00724ED9">
        <w:rPr>
          <w:rFonts w:ascii="Trebuchet MS" w:hAnsi="Trebuchet MS"/>
          <w:sz w:val="20"/>
        </w:rPr>
        <w:t>przestępstwom i wykroczeniom oraz przeciwdziałanie w powstawaniu szkód</w:t>
      </w:r>
      <w:r w:rsidRPr="00724ED9">
        <w:rPr>
          <w:rFonts w:ascii="Trebuchet MS" w:hAnsi="Trebuchet MS"/>
          <w:sz w:val="20"/>
        </w:rPr>
        <w:t>,</w:t>
      </w:r>
    </w:p>
    <w:p w14:paraId="14BDBCC8" w14:textId="795ED85F" w:rsidR="00D55AF2" w:rsidRPr="00724ED9" w:rsidRDefault="004B4EDD" w:rsidP="00173169">
      <w:pPr>
        <w:pStyle w:val="Tekstpodstawowywcity2"/>
        <w:numPr>
          <w:ilvl w:val="1"/>
          <w:numId w:val="8"/>
        </w:numPr>
        <w:tabs>
          <w:tab w:val="clear" w:pos="1440"/>
          <w:tab w:val="num" w:pos="567"/>
        </w:tabs>
        <w:ind w:left="567" w:hanging="283"/>
        <w:rPr>
          <w:rFonts w:ascii="Trebuchet MS" w:hAnsi="Trebuchet MS"/>
          <w:sz w:val="20"/>
        </w:rPr>
      </w:pPr>
      <w:r w:rsidRPr="00724ED9">
        <w:rPr>
          <w:rFonts w:ascii="Trebuchet MS" w:hAnsi="Trebuchet MS"/>
          <w:sz w:val="20"/>
        </w:rPr>
        <w:t>p</w:t>
      </w:r>
      <w:r w:rsidR="00D55AF2" w:rsidRPr="00724ED9">
        <w:rPr>
          <w:rFonts w:ascii="Trebuchet MS" w:hAnsi="Trebuchet MS"/>
          <w:sz w:val="20"/>
        </w:rPr>
        <w:t>o otrzymaniu sygnału o zagrożeniu Wykonawca n</w:t>
      </w:r>
      <w:r w:rsidR="005E4FEE">
        <w:rPr>
          <w:rFonts w:ascii="Trebuchet MS" w:hAnsi="Trebuchet MS"/>
          <w:sz w:val="20"/>
        </w:rPr>
        <w:t xml:space="preserve">iezwłocznie wysyła do obiektów </w:t>
      </w:r>
      <w:r w:rsidR="00D55AF2" w:rsidRPr="00724ED9">
        <w:rPr>
          <w:rFonts w:ascii="Trebuchet MS" w:hAnsi="Trebuchet MS"/>
          <w:sz w:val="20"/>
        </w:rPr>
        <w:t>Zamawiającego</w:t>
      </w:r>
      <w:r w:rsidR="00FE7F91" w:rsidRPr="00724ED9">
        <w:rPr>
          <w:rFonts w:ascii="Trebuchet MS" w:hAnsi="Trebuchet MS"/>
          <w:sz w:val="20"/>
        </w:rPr>
        <w:t xml:space="preserve"> </w:t>
      </w:r>
      <w:r w:rsidR="00D55AF2" w:rsidRPr="00724ED9">
        <w:rPr>
          <w:rFonts w:ascii="Trebuchet MS" w:hAnsi="Trebuchet MS"/>
          <w:sz w:val="20"/>
        </w:rPr>
        <w:t>Grupę Interwencyjną, która dokonuje oceny realnego zagrożenia</w:t>
      </w:r>
      <w:r w:rsidR="00D46A36" w:rsidRPr="00724ED9">
        <w:rPr>
          <w:rFonts w:ascii="Trebuchet MS" w:hAnsi="Trebuchet MS"/>
          <w:sz w:val="20"/>
        </w:rPr>
        <w:t xml:space="preserve">; </w:t>
      </w:r>
      <w:r w:rsidR="004876EF" w:rsidRPr="00724ED9">
        <w:rPr>
          <w:rFonts w:ascii="Trebuchet MS" w:hAnsi="Trebuchet MS"/>
          <w:sz w:val="20"/>
        </w:rPr>
        <w:t>w</w:t>
      </w:r>
      <w:r w:rsidR="00D55AF2" w:rsidRPr="00724ED9">
        <w:rPr>
          <w:rFonts w:ascii="Trebuchet MS" w:hAnsi="Trebuchet MS"/>
          <w:sz w:val="20"/>
        </w:rPr>
        <w:t xml:space="preserve"> przypadku naocznego stwierdzenia zagrożenia, usiłowania lub dokonania przestępstwa Grupa Interwencyjna podejmuje czynności ochronne, które w szczególności przewidują likwidację zagrożenia oraz zabezpiecze</w:t>
      </w:r>
      <w:r w:rsidR="00F11EA7" w:rsidRPr="00724ED9">
        <w:rPr>
          <w:rFonts w:ascii="Trebuchet MS" w:hAnsi="Trebuchet MS"/>
          <w:sz w:val="20"/>
        </w:rPr>
        <w:t>nie osób i mienia Zamawiającego,</w:t>
      </w:r>
    </w:p>
    <w:p w14:paraId="4E000698" w14:textId="1EEC6E90" w:rsidR="00D55AF2" w:rsidRPr="00724ED9" w:rsidRDefault="00D55AF2" w:rsidP="0054310D">
      <w:pPr>
        <w:pStyle w:val="Tekstpodstawowywcity2"/>
        <w:numPr>
          <w:ilvl w:val="1"/>
          <w:numId w:val="8"/>
        </w:numPr>
        <w:tabs>
          <w:tab w:val="clear" w:pos="1440"/>
          <w:tab w:val="num" w:pos="567"/>
        </w:tabs>
        <w:ind w:left="567" w:hanging="283"/>
        <w:rPr>
          <w:rFonts w:ascii="Trebuchet MS" w:hAnsi="Trebuchet MS"/>
          <w:sz w:val="20"/>
        </w:rPr>
      </w:pPr>
      <w:r w:rsidRPr="00724ED9">
        <w:rPr>
          <w:rFonts w:ascii="Trebuchet MS" w:hAnsi="Trebuchet MS"/>
          <w:sz w:val="20"/>
        </w:rPr>
        <w:t>Wykonawca zapewnia dojazd</w:t>
      </w:r>
      <w:r w:rsidR="005E4FEE">
        <w:rPr>
          <w:rFonts w:ascii="Trebuchet MS" w:hAnsi="Trebuchet MS"/>
          <w:sz w:val="20"/>
        </w:rPr>
        <w:t xml:space="preserve"> Grup Interwencyjnych do obiektów</w:t>
      </w:r>
      <w:r w:rsidRPr="00724ED9">
        <w:rPr>
          <w:rFonts w:ascii="Trebuchet MS" w:hAnsi="Trebuchet MS"/>
          <w:sz w:val="20"/>
        </w:rPr>
        <w:t xml:space="preserve"> Zamawiającego w czas</w:t>
      </w:r>
      <w:r w:rsidR="005E4FEE">
        <w:rPr>
          <w:rFonts w:ascii="Trebuchet MS" w:hAnsi="Trebuchet MS"/>
          <w:sz w:val="20"/>
        </w:rPr>
        <w:t xml:space="preserve">ie nie </w:t>
      </w:r>
      <w:r w:rsidRPr="00724ED9">
        <w:rPr>
          <w:rFonts w:ascii="Trebuchet MS" w:hAnsi="Trebuchet MS"/>
          <w:sz w:val="20"/>
        </w:rPr>
        <w:t>dłuższym niż:</w:t>
      </w:r>
    </w:p>
    <w:p w14:paraId="7209C910" w14:textId="77777777" w:rsidR="00D55AF2" w:rsidRPr="00724ED9" w:rsidRDefault="00D55AF2" w:rsidP="00173169">
      <w:pPr>
        <w:pStyle w:val="Tekstpodstawowywcity2"/>
        <w:numPr>
          <w:ilvl w:val="2"/>
          <w:numId w:val="8"/>
        </w:numPr>
        <w:tabs>
          <w:tab w:val="clear" w:pos="2340"/>
          <w:tab w:val="num" w:pos="851"/>
        </w:tabs>
        <w:ind w:left="851" w:hanging="284"/>
        <w:jc w:val="left"/>
        <w:rPr>
          <w:rFonts w:ascii="Trebuchet MS" w:hAnsi="Trebuchet MS"/>
          <w:sz w:val="20"/>
        </w:rPr>
      </w:pPr>
      <w:r w:rsidRPr="00724ED9">
        <w:rPr>
          <w:rFonts w:ascii="Trebuchet MS" w:hAnsi="Trebuchet MS"/>
          <w:sz w:val="20"/>
        </w:rPr>
        <w:t>7 min. w godz. 22</w:t>
      </w:r>
      <w:r w:rsidRPr="00724ED9">
        <w:rPr>
          <w:rFonts w:ascii="Trebuchet MS" w:hAnsi="Trebuchet MS"/>
          <w:sz w:val="20"/>
          <w:vertAlign w:val="superscript"/>
        </w:rPr>
        <w:t>00</w:t>
      </w:r>
      <w:r w:rsidRPr="00724ED9">
        <w:rPr>
          <w:rFonts w:ascii="Trebuchet MS" w:hAnsi="Trebuchet MS"/>
          <w:sz w:val="20"/>
        </w:rPr>
        <w:t>÷06</w:t>
      </w:r>
      <w:r w:rsidRPr="00724ED9">
        <w:rPr>
          <w:rFonts w:ascii="Trebuchet MS" w:hAnsi="Trebuchet MS"/>
          <w:sz w:val="20"/>
          <w:vertAlign w:val="superscript"/>
        </w:rPr>
        <w:t>00</w:t>
      </w:r>
      <w:r w:rsidRPr="00724ED9">
        <w:rPr>
          <w:rFonts w:ascii="Trebuchet MS" w:hAnsi="Trebuchet MS"/>
          <w:sz w:val="20"/>
        </w:rPr>
        <w:t>;</w:t>
      </w:r>
    </w:p>
    <w:p w14:paraId="7C734E77" w14:textId="77777777" w:rsidR="00D55AF2" w:rsidRPr="00724ED9" w:rsidRDefault="00D55AF2" w:rsidP="00173169">
      <w:pPr>
        <w:pStyle w:val="Tekstpodstawowywcity2"/>
        <w:numPr>
          <w:ilvl w:val="2"/>
          <w:numId w:val="8"/>
        </w:numPr>
        <w:tabs>
          <w:tab w:val="clear" w:pos="2340"/>
          <w:tab w:val="num" w:pos="851"/>
        </w:tabs>
        <w:ind w:left="851" w:hanging="284"/>
        <w:jc w:val="left"/>
        <w:rPr>
          <w:rFonts w:ascii="Trebuchet MS" w:hAnsi="Trebuchet MS"/>
          <w:sz w:val="20"/>
        </w:rPr>
      </w:pPr>
      <w:r w:rsidRPr="00724ED9">
        <w:rPr>
          <w:rFonts w:ascii="Trebuchet MS" w:hAnsi="Trebuchet MS"/>
          <w:sz w:val="20"/>
        </w:rPr>
        <w:t>10 min. w godz. 06</w:t>
      </w:r>
      <w:r w:rsidRPr="00724ED9">
        <w:rPr>
          <w:rFonts w:ascii="Trebuchet MS" w:hAnsi="Trebuchet MS"/>
          <w:sz w:val="20"/>
          <w:vertAlign w:val="superscript"/>
        </w:rPr>
        <w:t>00</w:t>
      </w:r>
      <w:r w:rsidRPr="00724ED9">
        <w:rPr>
          <w:rFonts w:ascii="Trebuchet MS" w:hAnsi="Trebuchet MS"/>
          <w:sz w:val="20"/>
        </w:rPr>
        <w:t>÷22</w:t>
      </w:r>
      <w:r w:rsidRPr="00724ED9">
        <w:rPr>
          <w:rFonts w:ascii="Trebuchet MS" w:hAnsi="Trebuchet MS"/>
          <w:sz w:val="20"/>
          <w:vertAlign w:val="superscript"/>
        </w:rPr>
        <w:t>00</w:t>
      </w:r>
      <w:r w:rsidR="00D46A36" w:rsidRPr="00724ED9">
        <w:rPr>
          <w:rFonts w:ascii="Trebuchet MS" w:hAnsi="Trebuchet MS"/>
          <w:sz w:val="20"/>
        </w:rPr>
        <w:t>,</w:t>
      </w:r>
    </w:p>
    <w:p w14:paraId="6E961B8C" w14:textId="77777777" w:rsidR="00D55AF2" w:rsidRPr="00724ED9" w:rsidRDefault="00D55AF2" w:rsidP="00D55AF2">
      <w:pPr>
        <w:pStyle w:val="Tekstpodstawowywcity2"/>
        <w:ind w:left="567" w:firstLine="0"/>
        <w:rPr>
          <w:rFonts w:ascii="Trebuchet MS" w:hAnsi="Trebuchet MS"/>
          <w:sz w:val="20"/>
        </w:rPr>
      </w:pPr>
      <w:r w:rsidRPr="00724ED9">
        <w:rPr>
          <w:rFonts w:ascii="Trebuchet MS" w:hAnsi="Trebuchet MS"/>
          <w:sz w:val="20"/>
        </w:rPr>
        <w:t xml:space="preserve">od </w:t>
      </w:r>
      <w:r w:rsidR="00D46A36" w:rsidRPr="00724ED9">
        <w:rPr>
          <w:rFonts w:ascii="Trebuchet MS" w:hAnsi="Trebuchet MS"/>
          <w:sz w:val="20"/>
        </w:rPr>
        <w:t>otrzymania sygnału o zagrożeniu,</w:t>
      </w:r>
    </w:p>
    <w:p w14:paraId="0FABAE7E" w14:textId="20F74D68" w:rsidR="00D55AF2" w:rsidRPr="00724ED9" w:rsidRDefault="00FE7F91" w:rsidP="00173169">
      <w:pPr>
        <w:pStyle w:val="Tekstpodstawowywcity2"/>
        <w:numPr>
          <w:ilvl w:val="1"/>
          <w:numId w:val="8"/>
        </w:numPr>
        <w:tabs>
          <w:tab w:val="clear" w:pos="1440"/>
          <w:tab w:val="num" w:pos="567"/>
        </w:tabs>
        <w:ind w:left="567" w:hanging="283"/>
        <w:rPr>
          <w:rFonts w:ascii="Trebuchet MS" w:hAnsi="Trebuchet MS"/>
          <w:sz w:val="20"/>
        </w:rPr>
      </w:pPr>
      <w:r w:rsidRPr="00724ED9">
        <w:rPr>
          <w:rFonts w:ascii="Trebuchet MS" w:hAnsi="Trebuchet MS"/>
          <w:sz w:val="20"/>
        </w:rPr>
        <w:t>w</w:t>
      </w:r>
      <w:r w:rsidR="00D55AF2" w:rsidRPr="00724ED9">
        <w:rPr>
          <w:rFonts w:ascii="Trebuchet MS" w:hAnsi="Trebuchet MS"/>
          <w:sz w:val="20"/>
        </w:rPr>
        <w:t xml:space="preserve"> przypa</w:t>
      </w:r>
      <w:r w:rsidR="005E4FEE">
        <w:rPr>
          <w:rFonts w:ascii="Trebuchet MS" w:hAnsi="Trebuchet MS"/>
          <w:sz w:val="20"/>
        </w:rPr>
        <w:t>dku konieczności objęcia obiektów</w:t>
      </w:r>
      <w:r w:rsidR="00D55AF2" w:rsidRPr="00724ED9">
        <w:rPr>
          <w:rFonts w:ascii="Trebuchet MS" w:hAnsi="Trebuchet MS"/>
          <w:sz w:val="20"/>
        </w:rPr>
        <w:t xml:space="preserve"> ochroną fizyczną, po włamaniach, dewastacjach lub </w:t>
      </w:r>
      <w:r w:rsidRPr="00724ED9">
        <w:rPr>
          <w:rFonts w:ascii="Trebuchet MS" w:hAnsi="Trebuchet MS"/>
          <w:sz w:val="20"/>
        </w:rPr>
        <w:br/>
      </w:r>
      <w:r w:rsidR="00D55AF2" w:rsidRPr="00724ED9">
        <w:rPr>
          <w:rFonts w:ascii="Trebuchet MS" w:hAnsi="Trebuchet MS"/>
          <w:sz w:val="20"/>
        </w:rPr>
        <w:t xml:space="preserve">w przypadku awarii systemu </w:t>
      </w:r>
      <w:r w:rsidR="005E4FEE">
        <w:rPr>
          <w:rFonts w:ascii="Trebuchet MS" w:hAnsi="Trebuchet MS"/>
          <w:sz w:val="20"/>
        </w:rPr>
        <w:t>sygnalizacji zagrożeń w obiektach</w:t>
      </w:r>
      <w:r w:rsidR="00D55AF2" w:rsidRPr="00724ED9">
        <w:rPr>
          <w:rFonts w:ascii="Trebuchet MS" w:hAnsi="Trebuchet MS"/>
          <w:sz w:val="20"/>
        </w:rPr>
        <w:t xml:space="preserve"> Wykonawca wystawia doraźny, jednoosobowy posterunek zewnętrzny</w:t>
      </w:r>
      <w:r w:rsidRPr="00724ED9">
        <w:rPr>
          <w:rFonts w:ascii="Trebuchet MS" w:hAnsi="Trebuchet MS"/>
          <w:sz w:val="20"/>
        </w:rPr>
        <w:t>,</w:t>
      </w:r>
    </w:p>
    <w:p w14:paraId="4851C927" w14:textId="786CB075" w:rsidR="00D55AF2" w:rsidRPr="00724ED9" w:rsidRDefault="00D55AF2" w:rsidP="00D55AF2">
      <w:pPr>
        <w:pStyle w:val="Tekstpodstawowywcity2"/>
        <w:ind w:left="567" w:hanging="283"/>
        <w:rPr>
          <w:rFonts w:ascii="Trebuchet MS" w:hAnsi="Trebuchet MS"/>
          <w:sz w:val="20"/>
        </w:rPr>
      </w:pPr>
      <w:r w:rsidRPr="00724ED9">
        <w:rPr>
          <w:rFonts w:ascii="Trebuchet MS" w:hAnsi="Trebuchet MS"/>
          <w:sz w:val="20"/>
        </w:rPr>
        <w:t xml:space="preserve">e) </w:t>
      </w:r>
      <w:r w:rsidRPr="00724ED9">
        <w:rPr>
          <w:rFonts w:ascii="Trebuchet MS" w:hAnsi="Trebuchet MS"/>
          <w:color w:val="000000"/>
          <w:sz w:val="20"/>
        </w:rPr>
        <w:t>Zamawiający zapewnia możliwość kontroli zabezpieczeń mec</w:t>
      </w:r>
      <w:r w:rsidR="005E4FEE">
        <w:rPr>
          <w:rFonts w:ascii="Trebuchet MS" w:hAnsi="Trebuchet MS"/>
          <w:color w:val="000000"/>
          <w:sz w:val="20"/>
        </w:rPr>
        <w:t>hanicznych i budowlanych obiektów</w:t>
      </w:r>
      <w:r w:rsidRPr="00724ED9">
        <w:rPr>
          <w:rFonts w:ascii="Trebuchet MS" w:hAnsi="Trebuchet MS"/>
          <w:color w:val="000000"/>
          <w:sz w:val="20"/>
        </w:rPr>
        <w:t xml:space="preserve"> poprzez udostępnieni</w:t>
      </w:r>
      <w:r w:rsidR="008B426F">
        <w:rPr>
          <w:rFonts w:ascii="Trebuchet MS" w:hAnsi="Trebuchet MS"/>
          <w:color w:val="000000"/>
          <w:sz w:val="20"/>
        </w:rPr>
        <w:t>e kluczy do furtek, bram</w:t>
      </w:r>
      <w:r w:rsidRPr="00724ED9">
        <w:rPr>
          <w:rFonts w:ascii="Trebuchet MS" w:hAnsi="Trebuchet MS"/>
          <w:color w:val="000000"/>
          <w:sz w:val="20"/>
        </w:rPr>
        <w:t xml:space="preserve">. W każdej sytuacji sygnału o zagrożeniu </w:t>
      </w:r>
      <w:r w:rsidR="00022E18" w:rsidRPr="00724ED9">
        <w:rPr>
          <w:rFonts w:ascii="Trebuchet MS" w:hAnsi="Trebuchet MS"/>
          <w:color w:val="000000"/>
          <w:sz w:val="20"/>
        </w:rPr>
        <w:br/>
      </w:r>
      <w:r w:rsidR="005E4FEE">
        <w:rPr>
          <w:rFonts w:ascii="Trebuchet MS" w:hAnsi="Trebuchet MS"/>
          <w:color w:val="000000"/>
          <w:sz w:val="20"/>
        </w:rPr>
        <w:t>z obiektów</w:t>
      </w:r>
      <w:r w:rsidR="008B426F">
        <w:rPr>
          <w:rFonts w:ascii="Trebuchet MS" w:hAnsi="Trebuchet MS"/>
          <w:color w:val="000000"/>
          <w:sz w:val="20"/>
        </w:rPr>
        <w:t>, Wykonawca</w:t>
      </w:r>
      <w:r w:rsidRPr="00724ED9">
        <w:rPr>
          <w:rFonts w:ascii="Trebuchet MS" w:hAnsi="Trebuchet MS"/>
          <w:color w:val="000000"/>
          <w:sz w:val="20"/>
        </w:rPr>
        <w:t xml:space="preserve"> zobowiązuje się przybyć </w:t>
      </w:r>
      <w:r w:rsidR="005E4FEE">
        <w:rPr>
          <w:rFonts w:ascii="Trebuchet MS" w:hAnsi="Trebuchet MS"/>
          <w:color w:val="000000"/>
          <w:sz w:val="20"/>
        </w:rPr>
        <w:t>do obiektów</w:t>
      </w:r>
      <w:r w:rsidR="008B426F">
        <w:rPr>
          <w:rFonts w:ascii="Trebuchet MS" w:hAnsi="Trebuchet MS"/>
          <w:color w:val="000000"/>
          <w:sz w:val="20"/>
        </w:rPr>
        <w:t xml:space="preserve"> na wezwanie Zamawiającego</w:t>
      </w:r>
      <w:r w:rsidRPr="00724ED9">
        <w:rPr>
          <w:rFonts w:ascii="Trebuchet MS" w:hAnsi="Trebuchet MS"/>
          <w:color w:val="000000"/>
          <w:sz w:val="20"/>
        </w:rPr>
        <w:t>.</w:t>
      </w:r>
    </w:p>
    <w:p w14:paraId="049EAB8C" w14:textId="77777777" w:rsidR="00D55AF2" w:rsidRPr="00724ED9" w:rsidRDefault="00D55AF2" w:rsidP="00D55AF2">
      <w:pPr>
        <w:pStyle w:val="Tekstpodstawowywcity2"/>
        <w:ind w:left="284" w:hanging="284"/>
        <w:rPr>
          <w:rFonts w:ascii="Trebuchet MS" w:hAnsi="Trebuchet MS"/>
          <w:sz w:val="20"/>
        </w:rPr>
      </w:pPr>
    </w:p>
    <w:p w14:paraId="5627CD2F" w14:textId="181AEC30" w:rsidR="00D55AF2" w:rsidRPr="00724ED9" w:rsidRDefault="00D55AF2" w:rsidP="00D55AF2">
      <w:pPr>
        <w:jc w:val="center"/>
        <w:rPr>
          <w:rFonts w:ascii="Trebuchet MS" w:hAnsi="Trebuchet MS"/>
          <w:b/>
          <w:sz w:val="20"/>
          <w:szCs w:val="20"/>
        </w:rPr>
      </w:pPr>
      <w:r w:rsidRPr="00724ED9">
        <w:rPr>
          <w:rFonts w:ascii="Trebuchet MS" w:hAnsi="Trebuchet MS"/>
          <w:b/>
          <w:sz w:val="20"/>
          <w:szCs w:val="20"/>
        </w:rPr>
        <w:t>§ 3</w:t>
      </w:r>
    </w:p>
    <w:p w14:paraId="4FF76E2C" w14:textId="77777777" w:rsidR="00D55AF2" w:rsidRPr="00724ED9" w:rsidRDefault="00D55AF2" w:rsidP="00D55AF2">
      <w:pPr>
        <w:pStyle w:val="Nagwek4"/>
        <w:rPr>
          <w:rFonts w:ascii="Trebuchet MS" w:hAnsi="Trebuchet MS"/>
          <w:sz w:val="20"/>
          <w:szCs w:val="20"/>
        </w:rPr>
      </w:pPr>
      <w:r w:rsidRPr="00724ED9">
        <w:rPr>
          <w:rFonts w:ascii="Trebuchet MS" w:hAnsi="Trebuchet MS"/>
          <w:sz w:val="20"/>
          <w:szCs w:val="20"/>
        </w:rPr>
        <w:t>Odpowiedzialność i ubezpieczenie</w:t>
      </w:r>
    </w:p>
    <w:p w14:paraId="624A6F9D" w14:textId="77777777" w:rsidR="00D55AF2" w:rsidRPr="00724ED9" w:rsidRDefault="00D55AF2" w:rsidP="00D55AF2">
      <w:pPr>
        <w:rPr>
          <w:rFonts w:ascii="Trebuchet MS" w:hAnsi="Trebuchet MS"/>
          <w:sz w:val="20"/>
          <w:szCs w:val="20"/>
        </w:rPr>
      </w:pPr>
    </w:p>
    <w:p w14:paraId="5CA8CDDF" w14:textId="77777777" w:rsidR="00D55AF2" w:rsidRPr="00724ED9" w:rsidRDefault="00D55AF2" w:rsidP="00173169">
      <w:pPr>
        <w:pStyle w:val="Tekstpodstawowy"/>
        <w:numPr>
          <w:ilvl w:val="0"/>
          <w:numId w:val="10"/>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Wykonawca jest odpowiedzialny za szkody powstałe w zasobach ludzkich i majątkowych będących przedmiotem świadczenia usług na podstawie niniejszej umowy, których przyczyną było wadliwe działanie lub brak działania zasobów ludzkich lub technicznych, za które odpowiada Wykonawca.</w:t>
      </w:r>
    </w:p>
    <w:p w14:paraId="52EEDD2C" w14:textId="4A904B22" w:rsidR="00D55AF2" w:rsidRPr="00724ED9" w:rsidRDefault="00D55AF2" w:rsidP="00173169">
      <w:pPr>
        <w:pStyle w:val="Tekstpodstawowy"/>
        <w:numPr>
          <w:ilvl w:val="0"/>
          <w:numId w:val="10"/>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Wykonawca nie ponosi odpowiedzialności za straty powstałe w okresie niesprawności lub nie włączenia</w:t>
      </w:r>
      <w:r w:rsidR="00216F2E">
        <w:rPr>
          <w:rFonts w:ascii="Trebuchet MS" w:hAnsi="Trebuchet MS"/>
          <w:sz w:val="20"/>
          <w:szCs w:val="20"/>
        </w:rPr>
        <w:t xml:space="preserve"> </w:t>
      </w:r>
      <w:r w:rsidRPr="00724ED9">
        <w:rPr>
          <w:rFonts w:ascii="Trebuchet MS" w:hAnsi="Trebuchet MS"/>
          <w:sz w:val="20"/>
          <w:szCs w:val="20"/>
        </w:rPr>
        <w:t xml:space="preserve">w dozór wewnętrznej instalacji sygnalizacji zagrożeń. </w:t>
      </w:r>
    </w:p>
    <w:p w14:paraId="30A7AFCF" w14:textId="61DAC42F" w:rsidR="00D55AF2" w:rsidRPr="00724ED9" w:rsidRDefault="00D55AF2" w:rsidP="00173169">
      <w:pPr>
        <w:pStyle w:val="Tekstpodstawowy"/>
        <w:numPr>
          <w:ilvl w:val="0"/>
          <w:numId w:val="10"/>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 xml:space="preserve">Wykonawca zobowiązuje się posiadać koncesję MSWiA na prowadzoną działalność gospodarczą  </w:t>
      </w:r>
      <w:r w:rsidR="00FE7F91" w:rsidRPr="00724ED9">
        <w:rPr>
          <w:rFonts w:ascii="Trebuchet MS" w:hAnsi="Trebuchet MS"/>
          <w:sz w:val="20"/>
          <w:szCs w:val="20"/>
        </w:rPr>
        <w:br/>
      </w:r>
      <w:r w:rsidRPr="00724ED9">
        <w:rPr>
          <w:rFonts w:ascii="Trebuchet MS" w:hAnsi="Trebuchet MS"/>
          <w:sz w:val="20"/>
          <w:szCs w:val="20"/>
        </w:rPr>
        <w:t xml:space="preserve">w zakresie ochrony osób i mienia oraz polisę ubezpieczeniową </w:t>
      </w:r>
      <w:r w:rsidR="00473B84">
        <w:rPr>
          <w:rFonts w:ascii="Trebuchet MS" w:hAnsi="Trebuchet MS"/>
          <w:sz w:val="20"/>
          <w:szCs w:val="20"/>
        </w:rPr>
        <w:t xml:space="preserve">na kwotę 10 000 </w:t>
      </w:r>
      <w:r w:rsidR="00C16AE2" w:rsidRPr="00724ED9">
        <w:rPr>
          <w:rFonts w:ascii="Trebuchet MS" w:hAnsi="Trebuchet MS"/>
          <w:sz w:val="20"/>
          <w:szCs w:val="20"/>
        </w:rPr>
        <w:t xml:space="preserve">000 zł </w:t>
      </w:r>
      <w:r w:rsidRPr="00724ED9">
        <w:rPr>
          <w:rFonts w:ascii="Trebuchet MS" w:hAnsi="Trebuchet MS"/>
          <w:sz w:val="20"/>
          <w:szCs w:val="20"/>
        </w:rPr>
        <w:t xml:space="preserve">odpowiedzialności cywilnej i kontraktowej przez cały okres obowiązywania niniejszej umowy. </w:t>
      </w:r>
    </w:p>
    <w:p w14:paraId="0E72359E" w14:textId="7C2C3A7F" w:rsidR="00D55AF2" w:rsidRPr="00724ED9" w:rsidRDefault="00D55AF2" w:rsidP="00173169">
      <w:pPr>
        <w:pStyle w:val="Tekstpodstawowy"/>
        <w:numPr>
          <w:ilvl w:val="0"/>
          <w:numId w:val="10"/>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Wykonawca nie ponosi odpowiedzialności za wadliwe funkcjonowanie ur</w:t>
      </w:r>
      <w:r w:rsidR="00827428">
        <w:rPr>
          <w:rFonts w:ascii="Trebuchet MS" w:hAnsi="Trebuchet MS"/>
          <w:sz w:val="20"/>
          <w:szCs w:val="20"/>
        </w:rPr>
        <w:t xml:space="preserve">ządzeń i instalacji wynikające </w:t>
      </w:r>
      <w:r w:rsidRPr="00724ED9">
        <w:rPr>
          <w:rFonts w:ascii="Trebuchet MS" w:hAnsi="Trebuchet MS"/>
          <w:sz w:val="20"/>
          <w:szCs w:val="20"/>
        </w:rPr>
        <w:t>z:</w:t>
      </w:r>
    </w:p>
    <w:p w14:paraId="4E7FABEA" w14:textId="77777777" w:rsidR="00D55AF2" w:rsidRPr="00724ED9" w:rsidRDefault="00D55AF2" w:rsidP="00173169">
      <w:pPr>
        <w:numPr>
          <w:ilvl w:val="0"/>
          <w:numId w:val="15"/>
        </w:numPr>
        <w:tabs>
          <w:tab w:val="num" w:pos="709"/>
        </w:tabs>
        <w:ind w:left="709" w:hanging="349"/>
        <w:jc w:val="both"/>
        <w:rPr>
          <w:rFonts w:ascii="Trebuchet MS" w:hAnsi="Trebuchet MS"/>
          <w:sz w:val="20"/>
          <w:szCs w:val="20"/>
        </w:rPr>
      </w:pPr>
      <w:r w:rsidRPr="00724ED9">
        <w:rPr>
          <w:rFonts w:ascii="Trebuchet MS" w:hAnsi="Trebuchet MS"/>
          <w:sz w:val="20"/>
          <w:szCs w:val="20"/>
        </w:rPr>
        <w:t>uszkodzeń i niewłaściwej obsługi</w:t>
      </w:r>
      <w:r w:rsidR="00031883" w:rsidRPr="00724ED9">
        <w:rPr>
          <w:rFonts w:ascii="Trebuchet MS" w:hAnsi="Trebuchet MS"/>
          <w:sz w:val="20"/>
          <w:szCs w:val="20"/>
        </w:rPr>
        <w:t xml:space="preserve"> przez Zamawiającego</w:t>
      </w:r>
      <w:r w:rsidRPr="00724ED9">
        <w:rPr>
          <w:rFonts w:ascii="Trebuchet MS" w:hAnsi="Trebuchet MS"/>
          <w:sz w:val="20"/>
          <w:szCs w:val="20"/>
        </w:rPr>
        <w:t>;</w:t>
      </w:r>
    </w:p>
    <w:p w14:paraId="12F30EB8" w14:textId="77777777" w:rsidR="00D55AF2" w:rsidRPr="00724ED9" w:rsidRDefault="00D55AF2" w:rsidP="00173169">
      <w:pPr>
        <w:numPr>
          <w:ilvl w:val="0"/>
          <w:numId w:val="15"/>
        </w:numPr>
        <w:tabs>
          <w:tab w:val="num" w:pos="709"/>
        </w:tabs>
        <w:ind w:left="709" w:hanging="349"/>
        <w:jc w:val="both"/>
        <w:rPr>
          <w:rFonts w:ascii="Trebuchet MS" w:hAnsi="Trebuchet MS"/>
          <w:sz w:val="20"/>
          <w:szCs w:val="20"/>
        </w:rPr>
      </w:pPr>
      <w:r w:rsidRPr="00724ED9">
        <w:rPr>
          <w:rFonts w:ascii="Trebuchet MS" w:hAnsi="Trebuchet MS"/>
          <w:sz w:val="20"/>
          <w:szCs w:val="20"/>
        </w:rPr>
        <w:t>napraw dokonywanych przez inne, nie uprawnione przez Wykonawcę osoby</w:t>
      </w:r>
    </w:p>
    <w:p w14:paraId="1188731A" w14:textId="77777777" w:rsidR="00D55AF2" w:rsidRPr="00724ED9" w:rsidRDefault="00D55AF2" w:rsidP="00173169">
      <w:pPr>
        <w:numPr>
          <w:ilvl w:val="0"/>
          <w:numId w:val="15"/>
        </w:numPr>
        <w:tabs>
          <w:tab w:val="num" w:pos="709"/>
        </w:tabs>
        <w:ind w:left="709" w:hanging="349"/>
        <w:jc w:val="both"/>
        <w:rPr>
          <w:rFonts w:ascii="Trebuchet MS" w:hAnsi="Trebuchet MS"/>
          <w:sz w:val="20"/>
          <w:szCs w:val="20"/>
        </w:rPr>
      </w:pPr>
      <w:r w:rsidRPr="00724ED9">
        <w:rPr>
          <w:rFonts w:ascii="Trebuchet MS" w:hAnsi="Trebuchet MS"/>
          <w:sz w:val="20"/>
          <w:szCs w:val="20"/>
        </w:rPr>
        <w:t>fizycznego zużycia;</w:t>
      </w:r>
    </w:p>
    <w:p w14:paraId="3AB46026" w14:textId="3CD03971" w:rsidR="00D55AF2" w:rsidRPr="00724ED9" w:rsidRDefault="00D55AF2" w:rsidP="00173169">
      <w:pPr>
        <w:numPr>
          <w:ilvl w:val="0"/>
          <w:numId w:val="15"/>
        </w:numPr>
        <w:tabs>
          <w:tab w:val="num" w:pos="709"/>
        </w:tabs>
        <w:ind w:left="709" w:hanging="349"/>
        <w:jc w:val="both"/>
        <w:rPr>
          <w:rFonts w:ascii="Trebuchet MS" w:hAnsi="Trebuchet MS"/>
          <w:sz w:val="20"/>
          <w:szCs w:val="20"/>
        </w:rPr>
      </w:pPr>
      <w:r w:rsidRPr="00724ED9">
        <w:rPr>
          <w:rFonts w:ascii="Trebuchet MS" w:hAnsi="Trebuchet MS"/>
          <w:sz w:val="20"/>
          <w:szCs w:val="20"/>
        </w:rPr>
        <w:t xml:space="preserve">uszkodzeń urządzeń i instalacji na skutek klęsk żywiołowych, wyładowań atmosferycznych </w:t>
      </w:r>
      <w:r w:rsidR="00657F4C">
        <w:rPr>
          <w:rFonts w:ascii="Trebuchet MS" w:hAnsi="Trebuchet MS"/>
          <w:sz w:val="20"/>
          <w:szCs w:val="20"/>
        </w:rPr>
        <w:br/>
      </w:r>
      <w:r w:rsidRPr="00724ED9">
        <w:rPr>
          <w:rFonts w:ascii="Trebuchet MS" w:hAnsi="Trebuchet MS"/>
          <w:sz w:val="20"/>
          <w:szCs w:val="20"/>
        </w:rPr>
        <w:t>i przepięć elektrycznych.</w:t>
      </w:r>
    </w:p>
    <w:p w14:paraId="34D95205" w14:textId="255C02DB" w:rsidR="00D55AF2" w:rsidRPr="00724ED9" w:rsidRDefault="00FE7F91" w:rsidP="00173169">
      <w:pPr>
        <w:pStyle w:val="Tekstpodstawowy"/>
        <w:numPr>
          <w:ilvl w:val="0"/>
          <w:numId w:val="10"/>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 xml:space="preserve">Wykonawca </w:t>
      </w:r>
      <w:r w:rsidR="00D55AF2" w:rsidRPr="00724ED9">
        <w:rPr>
          <w:rFonts w:ascii="Trebuchet MS" w:hAnsi="Trebuchet MS"/>
          <w:sz w:val="20"/>
          <w:szCs w:val="20"/>
        </w:rPr>
        <w:t>nie ponosi odpowiedzialności za niewykonanie lub nienależyte wykonanie umowy jeżeli jest to powodem:</w:t>
      </w:r>
    </w:p>
    <w:p w14:paraId="102C56D9" w14:textId="77777777" w:rsidR="00D55AF2" w:rsidRPr="00724ED9" w:rsidRDefault="00D55AF2" w:rsidP="00173169">
      <w:pPr>
        <w:numPr>
          <w:ilvl w:val="0"/>
          <w:numId w:val="14"/>
        </w:numPr>
        <w:tabs>
          <w:tab w:val="left" w:pos="705"/>
        </w:tabs>
        <w:spacing w:line="24" w:lineRule="atLeast"/>
        <w:ind w:hanging="436"/>
        <w:jc w:val="both"/>
        <w:rPr>
          <w:rFonts w:ascii="Trebuchet MS" w:hAnsi="Trebuchet MS"/>
          <w:sz w:val="20"/>
          <w:szCs w:val="20"/>
        </w:rPr>
      </w:pPr>
      <w:r w:rsidRPr="00724ED9">
        <w:rPr>
          <w:rFonts w:ascii="Trebuchet MS" w:hAnsi="Trebuchet MS"/>
          <w:sz w:val="20"/>
          <w:szCs w:val="20"/>
        </w:rPr>
        <w:t>nieprawidłowej pracy systemu alarmowego,</w:t>
      </w:r>
    </w:p>
    <w:p w14:paraId="434CE631" w14:textId="26DFBA90" w:rsidR="00B94EA5" w:rsidRPr="001A3055" w:rsidRDefault="00D55AF2" w:rsidP="001A3055">
      <w:pPr>
        <w:numPr>
          <w:ilvl w:val="0"/>
          <w:numId w:val="14"/>
        </w:numPr>
        <w:tabs>
          <w:tab w:val="left" w:pos="705"/>
        </w:tabs>
        <w:spacing w:line="24" w:lineRule="atLeast"/>
        <w:ind w:hanging="436"/>
        <w:jc w:val="both"/>
        <w:rPr>
          <w:rFonts w:ascii="Trebuchet MS" w:hAnsi="Trebuchet MS"/>
          <w:sz w:val="20"/>
          <w:szCs w:val="20"/>
        </w:rPr>
      </w:pPr>
      <w:r w:rsidRPr="00724ED9">
        <w:rPr>
          <w:rFonts w:ascii="Trebuchet MS" w:hAnsi="Trebuchet MS"/>
          <w:sz w:val="20"/>
          <w:szCs w:val="20"/>
        </w:rPr>
        <w:t xml:space="preserve">nieprawidłowej pracy łączy telefonicznych lub </w:t>
      </w:r>
      <w:proofErr w:type="spellStart"/>
      <w:r w:rsidRPr="00724ED9">
        <w:rPr>
          <w:rFonts w:ascii="Trebuchet MS" w:hAnsi="Trebuchet MS"/>
          <w:sz w:val="20"/>
          <w:szCs w:val="20"/>
        </w:rPr>
        <w:t>gsm</w:t>
      </w:r>
      <w:proofErr w:type="spellEnd"/>
      <w:r w:rsidRPr="00724ED9">
        <w:rPr>
          <w:rFonts w:ascii="Trebuchet MS" w:hAnsi="Trebuchet MS"/>
          <w:sz w:val="20"/>
          <w:szCs w:val="20"/>
        </w:rPr>
        <w:t>.</w:t>
      </w:r>
    </w:p>
    <w:p w14:paraId="4C3A66C1" w14:textId="76E3EA49" w:rsidR="00D55AF2" w:rsidRPr="00724ED9" w:rsidRDefault="00D55AF2" w:rsidP="00D55AF2">
      <w:pPr>
        <w:jc w:val="center"/>
        <w:rPr>
          <w:rFonts w:ascii="Trebuchet MS" w:hAnsi="Trebuchet MS"/>
          <w:sz w:val="20"/>
          <w:szCs w:val="20"/>
        </w:rPr>
      </w:pPr>
      <w:r w:rsidRPr="00724ED9">
        <w:rPr>
          <w:rFonts w:ascii="Trebuchet MS" w:hAnsi="Trebuchet MS"/>
          <w:sz w:val="20"/>
          <w:szCs w:val="20"/>
        </w:rPr>
        <w:lastRenderedPageBreak/>
        <w:t>§ 4</w:t>
      </w:r>
    </w:p>
    <w:p w14:paraId="7784E688" w14:textId="77777777" w:rsidR="00D55AF2" w:rsidRPr="00724ED9" w:rsidRDefault="00D55AF2" w:rsidP="00D55AF2">
      <w:pPr>
        <w:pStyle w:val="Nagwek4"/>
        <w:rPr>
          <w:rFonts w:ascii="Trebuchet MS" w:hAnsi="Trebuchet MS"/>
          <w:sz w:val="20"/>
          <w:szCs w:val="20"/>
        </w:rPr>
      </w:pPr>
      <w:r w:rsidRPr="00724ED9">
        <w:rPr>
          <w:rFonts w:ascii="Trebuchet MS" w:hAnsi="Trebuchet MS"/>
          <w:sz w:val="20"/>
          <w:szCs w:val="20"/>
        </w:rPr>
        <w:t>Ceny, wynagrodzenie i rozliczenia</w:t>
      </w:r>
    </w:p>
    <w:p w14:paraId="408CE93D" w14:textId="25EB5D0D" w:rsidR="00D55AF2" w:rsidRDefault="00D55AF2" w:rsidP="00D55AF2">
      <w:pPr>
        <w:rPr>
          <w:rFonts w:ascii="Trebuchet MS" w:hAnsi="Trebuchet MS"/>
          <w:sz w:val="20"/>
          <w:szCs w:val="20"/>
        </w:rPr>
      </w:pPr>
    </w:p>
    <w:p w14:paraId="70C1654E" w14:textId="77777777" w:rsidR="000A5D81" w:rsidRDefault="000A5D81" w:rsidP="00173169">
      <w:pPr>
        <w:numPr>
          <w:ilvl w:val="0"/>
          <w:numId w:val="57"/>
        </w:numPr>
        <w:tabs>
          <w:tab w:val="clear" w:pos="720"/>
          <w:tab w:val="num" w:pos="360"/>
        </w:tabs>
        <w:ind w:left="360"/>
        <w:jc w:val="both"/>
        <w:rPr>
          <w:rFonts w:ascii="Trebuchet MS" w:hAnsi="Trebuchet MS"/>
          <w:sz w:val="20"/>
          <w:szCs w:val="20"/>
        </w:rPr>
      </w:pPr>
      <w:r w:rsidRPr="004D6ED1">
        <w:rPr>
          <w:rFonts w:ascii="Trebuchet MS" w:hAnsi="Trebuchet MS"/>
          <w:sz w:val="20"/>
          <w:szCs w:val="20"/>
        </w:rPr>
        <w:t>Wykonawca zo</w:t>
      </w:r>
      <w:r>
        <w:rPr>
          <w:rFonts w:ascii="Trebuchet MS" w:hAnsi="Trebuchet MS"/>
          <w:sz w:val="20"/>
          <w:szCs w:val="20"/>
        </w:rPr>
        <w:t>bowiązuje się do wykonania usługi</w:t>
      </w:r>
      <w:r w:rsidRPr="004D6ED1">
        <w:rPr>
          <w:rFonts w:ascii="Trebuchet MS" w:hAnsi="Trebuchet MS"/>
          <w:sz w:val="20"/>
          <w:szCs w:val="20"/>
        </w:rPr>
        <w:t xml:space="preserve"> w zakresie i</w:t>
      </w:r>
      <w:r>
        <w:rPr>
          <w:rFonts w:ascii="Trebuchet MS" w:hAnsi="Trebuchet MS"/>
          <w:sz w:val="20"/>
          <w:szCs w:val="20"/>
        </w:rPr>
        <w:t xml:space="preserve"> po cenach zgodnych z Ofertą, </w:t>
      </w:r>
      <w:r w:rsidRPr="004D6ED1">
        <w:rPr>
          <w:rFonts w:ascii="Trebuchet MS" w:hAnsi="Trebuchet MS"/>
          <w:sz w:val="20"/>
          <w:szCs w:val="20"/>
        </w:rPr>
        <w:t>której łączna wartość netto wynosi ……………… (słownie: …………).</w:t>
      </w:r>
    </w:p>
    <w:p w14:paraId="55AE9364" w14:textId="3E342021" w:rsidR="00F90FF5" w:rsidRPr="000A5D81" w:rsidRDefault="00D55AF2" w:rsidP="00173169">
      <w:pPr>
        <w:numPr>
          <w:ilvl w:val="0"/>
          <w:numId w:val="57"/>
        </w:numPr>
        <w:tabs>
          <w:tab w:val="clear" w:pos="720"/>
          <w:tab w:val="num" w:pos="360"/>
        </w:tabs>
        <w:ind w:left="360"/>
        <w:jc w:val="both"/>
        <w:rPr>
          <w:rFonts w:ascii="Trebuchet MS" w:hAnsi="Trebuchet MS"/>
          <w:sz w:val="20"/>
          <w:szCs w:val="20"/>
        </w:rPr>
      </w:pPr>
      <w:r w:rsidRPr="000A5D81">
        <w:rPr>
          <w:rFonts w:ascii="Trebuchet MS" w:hAnsi="Trebuchet MS"/>
          <w:sz w:val="20"/>
          <w:szCs w:val="20"/>
        </w:rPr>
        <w:t xml:space="preserve">Strony ustalają następujące ceny, które są cenami netto i zostaną powiększone o podatek od towarów </w:t>
      </w:r>
      <w:r w:rsidR="003549CB" w:rsidRPr="000A5D81">
        <w:rPr>
          <w:rFonts w:ascii="Trebuchet MS" w:hAnsi="Trebuchet MS"/>
          <w:sz w:val="20"/>
          <w:szCs w:val="20"/>
        </w:rPr>
        <w:br/>
      </w:r>
      <w:r w:rsidRPr="000A5D81">
        <w:rPr>
          <w:rFonts w:ascii="Trebuchet MS" w:hAnsi="Trebuchet MS"/>
          <w:sz w:val="20"/>
          <w:szCs w:val="20"/>
        </w:rPr>
        <w:t>i usług VAT</w:t>
      </w:r>
      <w:r w:rsidR="003549CB" w:rsidRPr="000A5D81">
        <w:rPr>
          <w:rFonts w:ascii="Trebuchet MS" w:hAnsi="Trebuchet MS"/>
          <w:sz w:val="20"/>
          <w:szCs w:val="20"/>
        </w:rPr>
        <w:t xml:space="preserve"> obowiązujący w dacie świadczenia usług:</w:t>
      </w:r>
    </w:p>
    <w:p w14:paraId="5700695D" w14:textId="77777777" w:rsidR="00AC1A4C" w:rsidRPr="00395B5D" w:rsidRDefault="00AC1A4C" w:rsidP="00AC1A4C">
      <w:pPr>
        <w:pStyle w:val="Tekstpodstawowy"/>
        <w:spacing w:after="0"/>
        <w:jc w:val="both"/>
        <w:rPr>
          <w:rFonts w:ascii="Trebuchet MS" w:hAnsi="Trebuchet MS"/>
          <w:sz w:val="18"/>
          <w:szCs w:val="18"/>
        </w:rPr>
      </w:pPr>
    </w:p>
    <w:p w14:paraId="28C93B78" w14:textId="16667A80" w:rsidR="00AC1A4C" w:rsidRPr="00AC1A4C" w:rsidRDefault="00AC1A4C" w:rsidP="00AC1A4C">
      <w:pPr>
        <w:pStyle w:val="Tekstpodstawowy"/>
        <w:numPr>
          <w:ilvl w:val="1"/>
          <w:numId w:val="64"/>
        </w:numPr>
        <w:spacing w:after="0"/>
        <w:jc w:val="both"/>
        <w:rPr>
          <w:rFonts w:ascii="Trebuchet MS" w:hAnsi="Trebuchet MS"/>
          <w:sz w:val="20"/>
          <w:szCs w:val="20"/>
        </w:rPr>
      </w:pPr>
      <w:r w:rsidRPr="00AC1A4C">
        <w:rPr>
          <w:rFonts w:ascii="Trebuchet MS" w:hAnsi="Trebuchet MS"/>
          <w:sz w:val="20"/>
          <w:szCs w:val="20"/>
        </w:rPr>
        <w:t>monitorowanie wraz działaniem Grup Interwencyjnych – cena jednostkowa …………….. zł netto miesięcznie za jeden obiekt zgodnie z wykazem stanowiącym załącznik nr 1 do Przedmiotu z</w:t>
      </w:r>
      <w:r w:rsidR="003626DD">
        <w:rPr>
          <w:rFonts w:ascii="Trebuchet MS" w:hAnsi="Trebuchet MS"/>
          <w:sz w:val="20"/>
          <w:szCs w:val="20"/>
        </w:rPr>
        <w:t>amówienia – wartość łączna za 25</w:t>
      </w:r>
      <w:r w:rsidRPr="00AC1A4C">
        <w:rPr>
          <w:rFonts w:ascii="Trebuchet MS" w:hAnsi="Trebuchet MS"/>
          <w:sz w:val="20"/>
          <w:szCs w:val="20"/>
        </w:rPr>
        <w:t xml:space="preserve"> obiektów do końca trwania umowy, tj. za 20 miesięcy wynosi ……………….…….zł netto</w:t>
      </w:r>
      <w:r>
        <w:rPr>
          <w:rFonts w:ascii="Trebuchet MS" w:hAnsi="Trebuchet MS"/>
          <w:sz w:val="20"/>
          <w:szCs w:val="20"/>
        </w:rPr>
        <w:t>,</w:t>
      </w:r>
      <w:r w:rsidRPr="00AC1A4C">
        <w:rPr>
          <w:rFonts w:ascii="Trebuchet MS" w:hAnsi="Trebuchet MS"/>
          <w:sz w:val="20"/>
          <w:szCs w:val="20"/>
        </w:rPr>
        <w:t xml:space="preserve"> </w:t>
      </w:r>
    </w:p>
    <w:p w14:paraId="224CEA6C" w14:textId="0DCE6E14" w:rsidR="00AC1A4C" w:rsidRPr="00AC1A4C" w:rsidRDefault="00AC1A4C" w:rsidP="00AC1A4C">
      <w:pPr>
        <w:pStyle w:val="Tekstpodstawowy"/>
        <w:numPr>
          <w:ilvl w:val="1"/>
          <w:numId w:val="64"/>
        </w:numPr>
        <w:spacing w:after="0"/>
        <w:jc w:val="both"/>
        <w:rPr>
          <w:rFonts w:ascii="Trebuchet MS" w:hAnsi="Trebuchet MS"/>
          <w:sz w:val="20"/>
          <w:szCs w:val="20"/>
        </w:rPr>
      </w:pPr>
      <w:r w:rsidRPr="00AC1A4C">
        <w:rPr>
          <w:rFonts w:ascii="Trebuchet MS" w:hAnsi="Trebuchet MS"/>
          <w:sz w:val="20"/>
          <w:szCs w:val="20"/>
        </w:rPr>
        <w:t>konserwacja systemów alarmowych – cena jednostkowa  ………………..……. zł netto za jeden obiekt,</w:t>
      </w:r>
      <w:r w:rsidR="00325922">
        <w:rPr>
          <w:rFonts w:ascii="Trebuchet MS" w:hAnsi="Trebuchet MS"/>
          <w:sz w:val="20"/>
          <w:szCs w:val="20"/>
        </w:rPr>
        <w:t xml:space="preserve"> 1</w:t>
      </w:r>
      <w:r w:rsidRPr="00AC1A4C">
        <w:rPr>
          <w:rFonts w:ascii="Trebuchet MS" w:hAnsi="Trebuchet MS"/>
          <w:sz w:val="20"/>
          <w:szCs w:val="20"/>
        </w:rPr>
        <w:t xml:space="preserve"> raz na cztery miesiące, zgodnie z wykazem stanowiącym załącznik nr 1 do Przedmiotu z</w:t>
      </w:r>
      <w:r w:rsidR="003626DD">
        <w:rPr>
          <w:rFonts w:ascii="Trebuchet MS" w:hAnsi="Trebuchet MS"/>
          <w:sz w:val="20"/>
          <w:szCs w:val="20"/>
        </w:rPr>
        <w:t>amówienia – wartość łączna za 25</w:t>
      </w:r>
      <w:r w:rsidRPr="00AC1A4C">
        <w:rPr>
          <w:rFonts w:ascii="Trebuchet MS" w:hAnsi="Trebuchet MS"/>
          <w:sz w:val="20"/>
          <w:szCs w:val="20"/>
        </w:rPr>
        <w:t xml:space="preserve"> obiektów do końca trwan</w:t>
      </w:r>
      <w:r w:rsidR="00325922">
        <w:rPr>
          <w:rFonts w:ascii="Trebuchet MS" w:hAnsi="Trebuchet MS"/>
          <w:sz w:val="20"/>
          <w:szCs w:val="20"/>
        </w:rPr>
        <w:t xml:space="preserve">ia umowy </w:t>
      </w:r>
      <w:r w:rsidRPr="00AC1A4C">
        <w:rPr>
          <w:rFonts w:ascii="Trebuchet MS" w:hAnsi="Trebuchet MS"/>
          <w:sz w:val="20"/>
          <w:szCs w:val="20"/>
        </w:rPr>
        <w:t>wynosi……….………zł netto,</w:t>
      </w:r>
    </w:p>
    <w:p w14:paraId="3836E3C6" w14:textId="2681D9CA" w:rsidR="00AC1A4C" w:rsidRPr="00AC1A4C" w:rsidRDefault="00AC1A4C" w:rsidP="00AC1A4C">
      <w:pPr>
        <w:pStyle w:val="Tekstpodstawowy"/>
        <w:numPr>
          <w:ilvl w:val="1"/>
          <w:numId w:val="64"/>
        </w:numPr>
        <w:spacing w:after="0"/>
        <w:jc w:val="both"/>
        <w:rPr>
          <w:rFonts w:ascii="Trebuchet MS" w:hAnsi="Trebuchet MS"/>
          <w:sz w:val="20"/>
          <w:szCs w:val="20"/>
        </w:rPr>
      </w:pPr>
      <w:r w:rsidRPr="00AC1A4C">
        <w:rPr>
          <w:rFonts w:ascii="Trebuchet MS" w:hAnsi="Trebuchet MS"/>
          <w:sz w:val="20"/>
          <w:szCs w:val="20"/>
        </w:rPr>
        <w:t>konserwacja systemów kontroli dostępu – cena jednostkowa  …</w:t>
      </w:r>
      <w:r w:rsidR="003626DD">
        <w:rPr>
          <w:rFonts w:ascii="Trebuchet MS" w:hAnsi="Trebuchet MS"/>
          <w:sz w:val="20"/>
          <w:szCs w:val="20"/>
        </w:rPr>
        <w:t xml:space="preserve">……..…..……. zł netto </w:t>
      </w:r>
      <w:r w:rsidRPr="00AC1A4C">
        <w:rPr>
          <w:rFonts w:ascii="Trebuchet MS" w:hAnsi="Trebuchet MS"/>
          <w:sz w:val="20"/>
          <w:szCs w:val="20"/>
        </w:rPr>
        <w:t>za jeden</w:t>
      </w:r>
      <w:r w:rsidR="00325922">
        <w:rPr>
          <w:rFonts w:ascii="Trebuchet MS" w:hAnsi="Trebuchet MS"/>
          <w:sz w:val="20"/>
          <w:szCs w:val="20"/>
        </w:rPr>
        <w:t xml:space="preserve"> obiekt</w:t>
      </w:r>
      <w:r w:rsidR="003626DD">
        <w:rPr>
          <w:rFonts w:ascii="Trebuchet MS" w:hAnsi="Trebuchet MS"/>
          <w:sz w:val="20"/>
          <w:szCs w:val="20"/>
        </w:rPr>
        <w:t>, 2 razy w ciągu trwania umowy</w:t>
      </w:r>
      <w:r w:rsidR="00325922">
        <w:rPr>
          <w:rFonts w:ascii="Trebuchet MS" w:hAnsi="Trebuchet MS"/>
          <w:sz w:val="20"/>
          <w:szCs w:val="20"/>
        </w:rPr>
        <w:t xml:space="preserve"> zgodnie z wykazem stanowiącym załącznik</w:t>
      </w:r>
      <w:r w:rsidRPr="00AC1A4C">
        <w:rPr>
          <w:rFonts w:ascii="Trebuchet MS" w:hAnsi="Trebuchet MS"/>
          <w:sz w:val="20"/>
          <w:szCs w:val="20"/>
        </w:rPr>
        <w:t xml:space="preserve"> nr 1 do Przedmiotu zamówienia – wartość łączna za 1 obie</w:t>
      </w:r>
      <w:r w:rsidR="00325922">
        <w:rPr>
          <w:rFonts w:ascii="Trebuchet MS" w:hAnsi="Trebuchet MS"/>
          <w:sz w:val="20"/>
          <w:szCs w:val="20"/>
        </w:rPr>
        <w:t>kt do końca trwania umowy</w:t>
      </w:r>
      <w:r w:rsidRPr="00AC1A4C">
        <w:rPr>
          <w:rFonts w:ascii="Trebuchet MS" w:hAnsi="Trebuchet MS"/>
          <w:sz w:val="20"/>
          <w:szCs w:val="20"/>
        </w:rPr>
        <w:t xml:space="preserve"> wynosi …………………… zł netto,</w:t>
      </w:r>
    </w:p>
    <w:p w14:paraId="748BE27C" w14:textId="2842A9A7" w:rsidR="00AC1A4C" w:rsidRPr="00AC1A4C" w:rsidRDefault="00AC1A4C" w:rsidP="00AC1A4C">
      <w:pPr>
        <w:pStyle w:val="Tekstpodstawowy"/>
        <w:numPr>
          <w:ilvl w:val="1"/>
          <w:numId w:val="64"/>
        </w:numPr>
        <w:spacing w:after="0"/>
        <w:jc w:val="both"/>
        <w:rPr>
          <w:rFonts w:ascii="Trebuchet MS" w:hAnsi="Trebuchet MS"/>
          <w:sz w:val="20"/>
          <w:szCs w:val="20"/>
        </w:rPr>
      </w:pPr>
      <w:r w:rsidRPr="00AC1A4C">
        <w:rPr>
          <w:rFonts w:ascii="Trebuchet MS" w:hAnsi="Trebuchet MS"/>
          <w:sz w:val="20"/>
          <w:szCs w:val="20"/>
        </w:rPr>
        <w:t>interwencja Grupy Interwencyjnej - obsługa  alarmu, bezpłatne do 20 alarmu, płatne od 21 alarmu miesięcznie, cena jednostkowa za jeden płatny alarm ……………… zł netto, wartość łączna za 30 płatnych alarmów miesięcznie do końca trwania umowy tj. za 20 miesięcy wynosi ……………………… zł netto</w:t>
      </w:r>
      <w:r>
        <w:rPr>
          <w:rFonts w:ascii="Trebuchet MS" w:hAnsi="Trebuchet MS"/>
          <w:sz w:val="20"/>
          <w:szCs w:val="20"/>
        </w:rPr>
        <w:t>,</w:t>
      </w:r>
    </w:p>
    <w:p w14:paraId="14D8E87E" w14:textId="7C9ADB3E" w:rsidR="00AC1A4C" w:rsidRPr="00AC1A4C" w:rsidRDefault="00AC1A4C" w:rsidP="00AC1A4C">
      <w:pPr>
        <w:pStyle w:val="Tekstpodstawowy"/>
        <w:numPr>
          <w:ilvl w:val="1"/>
          <w:numId w:val="64"/>
        </w:numPr>
        <w:spacing w:after="0"/>
        <w:jc w:val="both"/>
        <w:rPr>
          <w:rFonts w:ascii="Trebuchet MS" w:hAnsi="Trebuchet MS"/>
          <w:sz w:val="20"/>
          <w:szCs w:val="20"/>
        </w:rPr>
      </w:pPr>
      <w:r w:rsidRPr="00AC1A4C">
        <w:rPr>
          <w:rFonts w:ascii="Trebuchet MS" w:hAnsi="Trebuchet MS"/>
          <w:sz w:val="20"/>
          <w:szCs w:val="20"/>
        </w:rPr>
        <w:t>montaż nowego systemu alarmowego z jednym czujnikiem , cena jednostkowa za jeden obiekt ………………..…….. zł netto – wartość łączna za 5 przewidywanych nowych obiektów do końca trwania umowy wynosi …………………………… zł netto.</w:t>
      </w:r>
    </w:p>
    <w:p w14:paraId="48BAD7D9" w14:textId="77777777" w:rsidR="00AC1A4C" w:rsidRPr="002D02BD" w:rsidRDefault="00AC1A4C" w:rsidP="00AC1A4C">
      <w:pPr>
        <w:pStyle w:val="Tekstpodstawowy"/>
        <w:spacing w:after="0"/>
        <w:jc w:val="both"/>
        <w:rPr>
          <w:rFonts w:ascii="Trebuchet MS" w:hAnsi="Trebuchet MS"/>
          <w:sz w:val="20"/>
          <w:szCs w:val="20"/>
        </w:rPr>
      </w:pPr>
    </w:p>
    <w:p w14:paraId="75DF5810" w14:textId="23950777" w:rsidR="000A5D81" w:rsidRDefault="00D55AF2" w:rsidP="00173169">
      <w:pPr>
        <w:pStyle w:val="Tekstpodstawowy"/>
        <w:numPr>
          <w:ilvl w:val="0"/>
          <w:numId w:val="57"/>
        </w:numPr>
        <w:tabs>
          <w:tab w:val="clear" w:pos="720"/>
          <w:tab w:val="num" w:pos="426"/>
        </w:tabs>
        <w:spacing w:after="0"/>
        <w:ind w:left="426" w:hanging="284"/>
        <w:rPr>
          <w:rFonts w:ascii="Trebuchet MS" w:hAnsi="Trebuchet MS"/>
          <w:sz w:val="20"/>
          <w:szCs w:val="20"/>
        </w:rPr>
      </w:pPr>
      <w:r w:rsidRPr="00724ED9">
        <w:rPr>
          <w:rFonts w:ascii="Trebuchet MS" w:hAnsi="Trebuchet MS"/>
          <w:sz w:val="20"/>
          <w:szCs w:val="20"/>
        </w:rPr>
        <w:t xml:space="preserve">Wynagrodzenie </w:t>
      </w:r>
      <w:r w:rsidR="00920E1D">
        <w:rPr>
          <w:rFonts w:ascii="Trebuchet MS" w:hAnsi="Trebuchet MS"/>
          <w:sz w:val="20"/>
          <w:szCs w:val="20"/>
        </w:rPr>
        <w:t xml:space="preserve"> </w:t>
      </w:r>
      <w:r w:rsidRPr="00724ED9">
        <w:rPr>
          <w:rFonts w:ascii="Trebuchet MS" w:hAnsi="Trebuchet MS"/>
          <w:sz w:val="20"/>
          <w:szCs w:val="20"/>
        </w:rPr>
        <w:t xml:space="preserve">płatne jest na rachunek bankowy Wykonawcy w terminie </w:t>
      </w:r>
      <w:r w:rsidR="00E135B9" w:rsidRPr="00724ED9">
        <w:rPr>
          <w:rFonts w:ascii="Trebuchet MS" w:hAnsi="Trebuchet MS"/>
          <w:sz w:val="20"/>
          <w:szCs w:val="20"/>
        </w:rPr>
        <w:t>30</w:t>
      </w:r>
      <w:r w:rsidRPr="00724ED9">
        <w:rPr>
          <w:rFonts w:ascii="Trebuchet MS" w:hAnsi="Trebuchet MS"/>
          <w:sz w:val="20"/>
          <w:szCs w:val="20"/>
        </w:rPr>
        <w:t xml:space="preserve"> dni od dnia </w:t>
      </w:r>
      <w:r w:rsidR="00920E1D">
        <w:rPr>
          <w:rFonts w:ascii="Trebuchet MS" w:hAnsi="Trebuchet MS"/>
          <w:sz w:val="20"/>
          <w:szCs w:val="20"/>
        </w:rPr>
        <w:t xml:space="preserve"> </w:t>
      </w:r>
      <w:r w:rsidR="00657F4C">
        <w:rPr>
          <w:rFonts w:ascii="Trebuchet MS" w:hAnsi="Trebuchet MS"/>
          <w:sz w:val="20"/>
          <w:szCs w:val="20"/>
        </w:rPr>
        <w:t>otrzymania</w:t>
      </w:r>
      <w:r w:rsidR="00920E1D">
        <w:rPr>
          <w:rFonts w:ascii="Trebuchet MS" w:hAnsi="Trebuchet MS"/>
          <w:sz w:val="20"/>
          <w:szCs w:val="20"/>
        </w:rPr>
        <w:t xml:space="preserve"> </w:t>
      </w:r>
      <w:r w:rsidR="00657F4C">
        <w:rPr>
          <w:rFonts w:ascii="Trebuchet MS" w:hAnsi="Trebuchet MS"/>
          <w:sz w:val="20"/>
          <w:szCs w:val="20"/>
        </w:rPr>
        <w:t xml:space="preserve"> </w:t>
      </w:r>
      <w:r w:rsidR="00B16C52" w:rsidRPr="00724ED9">
        <w:rPr>
          <w:rFonts w:ascii="Trebuchet MS" w:hAnsi="Trebuchet MS"/>
          <w:sz w:val="20"/>
          <w:szCs w:val="20"/>
        </w:rPr>
        <w:t>prawidłow</w:t>
      </w:r>
      <w:r w:rsidR="00AD538C" w:rsidRPr="00724ED9">
        <w:rPr>
          <w:rFonts w:ascii="Trebuchet MS" w:hAnsi="Trebuchet MS"/>
          <w:sz w:val="20"/>
          <w:szCs w:val="20"/>
        </w:rPr>
        <w:t>o</w:t>
      </w:r>
      <w:r w:rsidR="00B16C52" w:rsidRPr="00724ED9">
        <w:rPr>
          <w:rFonts w:ascii="Trebuchet MS" w:hAnsi="Trebuchet MS"/>
          <w:sz w:val="20"/>
          <w:szCs w:val="20"/>
        </w:rPr>
        <w:t xml:space="preserve"> wystawionej faktur</w:t>
      </w:r>
      <w:r w:rsidR="00AD538C" w:rsidRPr="00724ED9">
        <w:rPr>
          <w:rFonts w:ascii="Trebuchet MS" w:hAnsi="Trebuchet MS"/>
          <w:sz w:val="20"/>
          <w:szCs w:val="20"/>
        </w:rPr>
        <w:t>y</w:t>
      </w:r>
      <w:r w:rsidR="00B16C52" w:rsidRPr="00724ED9">
        <w:rPr>
          <w:rFonts w:ascii="Trebuchet MS" w:hAnsi="Trebuchet MS"/>
          <w:sz w:val="20"/>
          <w:szCs w:val="20"/>
        </w:rPr>
        <w:t xml:space="preserve"> VAT</w:t>
      </w:r>
      <w:r w:rsidRPr="00724ED9">
        <w:rPr>
          <w:rFonts w:ascii="Trebuchet MS" w:hAnsi="Trebuchet MS"/>
          <w:sz w:val="20"/>
          <w:szCs w:val="20"/>
        </w:rPr>
        <w:t>.</w:t>
      </w:r>
    </w:p>
    <w:p w14:paraId="720F8022" w14:textId="5207EF02" w:rsidR="00774885" w:rsidRPr="00774885" w:rsidRDefault="00774885" w:rsidP="00774885">
      <w:pPr>
        <w:pStyle w:val="Tekstpodstawowy"/>
        <w:numPr>
          <w:ilvl w:val="0"/>
          <w:numId w:val="57"/>
        </w:numPr>
        <w:tabs>
          <w:tab w:val="clear" w:pos="720"/>
          <w:tab w:val="num" w:pos="426"/>
        </w:tabs>
        <w:spacing w:after="0"/>
        <w:ind w:left="426" w:hanging="284"/>
        <w:jc w:val="both"/>
        <w:rPr>
          <w:rFonts w:ascii="Trebuchet MS" w:hAnsi="Trebuchet MS"/>
          <w:sz w:val="20"/>
          <w:szCs w:val="20"/>
        </w:rPr>
      </w:pPr>
      <w:r w:rsidRPr="00774885">
        <w:rPr>
          <w:rFonts w:ascii="Trebuchet MS" w:hAnsi="Trebuchet MS"/>
          <w:sz w:val="20"/>
          <w:szCs w:val="20"/>
        </w:rPr>
        <w:t xml:space="preserve">Zamawiający wyłącza stosowanie ustrukturyzowanych faktur elektronicznych zgodnie z przepisem art. 4 ust.3 ustawy z 9 listopada 2018r. o elektronicznym fakturowaniu w zamówieniach publicznych, koncesjach na roboty budowlane lub usługi oraz partnerstwie publiczno-prywatnym, do dnia wejścia </w:t>
      </w:r>
      <w:r w:rsidRPr="00774885">
        <w:rPr>
          <w:rFonts w:ascii="Trebuchet MS" w:hAnsi="Trebuchet MS"/>
          <w:sz w:val="20"/>
          <w:szCs w:val="20"/>
        </w:rPr>
        <w:br/>
        <w:t>w życie przepisów powszechnie obowiązującego prawa, które to przepisy wprowadzą obowiązkowe stosowanie tego rodzaju faktur.</w:t>
      </w:r>
    </w:p>
    <w:p w14:paraId="3D4AE56A" w14:textId="3E0930DA" w:rsidR="00706D28" w:rsidRDefault="00706D28" w:rsidP="003032D2">
      <w:pPr>
        <w:rPr>
          <w:rFonts w:ascii="Trebuchet MS" w:hAnsi="Trebuchet MS"/>
          <w:b/>
          <w:sz w:val="20"/>
          <w:szCs w:val="20"/>
        </w:rPr>
      </w:pPr>
    </w:p>
    <w:p w14:paraId="196A4AE7" w14:textId="1CA69265" w:rsidR="00D55AF2" w:rsidRPr="00724ED9" w:rsidRDefault="00D55AF2" w:rsidP="00D55AF2">
      <w:pPr>
        <w:jc w:val="center"/>
        <w:rPr>
          <w:rFonts w:ascii="Trebuchet MS" w:hAnsi="Trebuchet MS"/>
          <w:b/>
          <w:sz w:val="20"/>
          <w:szCs w:val="20"/>
        </w:rPr>
      </w:pPr>
      <w:r w:rsidRPr="00724ED9">
        <w:rPr>
          <w:rFonts w:ascii="Trebuchet MS" w:hAnsi="Trebuchet MS"/>
          <w:b/>
          <w:sz w:val="20"/>
          <w:szCs w:val="20"/>
        </w:rPr>
        <w:t>§ 5</w:t>
      </w:r>
    </w:p>
    <w:p w14:paraId="1DC850D8" w14:textId="77777777" w:rsidR="00D55AF2" w:rsidRPr="00724ED9" w:rsidRDefault="00D55AF2" w:rsidP="00D55AF2">
      <w:pPr>
        <w:pStyle w:val="Nagwek4"/>
        <w:rPr>
          <w:rFonts w:ascii="Trebuchet MS" w:hAnsi="Trebuchet MS"/>
          <w:sz w:val="20"/>
          <w:szCs w:val="20"/>
        </w:rPr>
      </w:pPr>
      <w:r w:rsidRPr="00724ED9">
        <w:rPr>
          <w:rFonts w:ascii="Trebuchet MS" w:hAnsi="Trebuchet MS"/>
          <w:sz w:val="20"/>
          <w:szCs w:val="20"/>
        </w:rPr>
        <w:t>Okres obowiązywania, wypowiedzenia</w:t>
      </w:r>
    </w:p>
    <w:p w14:paraId="28D2288A" w14:textId="77777777" w:rsidR="00D55AF2" w:rsidRPr="00724ED9" w:rsidRDefault="00D55AF2" w:rsidP="00D55AF2">
      <w:pPr>
        <w:rPr>
          <w:rFonts w:ascii="Trebuchet MS" w:hAnsi="Trebuchet MS"/>
          <w:sz w:val="20"/>
          <w:szCs w:val="20"/>
        </w:rPr>
      </w:pPr>
    </w:p>
    <w:p w14:paraId="0CC9866E" w14:textId="5DAF545D" w:rsidR="00981C3D" w:rsidRPr="00981C3D" w:rsidRDefault="00D55AF2" w:rsidP="00173169">
      <w:pPr>
        <w:numPr>
          <w:ilvl w:val="0"/>
          <w:numId w:val="11"/>
        </w:numPr>
        <w:tabs>
          <w:tab w:val="clear" w:pos="720"/>
          <w:tab w:val="num" w:pos="284"/>
        </w:tabs>
        <w:ind w:left="284" w:hanging="284"/>
        <w:jc w:val="both"/>
        <w:rPr>
          <w:rFonts w:ascii="Trebuchet MS" w:hAnsi="Trebuchet MS"/>
          <w:sz w:val="20"/>
          <w:szCs w:val="20"/>
        </w:rPr>
      </w:pPr>
      <w:r w:rsidRPr="00724ED9">
        <w:rPr>
          <w:rFonts w:ascii="Trebuchet MS" w:hAnsi="Trebuchet MS"/>
          <w:sz w:val="20"/>
          <w:szCs w:val="20"/>
        </w:rPr>
        <w:t xml:space="preserve">Niniejsza umowa została zawarta na </w:t>
      </w:r>
      <w:r w:rsidR="00B1562C">
        <w:rPr>
          <w:rFonts w:ascii="Trebuchet MS" w:hAnsi="Trebuchet MS"/>
          <w:sz w:val="20"/>
          <w:szCs w:val="20"/>
        </w:rPr>
        <w:t>czas określony</w:t>
      </w:r>
      <w:r w:rsidR="00981C3D">
        <w:rPr>
          <w:rFonts w:ascii="Trebuchet MS" w:hAnsi="Trebuchet MS"/>
          <w:sz w:val="20"/>
          <w:szCs w:val="20"/>
        </w:rPr>
        <w:t xml:space="preserve"> tj.</w:t>
      </w:r>
      <w:r w:rsidRPr="00724ED9">
        <w:rPr>
          <w:rFonts w:ascii="Trebuchet MS" w:hAnsi="Trebuchet MS"/>
          <w:sz w:val="20"/>
          <w:szCs w:val="20"/>
        </w:rPr>
        <w:t xml:space="preserve"> </w:t>
      </w:r>
      <w:r w:rsidR="001A3055" w:rsidRPr="001A3055">
        <w:rPr>
          <w:rFonts w:ascii="Trebuchet MS" w:hAnsi="Trebuchet MS"/>
          <w:b/>
          <w:sz w:val="20"/>
          <w:szCs w:val="20"/>
        </w:rPr>
        <w:t>20 miesięcy</w:t>
      </w:r>
      <w:r w:rsidR="001A3055">
        <w:rPr>
          <w:rFonts w:ascii="Trebuchet MS" w:hAnsi="Trebuchet MS"/>
          <w:sz w:val="20"/>
          <w:szCs w:val="20"/>
        </w:rPr>
        <w:t xml:space="preserve"> </w:t>
      </w:r>
      <w:r w:rsidRPr="00724ED9">
        <w:rPr>
          <w:rFonts w:ascii="Trebuchet MS" w:hAnsi="Trebuchet MS"/>
          <w:b/>
          <w:sz w:val="20"/>
          <w:szCs w:val="20"/>
        </w:rPr>
        <w:t xml:space="preserve">od </w:t>
      </w:r>
      <w:r w:rsidR="00B94EA5">
        <w:rPr>
          <w:rFonts w:ascii="Trebuchet MS" w:hAnsi="Trebuchet MS"/>
          <w:b/>
          <w:sz w:val="20"/>
          <w:szCs w:val="20"/>
        </w:rPr>
        <w:t>daty zawarcia</w:t>
      </w:r>
      <w:r w:rsidR="001A3055">
        <w:rPr>
          <w:rFonts w:ascii="Trebuchet MS" w:hAnsi="Trebuchet MS"/>
          <w:b/>
          <w:sz w:val="20"/>
          <w:szCs w:val="20"/>
        </w:rPr>
        <w:t xml:space="preserve"> umowy</w:t>
      </w:r>
    </w:p>
    <w:p w14:paraId="7BA34442" w14:textId="23045684" w:rsidR="00D55AF2" w:rsidRPr="00724ED9" w:rsidRDefault="00D55AF2" w:rsidP="00173169">
      <w:pPr>
        <w:numPr>
          <w:ilvl w:val="0"/>
          <w:numId w:val="11"/>
        </w:numPr>
        <w:tabs>
          <w:tab w:val="clear" w:pos="720"/>
          <w:tab w:val="num" w:pos="284"/>
        </w:tabs>
        <w:ind w:left="284" w:hanging="284"/>
        <w:jc w:val="both"/>
        <w:rPr>
          <w:rFonts w:ascii="Trebuchet MS" w:hAnsi="Trebuchet MS"/>
          <w:sz w:val="20"/>
          <w:szCs w:val="20"/>
        </w:rPr>
      </w:pPr>
      <w:r w:rsidRPr="00724ED9">
        <w:rPr>
          <w:rFonts w:ascii="Trebuchet MS" w:hAnsi="Trebuchet MS"/>
          <w:sz w:val="20"/>
          <w:szCs w:val="20"/>
        </w:rPr>
        <w:t xml:space="preserve">Każda ze Stron ma prawo </w:t>
      </w:r>
      <w:r w:rsidR="00C16AE2" w:rsidRPr="00724ED9">
        <w:rPr>
          <w:rFonts w:ascii="Trebuchet MS" w:hAnsi="Trebuchet MS"/>
          <w:sz w:val="20"/>
          <w:szCs w:val="20"/>
        </w:rPr>
        <w:t>rozwiązać</w:t>
      </w:r>
      <w:r w:rsidRPr="00724ED9">
        <w:rPr>
          <w:rFonts w:ascii="Trebuchet MS" w:hAnsi="Trebuchet MS"/>
          <w:sz w:val="20"/>
          <w:szCs w:val="20"/>
        </w:rPr>
        <w:t xml:space="preserve"> niniejszą umowę z zachowaniem okresu wypowiedzen</w:t>
      </w:r>
      <w:r w:rsidR="00960B2F">
        <w:rPr>
          <w:rFonts w:ascii="Trebuchet MS" w:hAnsi="Trebuchet MS"/>
          <w:sz w:val="20"/>
          <w:szCs w:val="20"/>
        </w:rPr>
        <w:t xml:space="preserve">ia. </w:t>
      </w:r>
      <w:r w:rsidR="008971F4">
        <w:rPr>
          <w:rFonts w:ascii="Trebuchet MS" w:hAnsi="Trebuchet MS"/>
          <w:sz w:val="20"/>
          <w:szCs w:val="20"/>
        </w:rPr>
        <w:br/>
      </w:r>
      <w:r w:rsidR="00960B2F">
        <w:rPr>
          <w:rFonts w:ascii="Trebuchet MS" w:hAnsi="Trebuchet MS"/>
          <w:sz w:val="20"/>
          <w:szCs w:val="20"/>
        </w:rPr>
        <w:t xml:space="preserve">Okres wypowiedzenia wynosi </w:t>
      </w:r>
      <w:r w:rsidRPr="00724ED9">
        <w:rPr>
          <w:rFonts w:ascii="Trebuchet MS" w:hAnsi="Trebuchet MS"/>
          <w:sz w:val="20"/>
          <w:szCs w:val="20"/>
        </w:rPr>
        <w:t>3 miesiące kalendarzowe, następujące po miesiącu w</w:t>
      </w:r>
      <w:r w:rsidR="00C16AE2" w:rsidRPr="00724ED9">
        <w:rPr>
          <w:rFonts w:ascii="Trebuchet MS" w:hAnsi="Trebuchet MS"/>
          <w:sz w:val="20"/>
          <w:szCs w:val="20"/>
        </w:rPr>
        <w:t xml:space="preserve"> którym Strona złożyła pisemne oświadczenie o rozwiązaniu umowy</w:t>
      </w:r>
      <w:r w:rsidRPr="00724ED9">
        <w:rPr>
          <w:rFonts w:ascii="Trebuchet MS" w:hAnsi="Trebuchet MS"/>
          <w:sz w:val="20"/>
          <w:szCs w:val="20"/>
        </w:rPr>
        <w:t>.</w:t>
      </w:r>
    </w:p>
    <w:p w14:paraId="417E872C" w14:textId="77777777" w:rsidR="00D55AF2" w:rsidRPr="00724ED9" w:rsidRDefault="00D55AF2" w:rsidP="00173169">
      <w:pPr>
        <w:numPr>
          <w:ilvl w:val="0"/>
          <w:numId w:val="11"/>
        </w:numPr>
        <w:tabs>
          <w:tab w:val="clear" w:pos="720"/>
          <w:tab w:val="num" w:pos="284"/>
        </w:tabs>
        <w:ind w:left="284" w:hanging="284"/>
        <w:jc w:val="both"/>
        <w:rPr>
          <w:rFonts w:ascii="Trebuchet MS" w:hAnsi="Trebuchet MS"/>
          <w:sz w:val="20"/>
          <w:szCs w:val="20"/>
        </w:rPr>
      </w:pPr>
      <w:r w:rsidRPr="00724ED9">
        <w:rPr>
          <w:rFonts w:ascii="Trebuchet MS" w:hAnsi="Trebuchet MS"/>
          <w:sz w:val="20"/>
          <w:szCs w:val="20"/>
        </w:rPr>
        <w:t xml:space="preserve">W przypadku nienależytego świadczenia usługi przez </w:t>
      </w:r>
      <w:r w:rsidR="00E143A5" w:rsidRPr="00724ED9">
        <w:rPr>
          <w:rFonts w:ascii="Trebuchet MS" w:hAnsi="Trebuchet MS"/>
          <w:sz w:val="20"/>
          <w:szCs w:val="20"/>
        </w:rPr>
        <w:t>Wykonawcę</w:t>
      </w:r>
      <w:r w:rsidRPr="00724ED9">
        <w:rPr>
          <w:rFonts w:ascii="Trebuchet MS" w:hAnsi="Trebuchet MS"/>
          <w:sz w:val="20"/>
          <w:szCs w:val="20"/>
        </w:rPr>
        <w:t>, Zamawiającemu przysługuje prawo do rozwiązania niniejszej umowy, bez okresu wypowiedzenia.</w:t>
      </w:r>
    </w:p>
    <w:p w14:paraId="607619CF" w14:textId="7C450C8E" w:rsidR="00D55AF2" w:rsidRPr="00DC0F97" w:rsidRDefault="00D55AF2" w:rsidP="00173169">
      <w:pPr>
        <w:pStyle w:val="Tekstpodstawowywcity"/>
        <w:numPr>
          <w:ilvl w:val="0"/>
          <w:numId w:val="11"/>
        </w:numPr>
        <w:tabs>
          <w:tab w:val="clear" w:pos="720"/>
          <w:tab w:val="num" w:pos="284"/>
        </w:tabs>
        <w:ind w:left="284" w:hanging="284"/>
        <w:jc w:val="both"/>
        <w:rPr>
          <w:rFonts w:ascii="Trebuchet MS" w:hAnsi="Trebuchet MS"/>
          <w:sz w:val="20"/>
          <w:szCs w:val="20"/>
        </w:rPr>
      </w:pPr>
      <w:r w:rsidRPr="00724ED9">
        <w:rPr>
          <w:rFonts w:ascii="Trebuchet MS" w:hAnsi="Trebuchet MS"/>
          <w:sz w:val="20"/>
          <w:szCs w:val="20"/>
        </w:rPr>
        <w:t xml:space="preserve">Urządzenia transmisji sygnałów stanowią własność </w:t>
      </w:r>
      <w:r w:rsidR="00591E86" w:rsidRPr="00724ED9">
        <w:rPr>
          <w:rFonts w:ascii="Trebuchet MS" w:hAnsi="Trebuchet MS"/>
          <w:sz w:val="20"/>
          <w:szCs w:val="20"/>
        </w:rPr>
        <w:t>W</w:t>
      </w:r>
      <w:r w:rsidRPr="00724ED9">
        <w:rPr>
          <w:rFonts w:ascii="Trebuchet MS" w:hAnsi="Trebuchet MS"/>
          <w:sz w:val="20"/>
          <w:szCs w:val="20"/>
        </w:rPr>
        <w:t>ykonawcy i zost</w:t>
      </w:r>
      <w:r w:rsidR="00981C3D">
        <w:rPr>
          <w:rFonts w:ascii="Trebuchet MS" w:hAnsi="Trebuchet MS"/>
          <w:sz w:val="20"/>
          <w:szCs w:val="20"/>
        </w:rPr>
        <w:t xml:space="preserve">aną zdemontowane po zakończeniu </w:t>
      </w:r>
      <w:r w:rsidRPr="00981C3D">
        <w:rPr>
          <w:rFonts w:ascii="Trebuchet MS" w:hAnsi="Trebuchet MS"/>
          <w:sz w:val="20"/>
          <w:szCs w:val="20"/>
        </w:rPr>
        <w:t>świadczenia usługi.</w:t>
      </w:r>
    </w:p>
    <w:p w14:paraId="2DC90679" w14:textId="77777777" w:rsidR="007B6FE8" w:rsidRPr="00724ED9" w:rsidRDefault="009A2BEC" w:rsidP="00DF45EF">
      <w:pPr>
        <w:jc w:val="center"/>
        <w:rPr>
          <w:rFonts w:ascii="Trebuchet MS" w:hAnsi="Trebuchet MS"/>
          <w:b/>
          <w:bCs/>
          <w:sz w:val="20"/>
          <w:szCs w:val="20"/>
        </w:rPr>
      </w:pPr>
      <w:r w:rsidRPr="00724ED9">
        <w:rPr>
          <w:rFonts w:ascii="Trebuchet MS" w:hAnsi="Trebuchet MS"/>
          <w:b/>
          <w:bCs/>
          <w:sz w:val="20"/>
          <w:szCs w:val="20"/>
        </w:rPr>
        <w:t>§ 6</w:t>
      </w:r>
      <w:r w:rsidR="00DF45EF" w:rsidRPr="00724ED9">
        <w:rPr>
          <w:rFonts w:ascii="Trebuchet MS" w:hAnsi="Trebuchet MS"/>
          <w:b/>
          <w:bCs/>
          <w:sz w:val="20"/>
          <w:szCs w:val="20"/>
        </w:rPr>
        <w:t xml:space="preserve"> </w:t>
      </w:r>
    </w:p>
    <w:p w14:paraId="61E74BD4" w14:textId="0FC0E413" w:rsidR="009A2BEC" w:rsidRPr="00774885" w:rsidRDefault="00DF45EF" w:rsidP="00774885">
      <w:pPr>
        <w:jc w:val="center"/>
        <w:rPr>
          <w:rFonts w:ascii="Trebuchet MS" w:hAnsi="Trebuchet MS"/>
          <w:b/>
          <w:bCs/>
          <w:sz w:val="20"/>
          <w:szCs w:val="20"/>
        </w:rPr>
      </w:pPr>
      <w:r w:rsidRPr="00724ED9">
        <w:rPr>
          <w:rFonts w:ascii="Trebuchet MS" w:hAnsi="Trebuchet MS"/>
          <w:b/>
          <w:bCs/>
          <w:sz w:val="20"/>
          <w:szCs w:val="20"/>
        </w:rPr>
        <w:t>Kary umowne</w:t>
      </w:r>
    </w:p>
    <w:p w14:paraId="0154E1AE" w14:textId="77777777" w:rsidR="00DF45EF" w:rsidRPr="00724ED9" w:rsidRDefault="00DF45EF" w:rsidP="00173169">
      <w:pPr>
        <w:numPr>
          <w:ilvl w:val="0"/>
          <w:numId w:val="48"/>
        </w:numPr>
        <w:ind w:left="357" w:hanging="357"/>
        <w:jc w:val="both"/>
        <w:rPr>
          <w:rFonts w:ascii="Trebuchet MS" w:hAnsi="Trebuchet MS"/>
          <w:sz w:val="20"/>
          <w:szCs w:val="20"/>
        </w:rPr>
      </w:pPr>
      <w:r w:rsidRPr="00724ED9">
        <w:rPr>
          <w:rFonts w:ascii="Trebuchet MS" w:hAnsi="Trebuchet MS"/>
          <w:sz w:val="20"/>
          <w:szCs w:val="20"/>
        </w:rPr>
        <w:t>Wykonawca zapłaci Zamawiającemu kary umowne:</w:t>
      </w:r>
    </w:p>
    <w:p w14:paraId="306285A3" w14:textId="77777777" w:rsidR="00DF45EF" w:rsidRPr="00724ED9" w:rsidRDefault="00DF45EF" w:rsidP="00173169">
      <w:pPr>
        <w:pStyle w:val="Akapitzlist"/>
        <w:numPr>
          <w:ilvl w:val="0"/>
          <w:numId w:val="49"/>
        </w:numPr>
        <w:spacing w:after="0" w:line="240" w:lineRule="auto"/>
        <w:ind w:left="357" w:hanging="357"/>
        <w:jc w:val="both"/>
        <w:rPr>
          <w:rFonts w:ascii="Trebuchet MS" w:hAnsi="Trebuchet MS"/>
          <w:sz w:val="20"/>
          <w:szCs w:val="20"/>
        </w:rPr>
      </w:pPr>
      <w:r w:rsidRPr="00724ED9">
        <w:rPr>
          <w:rFonts w:ascii="Trebuchet MS" w:hAnsi="Trebuchet MS"/>
          <w:sz w:val="20"/>
          <w:szCs w:val="20"/>
        </w:rPr>
        <w:t>w przypadku odstąpienia od Umowy w całości przez którąkolwiek ze Stron z przyczyn leżących po stronie Wykonawcy - w wysokości 10% wynagrodzenia brutto należnego za cały okres realizacji Umowy;</w:t>
      </w:r>
    </w:p>
    <w:p w14:paraId="4EAD853F" w14:textId="77777777" w:rsidR="00DF45EF" w:rsidRPr="002D02BD" w:rsidRDefault="00DF45EF" w:rsidP="00173169">
      <w:pPr>
        <w:numPr>
          <w:ilvl w:val="0"/>
          <w:numId w:val="49"/>
        </w:numPr>
        <w:ind w:left="357" w:hanging="357"/>
        <w:jc w:val="both"/>
        <w:rPr>
          <w:rFonts w:ascii="Trebuchet MS" w:hAnsi="Trebuchet MS"/>
          <w:sz w:val="20"/>
          <w:szCs w:val="20"/>
        </w:rPr>
      </w:pPr>
      <w:r w:rsidRPr="00724ED9">
        <w:rPr>
          <w:rFonts w:ascii="Trebuchet MS" w:hAnsi="Trebuchet MS"/>
          <w:sz w:val="20"/>
          <w:szCs w:val="20"/>
        </w:rPr>
        <w:t xml:space="preserve">odstąpienia od części Umowy przez którąkolwiek ze Stron z przyczyn leżących po stronie Wykonawcy - w wysokości 5% </w:t>
      </w:r>
      <w:r w:rsidRPr="002D02BD">
        <w:rPr>
          <w:rFonts w:ascii="Trebuchet MS" w:hAnsi="Trebuchet MS"/>
          <w:sz w:val="20"/>
          <w:szCs w:val="20"/>
        </w:rPr>
        <w:t>wynagrodzenia brutto należnego za cały okres realizacji Umowy;</w:t>
      </w:r>
    </w:p>
    <w:p w14:paraId="71DDAEB8" w14:textId="5AB363D7" w:rsidR="00DF45EF" w:rsidRPr="002D02BD" w:rsidRDefault="00706D28" w:rsidP="00173169">
      <w:pPr>
        <w:numPr>
          <w:ilvl w:val="0"/>
          <w:numId w:val="49"/>
        </w:numPr>
        <w:ind w:left="357" w:hanging="357"/>
        <w:jc w:val="both"/>
        <w:rPr>
          <w:rFonts w:ascii="Trebuchet MS" w:hAnsi="Trebuchet MS"/>
          <w:sz w:val="20"/>
          <w:szCs w:val="20"/>
        </w:rPr>
      </w:pPr>
      <w:r w:rsidRPr="002D02BD">
        <w:rPr>
          <w:rFonts w:ascii="Trebuchet MS" w:hAnsi="Trebuchet MS"/>
          <w:iCs/>
          <w:sz w:val="20"/>
          <w:szCs w:val="20"/>
        </w:rPr>
        <w:t>za zwłokę</w:t>
      </w:r>
      <w:r w:rsidR="00D46A36" w:rsidRPr="002D02BD">
        <w:rPr>
          <w:rFonts w:ascii="Trebuchet MS" w:hAnsi="Trebuchet MS"/>
          <w:sz w:val="20"/>
          <w:szCs w:val="20"/>
        </w:rPr>
        <w:t xml:space="preserve"> w rozpoczęciu świadczenia u</w:t>
      </w:r>
      <w:r w:rsidR="00DF45EF" w:rsidRPr="002D02BD">
        <w:rPr>
          <w:rFonts w:ascii="Trebuchet MS" w:hAnsi="Trebuchet MS"/>
          <w:sz w:val="20"/>
          <w:szCs w:val="20"/>
        </w:rPr>
        <w:t xml:space="preserve">sług, </w:t>
      </w:r>
      <w:r w:rsidR="00DF45EF" w:rsidRPr="002D02BD">
        <w:rPr>
          <w:rFonts w:ascii="Trebuchet MS" w:hAnsi="Trebuchet MS"/>
          <w:iCs/>
          <w:sz w:val="20"/>
          <w:szCs w:val="20"/>
        </w:rPr>
        <w:t>z przyczyn</w:t>
      </w:r>
      <w:r w:rsidR="00DF45EF" w:rsidRPr="002D02BD">
        <w:rPr>
          <w:rFonts w:ascii="Trebuchet MS" w:hAnsi="Trebuchet MS"/>
          <w:sz w:val="20"/>
          <w:szCs w:val="20"/>
        </w:rPr>
        <w:t xml:space="preserve"> </w:t>
      </w:r>
      <w:r w:rsidR="00DF45EF" w:rsidRPr="002D02BD">
        <w:rPr>
          <w:rFonts w:ascii="Trebuchet MS" w:hAnsi="Trebuchet MS"/>
          <w:iCs/>
          <w:sz w:val="20"/>
          <w:szCs w:val="20"/>
        </w:rPr>
        <w:t>leżących po stronie Wykonawcy</w:t>
      </w:r>
      <w:r w:rsidR="00DF45EF" w:rsidRPr="002D02BD">
        <w:rPr>
          <w:rFonts w:ascii="Trebuchet MS" w:hAnsi="Trebuchet MS"/>
          <w:sz w:val="20"/>
          <w:szCs w:val="20"/>
        </w:rPr>
        <w:t xml:space="preserve"> - </w:t>
      </w:r>
      <w:r w:rsidR="00657F4C" w:rsidRPr="002D02BD">
        <w:rPr>
          <w:rFonts w:ascii="Trebuchet MS" w:hAnsi="Trebuchet MS"/>
          <w:sz w:val="20"/>
          <w:szCs w:val="20"/>
        </w:rPr>
        <w:br/>
      </w:r>
      <w:r w:rsidR="00DF45EF" w:rsidRPr="002D02BD">
        <w:rPr>
          <w:rFonts w:ascii="Trebuchet MS" w:hAnsi="Trebuchet MS"/>
          <w:sz w:val="20"/>
          <w:szCs w:val="20"/>
        </w:rPr>
        <w:t xml:space="preserve">w wysokości 20% miesięcznego wynagrodzenia brutto wskazanego w § 4 ust. </w:t>
      </w:r>
      <w:r w:rsidR="0065706C" w:rsidRPr="002D02BD">
        <w:rPr>
          <w:rFonts w:ascii="Trebuchet MS" w:hAnsi="Trebuchet MS"/>
          <w:sz w:val="20"/>
          <w:szCs w:val="20"/>
        </w:rPr>
        <w:t>2</w:t>
      </w:r>
      <w:r w:rsidR="00D46A36" w:rsidRPr="002D02BD">
        <w:rPr>
          <w:rFonts w:ascii="Trebuchet MS" w:hAnsi="Trebuchet MS"/>
          <w:sz w:val="20"/>
          <w:szCs w:val="20"/>
        </w:rPr>
        <w:t xml:space="preserve"> </w:t>
      </w:r>
      <w:r w:rsidR="008404EE" w:rsidRPr="002D02BD">
        <w:rPr>
          <w:rFonts w:ascii="Trebuchet MS" w:hAnsi="Trebuchet MS"/>
          <w:sz w:val="20"/>
          <w:szCs w:val="20"/>
        </w:rPr>
        <w:t xml:space="preserve">odpowiednio </w:t>
      </w:r>
      <w:r w:rsidR="00D46A36" w:rsidRPr="002D02BD">
        <w:rPr>
          <w:rFonts w:ascii="Trebuchet MS" w:hAnsi="Trebuchet MS"/>
          <w:sz w:val="20"/>
          <w:szCs w:val="20"/>
        </w:rPr>
        <w:t>lit. a)</w:t>
      </w:r>
      <w:r w:rsidR="008404EE" w:rsidRPr="002D02BD">
        <w:rPr>
          <w:rFonts w:ascii="Trebuchet MS" w:hAnsi="Trebuchet MS"/>
          <w:sz w:val="20"/>
          <w:szCs w:val="20"/>
        </w:rPr>
        <w:t xml:space="preserve"> b) c) </w:t>
      </w:r>
      <w:r w:rsidR="00DF45EF" w:rsidRPr="002D02BD">
        <w:rPr>
          <w:rFonts w:ascii="Trebuchet MS" w:hAnsi="Trebuchet MS"/>
          <w:sz w:val="20"/>
          <w:szCs w:val="20"/>
        </w:rPr>
        <w:t xml:space="preserve">Umowy za każdy dzień </w:t>
      </w:r>
      <w:r w:rsidRPr="002D02BD">
        <w:rPr>
          <w:rFonts w:ascii="Trebuchet MS" w:hAnsi="Trebuchet MS"/>
          <w:iCs/>
          <w:sz w:val="20"/>
          <w:szCs w:val="20"/>
        </w:rPr>
        <w:t>zwłoki</w:t>
      </w:r>
      <w:r w:rsidR="00DF45EF" w:rsidRPr="002D02BD">
        <w:rPr>
          <w:rFonts w:ascii="Trebuchet MS" w:hAnsi="Trebuchet MS"/>
          <w:sz w:val="20"/>
          <w:szCs w:val="20"/>
        </w:rPr>
        <w:t>;</w:t>
      </w:r>
    </w:p>
    <w:p w14:paraId="6084AF7E" w14:textId="55288014" w:rsidR="00DF45EF" w:rsidRPr="002D02BD" w:rsidRDefault="00D46A36" w:rsidP="00020BCB">
      <w:pPr>
        <w:numPr>
          <w:ilvl w:val="0"/>
          <w:numId w:val="49"/>
        </w:numPr>
        <w:jc w:val="both"/>
        <w:rPr>
          <w:rFonts w:ascii="Trebuchet MS" w:hAnsi="Trebuchet MS"/>
          <w:sz w:val="20"/>
          <w:szCs w:val="20"/>
        </w:rPr>
      </w:pPr>
      <w:r w:rsidRPr="002D02BD">
        <w:rPr>
          <w:rFonts w:ascii="Trebuchet MS" w:hAnsi="Trebuchet MS"/>
          <w:sz w:val="20"/>
          <w:szCs w:val="20"/>
        </w:rPr>
        <w:t>za przerwę w świadczeniu u</w:t>
      </w:r>
      <w:r w:rsidR="00DF45EF" w:rsidRPr="002D02BD">
        <w:rPr>
          <w:rFonts w:ascii="Trebuchet MS" w:hAnsi="Trebuchet MS"/>
          <w:sz w:val="20"/>
          <w:szCs w:val="20"/>
        </w:rPr>
        <w:t xml:space="preserve">sług, z </w:t>
      </w:r>
      <w:r w:rsidR="00DF45EF" w:rsidRPr="002D02BD">
        <w:rPr>
          <w:rFonts w:ascii="Trebuchet MS" w:hAnsi="Trebuchet MS"/>
          <w:iCs/>
          <w:sz w:val="20"/>
          <w:szCs w:val="20"/>
        </w:rPr>
        <w:t>przyczyn leżących po stronie</w:t>
      </w:r>
      <w:r w:rsidR="00DF45EF" w:rsidRPr="002D02BD">
        <w:rPr>
          <w:rFonts w:ascii="Trebuchet MS" w:hAnsi="Trebuchet MS"/>
          <w:sz w:val="20"/>
          <w:szCs w:val="20"/>
        </w:rPr>
        <w:t xml:space="preserve"> </w:t>
      </w:r>
      <w:r w:rsidR="00DF45EF" w:rsidRPr="002D02BD">
        <w:rPr>
          <w:rFonts w:ascii="Trebuchet MS" w:hAnsi="Trebuchet MS"/>
          <w:iCs/>
          <w:sz w:val="20"/>
          <w:szCs w:val="20"/>
        </w:rPr>
        <w:t>Wykonawcy</w:t>
      </w:r>
      <w:r w:rsidR="00DF45EF" w:rsidRPr="002D02BD">
        <w:rPr>
          <w:rFonts w:ascii="Trebuchet MS" w:hAnsi="Trebuchet MS"/>
          <w:sz w:val="20"/>
          <w:szCs w:val="20"/>
        </w:rPr>
        <w:t xml:space="preserve"> – w wysokości 20 % miesięcznego wynagrodzenia brutto wskazanego w § 4 ust. </w:t>
      </w:r>
      <w:r w:rsidR="0004444A" w:rsidRPr="002D02BD">
        <w:rPr>
          <w:rFonts w:ascii="Trebuchet MS" w:hAnsi="Trebuchet MS"/>
          <w:sz w:val="20"/>
          <w:szCs w:val="20"/>
        </w:rPr>
        <w:t>2</w:t>
      </w:r>
      <w:r w:rsidR="00020BCB" w:rsidRPr="002D02BD">
        <w:t xml:space="preserve"> </w:t>
      </w:r>
      <w:r w:rsidR="00020BCB" w:rsidRPr="002D02BD">
        <w:rPr>
          <w:rFonts w:ascii="Trebuchet MS" w:hAnsi="Trebuchet MS"/>
          <w:sz w:val="20"/>
          <w:szCs w:val="20"/>
        </w:rPr>
        <w:t>odpowiednio</w:t>
      </w:r>
      <w:r w:rsidRPr="002D02BD">
        <w:rPr>
          <w:rFonts w:ascii="Trebuchet MS" w:hAnsi="Trebuchet MS"/>
          <w:sz w:val="20"/>
          <w:szCs w:val="20"/>
        </w:rPr>
        <w:t xml:space="preserve"> lit. a)</w:t>
      </w:r>
      <w:r w:rsidR="008404EE" w:rsidRPr="002D02BD">
        <w:t xml:space="preserve"> </w:t>
      </w:r>
      <w:r w:rsidR="008404EE" w:rsidRPr="002D02BD">
        <w:rPr>
          <w:rFonts w:ascii="Trebuchet MS" w:hAnsi="Trebuchet MS"/>
          <w:sz w:val="20"/>
          <w:szCs w:val="20"/>
        </w:rPr>
        <w:t xml:space="preserve">b) c) </w:t>
      </w:r>
      <w:r w:rsidR="00DF45EF" w:rsidRPr="002D02BD">
        <w:rPr>
          <w:rFonts w:ascii="Trebuchet MS" w:hAnsi="Trebuchet MS"/>
          <w:sz w:val="20"/>
          <w:szCs w:val="20"/>
        </w:rPr>
        <w:t xml:space="preserve"> Umowy za każdy dzień przerwy;</w:t>
      </w:r>
    </w:p>
    <w:p w14:paraId="5D4D6F48" w14:textId="1F6AE721" w:rsidR="00DF45EF" w:rsidRPr="002D02BD" w:rsidRDefault="00706D28" w:rsidP="00020BCB">
      <w:pPr>
        <w:numPr>
          <w:ilvl w:val="0"/>
          <w:numId w:val="49"/>
        </w:numPr>
        <w:jc w:val="both"/>
        <w:rPr>
          <w:rFonts w:ascii="Trebuchet MS" w:hAnsi="Trebuchet MS"/>
          <w:sz w:val="20"/>
          <w:szCs w:val="20"/>
        </w:rPr>
      </w:pPr>
      <w:r w:rsidRPr="002D02BD">
        <w:rPr>
          <w:rFonts w:ascii="Trebuchet MS" w:hAnsi="Trebuchet MS"/>
          <w:iCs/>
          <w:sz w:val="20"/>
          <w:szCs w:val="20"/>
        </w:rPr>
        <w:lastRenderedPageBreak/>
        <w:t>za zwłokę</w:t>
      </w:r>
      <w:r w:rsidR="00DF45EF" w:rsidRPr="002D02BD">
        <w:rPr>
          <w:rFonts w:ascii="Trebuchet MS" w:hAnsi="Trebuchet MS"/>
          <w:sz w:val="20"/>
          <w:szCs w:val="20"/>
        </w:rPr>
        <w:t xml:space="preserve"> w usunięciu nieprawidłowości w okresie wykonywania przedmiotu Umowy, </w:t>
      </w:r>
      <w:r w:rsidR="00DF45EF" w:rsidRPr="002D02BD">
        <w:rPr>
          <w:rFonts w:ascii="Trebuchet MS" w:hAnsi="Trebuchet MS"/>
          <w:iCs/>
          <w:sz w:val="20"/>
          <w:szCs w:val="20"/>
        </w:rPr>
        <w:t>z przyczyn leżących po stronie Wykonawcy</w:t>
      </w:r>
      <w:r w:rsidR="00DF45EF" w:rsidRPr="002D02BD">
        <w:rPr>
          <w:rFonts w:ascii="Trebuchet MS" w:hAnsi="Trebuchet MS"/>
          <w:sz w:val="20"/>
          <w:szCs w:val="20"/>
        </w:rPr>
        <w:t xml:space="preserve"> - w wysokości 20% miesięcznego wynagrodzeni</w:t>
      </w:r>
      <w:r w:rsidR="0065706C" w:rsidRPr="002D02BD">
        <w:rPr>
          <w:rFonts w:ascii="Trebuchet MS" w:hAnsi="Trebuchet MS"/>
          <w:sz w:val="20"/>
          <w:szCs w:val="20"/>
        </w:rPr>
        <w:t xml:space="preserve">a brutto wskazanego </w:t>
      </w:r>
      <w:r w:rsidR="00D31061" w:rsidRPr="002D02BD">
        <w:rPr>
          <w:rFonts w:ascii="Trebuchet MS" w:hAnsi="Trebuchet MS"/>
          <w:sz w:val="20"/>
          <w:szCs w:val="20"/>
        </w:rPr>
        <w:br/>
      </w:r>
      <w:r w:rsidR="0065706C" w:rsidRPr="002D02BD">
        <w:rPr>
          <w:rFonts w:ascii="Trebuchet MS" w:hAnsi="Trebuchet MS"/>
          <w:sz w:val="20"/>
          <w:szCs w:val="20"/>
        </w:rPr>
        <w:t>w § 4 ust. 2</w:t>
      </w:r>
      <w:r w:rsidR="00DF45EF" w:rsidRPr="002D02BD">
        <w:rPr>
          <w:rFonts w:ascii="Trebuchet MS" w:hAnsi="Trebuchet MS"/>
          <w:sz w:val="20"/>
          <w:szCs w:val="20"/>
        </w:rPr>
        <w:t xml:space="preserve"> </w:t>
      </w:r>
      <w:r w:rsidR="00020BCB" w:rsidRPr="002D02BD">
        <w:rPr>
          <w:rFonts w:ascii="Trebuchet MS" w:hAnsi="Trebuchet MS"/>
          <w:sz w:val="20"/>
          <w:szCs w:val="20"/>
        </w:rPr>
        <w:t xml:space="preserve">odpowiednio </w:t>
      </w:r>
      <w:r w:rsidR="00D46A36" w:rsidRPr="002D02BD">
        <w:rPr>
          <w:rFonts w:ascii="Trebuchet MS" w:hAnsi="Trebuchet MS"/>
          <w:sz w:val="20"/>
          <w:szCs w:val="20"/>
        </w:rPr>
        <w:t>lit. a)</w:t>
      </w:r>
      <w:r w:rsidR="008404EE" w:rsidRPr="002D02BD">
        <w:t xml:space="preserve"> </w:t>
      </w:r>
      <w:r w:rsidR="008404EE" w:rsidRPr="002D02BD">
        <w:rPr>
          <w:rFonts w:ascii="Trebuchet MS" w:hAnsi="Trebuchet MS"/>
          <w:sz w:val="20"/>
          <w:szCs w:val="20"/>
        </w:rPr>
        <w:t xml:space="preserve">b) c) </w:t>
      </w:r>
      <w:r w:rsidR="00D46A36" w:rsidRPr="002D02BD">
        <w:rPr>
          <w:rFonts w:ascii="Trebuchet MS" w:hAnsi="Trebuchet MS"/>
          <w:sz w:val="20"/>
          <w:szCs w:val="20"/>
        </w:rPr>
        <w:t xml:space="preserve"> </w:t>
      </w:r>
      <w:r w:rsidR="00DF45EF" w:rsidRPr="002D02BD">
        <w:rPr>
          <w:rFonts w:ascii="Trebuchet MS" w:hAnsi="Trebuchet MS"/>
          <w:sz w:val="20"/>
          <w:szCs w:val="20"/>
        </w:rPr>
        <w:t xml:space="preserve">Umowy za każdy rozpoczęty dzień </w:t>
      </w:r>
      <w:r w:rsidRPr="002D02BD">
        <w:rPr>
          <w:rFonts w:ascii="Trebuchet MS" w:hAnsi="Trebuchet MS"/>
          <w:iCs/>
          <w:sz w:val="20"/>
          <w:szCs w:val="20"/>
        </w:rPr>
        <w:t>zwłoki</w:t>
      </w:r>
      <w:r w:rsidR="00DF45EF" w:rsidRPr="002D02BD">
        <w:rPr>
          <w:rFonts w:ascii="Trebuchet MS" w:hAnsi="Trebuchet MS"/>
          <w:sz w:val="20"/>
          <w:szCs w:val="20"/>
        </w:rPr>
        <w:t xml:space="preserve"> licząc od dnia następnego po dniu wyznaczonym na usunięcie nieprawidłowości;</w:t>
      </w:r>
    </w:p>
    <w:p w14:paraId="7EB2F651" w14:textId="6A7A1DB2" w:rsidR="00DF45EF" w:rsidRPr="002D02BD" w:rsidRDefault="00DF45EF" w:rsidP="00020BCB">
      <w:pPr>
        <w:numPr>
          <w:ilvl w:val="0"/>
          <w:numId w:val="49"/>
        </w:numPr>
        <w:jc w:val="both"/>
        <w:rPr>
          <w:rFonts w:ascii="Trebuchet MS" w:hAnsi="Trebuchet MS"/>
          <w:sz w:val="20"/>
          <w:szCs w:val="20"/>
        </w:rPr>
      </w:pPr>
      <w:r w:rsidRPr="002D02BD">
        <w:rPr>
          <w:rFonts w:ascii="Trebuchet MS" w:hAnsi="Trebuchet MS"/>
          <w:sz w:val="20"/>
          <w:szCs w:val="20"/>
        </w:rPr>
        <w:t xml:space="preserve">za stwierdzenie rażących zaniedbań w realizacji przedmiotu Umowy, w tym w szczególności w przypadku </w:t>
      </w:r>
      <w:r w:rsidRPr="002D02BD">
        <w:rPr>
          <w:rFonts w:ascii="Trebuchet MS" w:hAnsi="Trebuchet MS"/>
          <w:iCs/>
          <w:sz w:val="20"/>
          <w:szCs w:val="20"/>
        </w:rPr>
        <w:t>trzykrotnego</w:t>
      </w:r>
      <w:r w:rsidRPr="002D02BD">
        <w:rPr>
          <w:rFonts w:ascii="Trebuchet MS" w:hAnsi="Trebuchet MS"/>
          <w:sz w:val="20"/>
          <w:szCs w:val="20"/>
        </w:rPr>
        <w:t xml:space="preserve"> powtórzenia się nieprawidłowości w świadczeniu Usług – w wysokości 50% miesięcznego wynagrodzenia brutto wskazanego w § 4 ust. </w:t>
      </w:r>
      <w:r w:rsidR="0065706C" w:rsidRPr="002D02BD">
        <w:rPr>
          <w:rFonts w:ascii="Trebuchet MS" w:hAnsi="Trebuchet MS"/>
          <w:sz w:val="20"/>
          <w:szCs w:val="20"/>
        </w:rPr>
        <w:t>2</w:t>
      </w:r>
      <w:r w:rsidR="00020BCB" w:rsidRPr="002D02BD">
        <w:t xml:space="preserve"> </w:t>
      </w:r>
      <w:r w:rsidR="00020BCB" w:rsidRPr="002D02BD">
        <w:rPr>
          <w:rFonts w:ascii="Trebuchet MS" w:hAnsi="Trebuchet MS"/>
          <w:sz w:val="20"/>
          <w:szCs w:val="20"/>
        </w:rPr>
        <w:t>odpowiednio</w:t>
      </w:r>
      <w:r w:rsidRPr="002D02BD">
        <w:rPr>
          <w:rFonts w:ascii="Trebuchet MS" w:hAnsi="Trebuchet MS"/>
          <w:sz w:val="20"/>
          <w:szCs w:val="20"/>
        </w:rPr>
        <w:t xml:space="preserve"> </w:t>
      </w:r>
      <w:r w:rsidR="00D46A36" w:rsidRPr="002D02BD">
        <w:rPr>
          <w:rFonts w:ascii="Trebuchet MS" w:hAnsi="Trebuchet MS"/>
          <w:sz w:val="20"/>
          <w:szCs w:val="20"/>
        </w:rPr>
        <w:t xml:space="preserve">lit. </w:t>
      </w:r>
      <w:r w:rsidR="008404EE" w:rsidRPr="002D02BD">
        <w:rPr>
          <w:rFonts w:ascii="Trebuchet MS" w:hAnsi="Trebuchet MS"/>
          <w:sz w:val="20"/>
          <w:szCs w:val="20"/>
        </w:rPr>
        <w:t>a)</w:t>
      </w:r>
      <w:r w:rsidR="008404EE" w:rsidRPr="002D02BD">
        <w:t xml:space="preserve"> </w:t>
      </w:r>
      <w:r w:rsidR="008404EE" w:rsidRPr="002D02BD">
        <w:rPr>
          <w:rFonts w:ascii="Trebuchet MS" w:hAnsi="Trebuchet MS"/>
          <w:sz w:val="20"/>
          <w:szCs w:val="20"/>
        </w:rPr>
        <w:t>b) c)</w:t>
      </w:r>
      <w:r w:rsidR="00D46A36" w:rsidRPr="002D02BD">
        <w:rPr>
          <w:rFonts w:ascii="Trebuchet MS" w:hAnsi="Trebuchet MS"/>
          <w:sz w:val="20"/>
          <w:szCs w:val="20"/>
        </w:rPr>
        <w:t xml:space="preserve"> </w:t>
      </w:r>
      <w:r w:rsidRPr="002D02BD">
        <w:rPr>
          <w:rFonts w:ascii="Trebuchet MS" w:hAnsi="Trebuchet MS"/>
          <w:sz w:val="20"/>
          <w:szCs w:val="20"/>
        </w:rPr>
        <w:t>Umowy;</w:t>
      </w:r>
    </w:p>
    <w:p w14:paraId="32A08779" w14:textId="700998AF" w:rsidR="00DF45EF" w:rsidRPr="002D02BD" w:rsidRDefault="00DF45EF" w:rsidP="00020BCB">
      <w:pPr>
        <w:numPr>
          <w:ilvl w:val="0"/>
          <w:numId w:val="49"/>
        </w:numPr>
        <w:jc w:val="both"/>
        <w:rPr>
          <w:rFonts w:ascii="Trebuchet MS" w:hAnsi="Trebuchet MS"/>
          <w:sz w:val="20"/>
          <w:szCs w:val="20"/>
        </w:rPr>
      </w:pPr>
      <w:r w:rsidRPr="002D02BD">
        <w:rPr>
          <w:rFonts w:ascii="Trebuchet MS" w:hAnsi="Trebuchet MS"/>
          <w:sz w:val="20"/>
          <w:szCs w:val="20"/>
        </w:rPr>
        <w:t>w przypadku nieprzedłożenia przez Wykonawcę dowodu zawarcia umowy ubezpieczenia, warunków odpowiedzialności ubezpieczyciela lub dowodu opłacenia składki - w wysokości 20 % wynagro</w:t>
      </w:r>
      <w:r w:rsidR="00B94B98" w:rsidRPr="002D02BD">
        <w:rPr>
          <w:rFonts w:ascii="Trebuchet MS" w:hAnsi="Trebuchet MS"/>
          <w:sz w:val="20"/>
          <w:szCs w:val="20"/>
        </w:rPr>
        <w:t>dzenia brutto wskazanego w  § 4</w:t>
      </w:r>
      <w:r w:rsidR="0065706C" w:rsidRPr="002D02BD">
        <w:rPr>
          <w:rFonts w:ascii="Trebuchet MS" w:hAnsi="Trebuchet MS"/>
          <w:sz w:val="20"/>
          <w:szCs w:val="20"/>
        </w:rPr>
        <w:t xml:space="preserve"> ust. </w:t>
      </w:r>
      <w:r w:rsidR="00A7169C">
        <w:rPr>
          <w:rFonts w:ascii="Trebuchet MS" w:hAnsi="Trebuchet MS"/>
          <w:sz w:val="20"/>
          <w:szCs w:val="20"/>
        </w:rPr>
        <w:t xml:space="preserve">1 </w:t>
      </w:r>
      <w:r w:rsidRPr="002D02BD">
        <w:rPr>
          <w:rFonts w:ascii="Trebuchet MS" w:hAnsi="Trebuchet MS"/>
          <w:sz w:val="20"/>
          <w:szCs w:val="20"/>
        </w:rPr>
        <w:t>Umowy.</w:t>
      </w:r>
    </w:p>
    <w:p w14:paraId="537A0526" w14:textId="77777777" w:rsidR="00DF45EF" w:rsidRPr="00724ED9" w:rsidRDefault="00DF45EF" w:rsidP="00173169">
      <w:pPr>
        <w:numPr>
          <w:ilvl w:val="0"/>
          <w:numId w:val="50"/>
        </w:numPr>
        <w:jc w:val="both"/>
        <w:rPr>
          <w:rFonts w:ascii="Trebuchet MS" w:hAnsi="Trebuchet MS"/>
          <w:sz w:val="20"/>
          <w:szCs w:val="20"/>
        </w:rPr>
      </w:pPr>
      <w:r w:rsidRPr="002D02BD">
        <w:rPr>
          <w:rFonts w:ascii="Trebuchet MS" w:hAnsi="Trebuchet MS"/>
          <w:sz w:val="20"/>
          <w:szCs w:val="20"/>
        </w:rPr>
        <w:t xml:space="preserve">Zamawiający może potrącić naliczone kary </w:t>
      </w:r>
      <w:r w:rsidRPr="00724ED9">
        <w:rPr>
          <w:rFonts w:ascii="Trebuchet MS" w:hAnsi="Trebuchet MS"/>
          <w:sz w:val="20"/>
          <w:szCs w:val="20"/>
        </w:rPr>
        <w:t>umowne ze swoich zobowiązań wobec Wykonawcy, na co przez podpisanie Umowy wyraża zgodę Wykonawca.</w:t>
      </w:r>
    </w:p>
    <w:p w14:paraId="0B2454A1" w14:textId="77777777" w:rsidR="00DF45EF" w:rsidRPr="00724ED9" w:rsidRDefault="00DF45EF" w:rsidP="00173169">
      <w:pPr>
        <w:numPr>
          <w:ilvl w:val="0"/>
          <w:numId w:val="50"/>
        </w:numPr>
        <w:ind w:left="357" w:hanging="357"/>
        <w:jc w:val="both"/>
        <w:rPr>
          <w:rFonts w:ascii="Trebuchet MS" w:hAnsi="Trebuchet MS"/>
          <w:sz w:val="20"/>
          <w:szCs w:val="20"/>
        </w:rPr>
      </w:pPr>
      <w:r w:rsidRPr="00724ED9">
        <w:rPr>
          <w:rFonts w:ascii="Trebuchet MS" w:hAnsi="Trebuchet MS"/>
          <w:sz w:val="20"/>
          <w:szCs w:val="20"/>
        </w:rPr>
        <w:t>W przypadku, gdy potrącenie kary umownej z wynagrodzenia Wykonawcy nie będzie możliwe, Wykonawca zobowiązuje się do zapłaty kary umownej w terminie 14 dni roboczych od dnia otrzymania noty obciążeniowej wystawionej przez Zamawiającego.</w:t>
      </w:r>
    </w:p>
    <w:p w14:paraId="0BCF6574" w14:textId="77777777" w:rsidR="00DF45EF" w:rsidRPr="00724ED9" w:rsidRDefault="00DF45EF" w:rsidP="00173169">
      <w:pPr>
        <w:numPr>
          <w:ilvl w:val="0"/>
          <w:numId w:val="50"/>
        </w:numPr>
        <w:ind w:left="357" w:hanging="357"/>
        <w:jc w:val="both"/>
        <w:rPr>
          <w:rFonts w:ascii="Trebuchet MS" w:hAnsi="Trebuchet MS"/>
          <w:sz w:val="20"/>
          <w:szCs w:val="20"/>
        </w:rPr>
      </w:pPr>
      <w:r w:rsidRPr="00724ED9">
        <w:rPr>
          <w:rFonts w:ascii="Trebuchet MS" w:hAnsi="Trebuchet MS"/>
          <w:sz w:val="20"/>
          <w:szCs w:val="20"/>
        </w:rPr>
        <w:t>Zamawiający zastrzega sobie prawo do odszkodowania uzupełniającego, przewyższającego wysokość kar umownych, do wysokości rzeczywiście poniesionej szkody na zasadach ogólnych określonych przepisami Kodeksu cywilnego.</w:t>
      </w:r>
    </w:p>
    <w:p w14:paraId="2E73D920" w14:textId="519B4C8A" w:rsidR="009A2BEC" w:rsidRDefault="009A2BEC" w:rsidP="009A2BEC">
      <w:pPr>
        <w:jc w:val="center"/>
        <w:rPr>
          <w:rFonts w:ascii="Trebuchet MS" w:hAnsi="Trebuchet MS"/>
          <w:b/>
          <w:bCs/>
          <w:sz w:val="20"/>
          <w:szCs w:val="20"/>
        </w:rPr>
      </w:pPr>
    </w:p>
    <w:p w14:paraId="64581FE9" w14:textId="06CC2AD5" w:rsidR="00064BD9" w:rsidRPr="0002382E" w:rsidRDefault="00D7136D" w:rsidP="00064BD9">
      <w:pPr>
        <w:jc w:val="center"/>
        <w:rPr>
          <w:rFonts w:ascii="Trebuchet MS" w:hAnsi="Trebuchet MS"/>
          <w:b/>
          <w:bCs/>
          <w:sz w:val="20"/>
          <w:szCs w:val="20"/>
        </w:rPr>
      </w:pPr>
      <w:r>
        <w:rPr>
          <w:rFonts w:ascii="Trebuchet MS" w:hAnsi="Trebuchet MS"/>
          <w:b/>
          <w:bCs/>
          <w:sz w:val="20"/>
          <w:szCs w:val="20"/>
        </w:rPr>
        <w:t>§ 7</w:t>
      </w:r>
      <w:r w:rsidR="00064BD9" w:rsidRPr="0002382E">
        <w:rPr>
          <w:rFonts w:ascii="Trebuchet MS" w:hAnsi="Trebuchet MS"/>
          <w:b/>
          <w:bCs/>
          <w:sz w:val="20"/>
          <w:szCs w:val="20"/>
        </w:rPr>
        <w:t xml:space="preserve"> </w:t>
      </w:r>
    </w:p>
    <w:p w14:paraId="0322D722" w14:textId="1085E0F3" w:rsidR="00064BD9" w:rsidRPr="0002382E" w:rsidRDefault="00064BD9" w:rsidP="00064BD9">
      <w:pPr>
        <w:jc w:val="center"/>
        <w:rPr>
          <w:rFonts w:ascii="Trebuchet MS" w:hAnsi="Trebuchet MS"/>
          <w:b/>
          <w:bCs/>
          <w:sz w:val="20"/>
          <w:szCs w:val="20"/>
        </w:rPr>
      </w:pPr>
      <w:r w:rsidRPr="0002382E">
        <w:rPr>
          <w:rFonts w:ascii="Trebuchet MS" w:hAnsi="Trebuchet MS"/>
          <w:b/>
          <w:bCs/>
          <w:sz w:val="20"/>
          <w:szCs w:val="20"/>
        </w:rPr>
        <w:t>Ubezpieczenie odpowiedzialności cywilnej</w:t>
      </w:r>
    </w:p>
    <w:p w14:paraId="7B1379C7" w14:textId="77777777" w:rsidR="00064BD9" w:rsidRPr="0002382E" w:rsidRDefault="00064BD9" w:rsidP="00064BD9">
      <w:pPr>
        <w:jc w:val="center"/>
        <w:rPr>
          <w:rFonts w:ascii="Trebuchet MS" w:hAnsi="Trebuchet MS"/>
          <w:sz w:val="20"/>
          <w:szCs w:val="20"/>
        </w:rPr>
      </w:pPr>
    </w:p>
    <w:p w14:paraId="6AA3DC1C" w14:textId="10BDA753" w:rsidR="00064BD9" w:rsidRPr="0002382E" w:rsidRDefault="00064BD9" w:rsidP="00173169">
      <w:pPr>
        <w:numPr>
          <w:ilvl w:val="0"/>
          <w:numId w:val="58"/>
        </w:numPr>
        <w:spacing w:after="160" w:line="259" w:lineRule="auto"/>
        <w:jc w:val="both"/>
        <w:rPr>
          <w:rFonts w:ascii="Trebuchet MS" w:hAnsi="Trebuchet MS"/>
          <w:sz w:val="20"/>
          <w:szCs w:val="20"/>
        </w:rPr>
      </w:pPr>
      <w:r w:rsidRPr="0002382E">
        <w:rPr>
          <w:rFonts w:ascii="Trebuchet MS" w:hAnsi="Trebuchet MS"/>
          <w:sz w:val="20"/>
          <w:szCs w:val="20"/>
        </w:rPr>
        <w:t>Wykonawca (</w:t>
      </w:r>
      <w:r w:rsidRPr="0002382E">
        <w:rPr>
          <w:rFonts w:ascii="Trebuchet MS" w:hAnsi="Trebuchet MS"/>
          <w:i/>
          <w:sz w:val="20"/>
          <w:szCs w:val="20"/>
        </w:rPr>
        <w:t>każdy członek Konsorcjum)</w:t>
      </w:r>
      <w:r w:rsidRPr="0002382E">
        <w:rPr>
          <w:rFonts w:ascii="Trebuchet MS" w:hAnsi="Trebuchet MS"/>
          <w:sz w:val="20"/>
          <w:szCs w:val="20"/>
        </w:rPr>
        <w:t xml:space="preserve"> zobowiązuje się posiadać przez cały okres obowiązywania Umowy </w:t>
      </w:r>
      <w:r w:rsidRPr="0002382E">
        <w:rPr>
          <w:rFonts w:ascii="Trebuchet MS" w:hAnsi="Trebuchet MS"/>
          <w:b/>
          <w:sz w:val="20"/>
          <w:szCs w:val="20"/>
        </w:rPr>
        <w:t>ubezpieczenie odpowiedzialności cywilnej</w:t>
      </w:r>
      <w:r w:rsidRPr="0002382E">
        <w:rPr>
          <w:rFonts w:ascii="Trebuchet MS" w:hAnsi="Trebuchet MS"/>
          <w:sz w:val="20"/>
          <w:szCs w:val="20"/>
        </w:rPr>
        <w:t xml:space="preserve"> w zakresie prowadzonej działalności, </w:t>
      </w:r>
      <w:r w:rsidRPr="0002382E">
        <w:rPr>
          <w:rFonts w:ascii="Trebuchet MS" w:hAnsi="Trebuchet MS"/>
          <w:b/>
          <w:sz w:val="20"/>
          <w:szCs w:val="20"/>
        </w:rPr>
        <w:t xml:space="preserve">z sumą ubezpieczenia nie mniejszą niż </w:t>
      </w:r>
      <w:r w:rsidR="00F92FEA">
        <w:rPr>
          <w:rFonts w:ascii="Trebuchet MS" w:hAnsi="Trebuchet MS"/>
          <w:b/>
          <w:sz w:val="20"/>
          <w:szCs w:val="20"/>
        </w:rPr>
        <w:t>10</w:t>
      </w:r>
      <w:r w:rsidRPr="00827428">
        <w:rPr>
          <w:rFonts w:ascii="Trebuchet MS" w:hAnsi="Trebuchet MS"/>
          <w:b/>
          <w:sz w:val="20"/>
          <w:szCs w:val="20"/>
        </w:rPr>
        <w:t> 000 000,00 zł</w:t>
      </w:r>
      <w:r w:rsidRPr="0002382E">
        <w:rPr>
          <w:rFonts w:ascii="Trebuchet MS" w:hAnsi="Trebuchet MS"/>
          <w:sz w:val="20"/>
          <w:szCs w:val="20"/>
        </w:rPr>
        <w:t xml:space="preserve"> dla jednej i wszystkich szkód. Jeżeli suma ubezpieczenia wyrażona jest w innej walucie niż złoty, zostanie przeliczona według średniego kursu NBP na dzień zawarcia Umowy.</w:t>
      </w:r>
    </w:p>
    <w:p w14:paraId="2B40172F" w14:textId="7F2A0EA9" w:rsidR="00064BD9" w:rsidRPr="0002382E" w:rsidRDefault="00064BD9" w:rsidP="00173169">
      <w:pPr>
        <w:numPr>
          <w:ilvl w:val="0"/>
          <w:numId w:val="58"/>
        </w:numPr>
        <w:spacing w:after="160" w:line="259" w:lineRule="auto"/>
        <w:jc w:val="both"/>
        <w:rPr>
          <w:rFonts w:ascii="Trebuchet MS" w:hAnsi="Trebuchet MS"/>
          <w:sz w:val="20"/>
          <w:szCs w:val="20"/>
        </w:rPr>
      </w:pPr>
      <w:r w:rsidRPr="0002382E">
        <w:rPr>
          <w:rFonts w:ascii="Trebuchet MS" w:hAnsi="Trebuchet MS"/>
          <w:sz w:val="20"/>
          <w:szCs w:val="20"/>
        </w:rPr>
        <w:t xml:space="preserve">Wykonawca zobowiązany jest przedłożyć Zamawiającemu, </w:t>
      </w:r>
      <w:r w:rsidRPr="002E1BB0">
        <w:rPr>
          <w:rFonts w:ascii="Trebuchet MS" w:hAnsi="Trebuchet MS"/>
          <w:sz w:val="20"/>
          <w:szCs w:val="20"/>
        </w:rPr>
        <w:t>jako załącznik</w:t>
      </w:r>
      <w:r w:rsidR="00D7136D" w:rsidRPr="002E1BB0">
        <w:rPr>
          <w:rFonts w:ascii="Trebuchet MS" w:hAnsi="Trebuchet MS"/>
          <w:sz w:val="20"/>
          <w:szCs w:val="20"/>
        </w:rPr>
        <w:t xml:space="preserve"> </w:t>
      </w:r>
      <w:r w:rsidR="002D02BD">
        <w:rPr>
          <w:rFonts w:ascii="Trebuchet MS" w:hAnsi="Trebuchet MS"/>
          <w:sz w:val="20"/>
          <w:szCs w:val="20"/>
        </w:rPr>
        <w:t>nr 4</w:t>
      </w:r>
      <w:r w:rsidRPr="009F49A1">
        <w:rPr>
          <w:rFonts w:ascii="Trebuchet MS" w:hAnsi="Trebuchet MS"/>
          <w:sz w:val="20"/>
          <w:szCs w:val="20"/>
        </w:rPr>
        <w:t xml:space="preserve"> </w:t>
      </w:r>
      <w:r w:rsidRPr="002E1BB0">
        <w:rPr>
          <w:rFonts w:ascii="Trebuchet MS" w:hAnsi="Trebuchet MS"/>
          <w:sz w:val="20"/>
          <w:szCs w:val="20"/>
        </w:rPr>
        <w:t xml:space="preserve">niniejszej umowy, </w:t>
      </w:r>
      <w:r w:rsidRPr="0002382E">
        <w:rPr>
          <w:rFonts w:ascii="Trebuchet MS" w:hAnsi="Trebuchet MS"/>
          <w:sz w:val="20"/>
          <w:szCs w:val="20"/>
        </w:rPr>
        <w:t xml:space="preserve">dowód zawarcia umowy ubezpieczenia, warunki odpowiedzialności ubezpieczyciela oraz dowód opłacenia składki. </w:t>
      </w:r>
    </w:p>
    <w:p w14:paraId="54C63DF7" w14:textId="77777777" w:rsidR="00064BD9" w:rsidRPr="0002382E" w:rsidRDefault="00064BD9" w:rsidP="00173169">
      <w:pPr>
        <w:numPr>
          <w:ilvl w:val="0"/>
          <w:numId w:val="58"/>
        </w:numPr>
        <w:spacing w:after="160" w:line="259" w:lineRule="auto"/>
        <w:jc w:val="both"/>
        <w:rPr>
          <w:rFonts w:ascii="Trebuchet MS" w:hAnsi="Trebuchet MS"/>
          <w:sz w:val="20"/>
          <w:szCs w:val="20"/>
        </w:rPr>
      </w:pPr>
      <w:r w:rsidRPr="0002382E">
        <w:rPr>
          <w:rFonts w:ascii="Trebuchet MS" w:hAnsi="Trebuchet MS"/>
          <w:sz w:val="20"/>
          <w:szCs w:val="20"/>
        </w:rPr>
        <w:t>Jeżeli okres ubezpieczenia będzie krótszy niż okres trwania Umowy, Wykonawca zobowiązany jest do przedłużenia ubezpieczenia i przedłożenia Zamawiającemu dokumentów, o których mowa w ust. 2.</w:t>
      </w:r>
    </w:p>
    <w:p w14:paraId="5444090B" w14:textId="77777777" w:rsidR="00064BD9" w:rsidRPr="0002382E" w:rsidRDefault="00064BD9" w:rsidP="00173169">
      <w:pPr>
        <w:numPr>
          <w:ilvl w:val="0"/>
          <w:numId w:val="58"/>
        </w:numPr>
        <w:spacing w:after="160" w:line="259" w:lineRule="auto"/>
        <w:jc w:val="both"/>
        <w:rPr>
          <w:rFonts w:ascii="Trebuchet MS" w:hAnsi="Trebuchet MS"/>
          <w:sz w:val="20"/>
          <w:szCs w:val="20"/>
        </w:rPr>
      </w:pPr>
      <w:r w:rsidRPr="0002382E">
        <w:rPr>
          <w:rFonts w:ascii="Trebuchet MS" w:hAnsi="Trebuchet MS"/>
          <w:sz w:val="20"/>
          <w:szCs w:val="20"/>
        </w:rPr>
        <w:t>Wykonawca zobowiązany jest do informowania Zamawiającego o wszelkich zmianach treści zawartej umowy ubezpieczenia, o której mowa w ust. 1, w terminie 7 dni roboczych od dnia ich wejścia w życie.</w:t>
      </w:r>
    </w:p>
    <w:p w14:paraId="6ECF3616" w14:textId="3244D4BD" w:rsidR="00064BD9" w:rsidRPr="0002382E" w:rsidRDefault="00064BD9" w:rsidP="00064BD9">
      <w:pPr>
        <w:rPr>
          <w:rFonts w:ascii="Trebuchet MS" w:hAnsi="Trebuchet MS"/>
          <w:b/>
          <w:bCs/>
          <w:sz w:val="20"/>
          <w:szCs w:val="20"/>
        </w:rPr>
      </w:pPr>
    </w:p>
    <w:p w14:paraId="2D5D6D21" w14:textId="77B4E260" w:rsidR="007B6FE8" w:rsidRPr="0002382E" w:rsidRDefault="00D7136D" w:rsidP="009A2BEC">
      <w:pPr>
        <w:jc w:val="center"/>
        <w:rPr>
          <w:rFonts w:ascii="Trebuchet MS" w:hAnsi="Trebuchet MS"/>
          <w:b/>
          <w:bCs/>
          <w:sz w:val="20"/>
          <w:szCs w:val="20"/>
        </w:rPr>
      </w:pPr>
      <w:r>
        <w:rPr>
          <w:rFonts w:ascii="Trebuchet MS" w:hAnsi="Trebuchet MS"/>
          <w:b/>
          <w:bCs/>
          <w:sz w:val="20"/>
          <w:szCs w:val="20"/>
        </w:rPr>
        <w:t>§ 8</w:t>
      </w:r>
      <w:r w:rsidR="009A2BEC" w:rsidRPr="0002382E">
        <w:rPr>
          <w:rFonts w:ascii="Trebuchet MS" w:hAnsi="Trebuchet MS"/>
          <w:b/>
          <w:bCs/>
          <w:sz w:val="20"/>
          <w:szCs w:val="20"/>
        </w:rPr>
        <w:t xml:space="preserve"> </w:t>
      </w:r>
    </w:p>
    <w:p w14:paraId="7C76EEC4" w14:textId="5B94C01D" w:rsidR="009A2BEC" w:rsidRPr="0002382E" w:rsidRDefault="009A2BEC" w:rsidP="00764B6A">
      <w:pPr>
        <w:jc w:val="center"/>
        <w:rPr>
          <w:rFonts w:ascii="Trebuchet MS" w:hAnsi="Trebuchet MS"/>
          <w:b/>
          <w:bCs/>
          <w:sz w:val="20"/>
          <w:szCs w:val="20"/>
        </w:rPr>
      </w:pPr>
      <w:r w:rsidRPr="0002382E">
        <w:rPr>
          <w:rFonts w:ascii="Trebuchet MS" w:hAnsi="Trebuchet MS"/>
          <w:b/>
          <w:bCs/>
          <w:sz w:val="20"/>
          <w:szCs w:val="20"/>
        </w:rPr>
        <w:t>Zmiana Umowy</w:t>
      </w:r>
    </w:p>
    <w:p w14:paraId="7D334750" w14:textId="709BC394" w:rsidR="00860CBE" w:rsidRPr="0002382E" w:rsidRDefault="00860CBE" w:rsidP="00B16588">
      <w:pPr>
        <w:rPr>
          <w:rFonts w:ascii="Trebuchet MS" w:hAnsi="Trebuchet MS"/>
          <w:b/>
          <w:sz w:val="20"/>
          <w:szCs w:val="20"/>
        </w:rPr>
      </w:pPr>
    </w:p>
    <w:p w14:paraId="389C7260" w14:textId="699CCD49" w:rsidR="0027507F" w:rsidRPr="0002382E" w:rsidRDefault="0027507F" w:rsidP="00173169">
      <w:pPr>
        <w:pStyle w:val="Akapitzlist"/>
        <w:numPr>
          <w:ilvl w:val="0"/>
          <w:numId w:val="59"/>
        </w:numPr>
        <w:jc w:val="both"/>
        <w:rPr>
          <w:rFonts w:ascii="Trebuchet MS" w:hAnsi="Trebuchet MS"/>
          <w:sz w:val="20"/>
          <w:szCs w:val="20"/>
        </w:rPr>
      </w:pPr>
      <w:r w:rsidRPr="0002382E">
        <w:rPr>
          <w:rFonts w:ascii="Trebuchet MS" w:hAnsi="Trebuchet MS"/>
          <w:sz w:val="20"/>
          <w:szCs w:val="20"/>
        </w:rPr>
        <w:t>Strony przewidują możliwość dokonania zmiany zawartej Umowy w przypadku, gdy konieczność wprowadzenia zmian wynika z okoliczności, których nie można było przewidzieć w chwili zawarcia Umowy, tj. spowodowanych:</w:t>
      </w:r>
    </w:p>
    <w:p w14:paraId="64DC8D9C" w14:textId="77777777" w:rsidR="0027507F" w:rsidRPr="0002382E" w:rsidRDefault="0027507F" w:rsidP="00173169">
      <w:pPr>
        <w:pStyle w:val="Akapitzlist"/>
        <w:numPr>
          <w:ilvl w:val="0"/>
          <w:numId w:val="51"/>
        </w:numPr>
        <w:tabs>
          <w:tab w:val="clear" w:pos="360"/>
          <w:tab w:val="num" w:pos="720"/>
        </w:tabs>
        <w:ind w:left="720"/>
        <w:jc w:val="both"/>
        <w:rPr>
          <w:rFonts w:ascii="Trebuchet MS" w:hAnsi="Trebuchet MS"/>
          <w:sz w:val="20"/>
          <w:szCs w:val="20"/>
        </w:rPr>
      </w:pPr>
      <w:r w:rsidRPr="0002382E">
        <w:rPr>
          <w:rFonts w:ascii="Trebuchet MS" w:hAnsi="Trebuchet MS"/>
          <w:sz w:val="20"/>
          <w:szCs w:val="20"/>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C319779" w14:textId="77777777" w:rsidR="0027507F" w:rsidRPr="0002382E" w:rsidRDefault="0027507F" w:rsidP="00173169">
      <w:pPr>
        <w:numPr>
          <w:ilvl w:val="0"/>
          <w:numId w:val="51"/>
        </w:numPr>
        <w:tabs>
          <w:tab w:val="clear" w:pos="360"/>
          <w:tab w:val="num" w:pos="720"/>
        </w:tabs>
        <w:spacing w:after="160" w:line="259" w:lineRule="auto"/>
        <w:ind w:left="720"/>
        <w:jc w:val="both"/>
        <w:rPr>
          <w:rFonts w:ascii="Trebuchet MS" w:hAnsi="Trebuchet MS"/>
          <w:sz w:val="20"/>
          <w:szCs w:val="20"/>
        </w:rPr>
      </w:pPr>
      <w:r w:rsidRPr="0002382E">
        <w:rPr>
          <w:rFonts w:ascii="Trebuchet MS" w:hAnsi="Trebuchet MS"/>
          <w:sz w:val="20"/>
          <w:szCs w:val="20"/>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63EF7759" w14:textId="38F98759" w:rsidR="00E211BD" w:rsidRDefault="0027507F" w:rsidP="00173169">
      <w:pPr>
        <w:numPr>
          <w:ilvl w:val="0"/>
          <w:numId w:val="51"/>
        </w:numPr>
        <w:tabs>
          <w:tab w:val="clear" w:pos="360"/>
          <w:tab w:val="num" w:pos="720"/>
        </w:tabs>
        <w:suppressAutoHyphens/>
        <w:ind w:left="714" w:hanging="357"/>
        <w:jc w:val="both"/>
        <w:rPr>
          <w:rFonts w:ascii="Trebuchet MS" w:hAnsi="Trebuchet MS" w:cs="Trebuchet MS"/>
          <w:sz w:val="20"/>
          <w:szCs w:val="20"/>
        </w:rPr>
      </w:pPr>
      <w:r w:rsidRPr="0002382E">
        <w:rPr>
          <w:rFonts w:ascii="Trebuchet MS" w:hAnsi="Trebuchet MS" w:cs="Trebuchet MS"/>
          <w:sz w:val="20"/>
          <w:szCs w:val="20"/>
        </w:rPr>
        <w:t xml:space="preserve">kiedy konieczność zmiany umowy spowodowana jest okolicznościami, których Zamawiający, działając z należytą starannością, nie mógł przewidzieć, o ile zmiana nie modyfikuje ogólnego </w:t>
      </w:r>
      <w:r w:rsidRPr="0002382E">
        <w:rPr>
          <w:rFonts w:ascii="Trebuchet MS" w:hAnsi="Trebuchet MS" w:cs="Trebuchet MS"/>
          <w:sz w:val="20"/>
          <w:szCs w:val="20"/>
        </w:rPr>
        <w:lastRenderedPageBreak/>
        <w:t>charakteru umowy a wzrost wynagrodzenia Wykonawcy, spowodowany każdą kolejną zmianą nie przekracz</w:t>
      </w:r>
      <w:r w:rsidR="00844ABB">
        <w:rPr>
          <w:rFonts w:ascii="Trebuchet MS" w:hAnsi="Trebuchet MS" w:cs="Trebuchet MS"/>
          <w:sz w:val="20"/>
          <w:szCs w:val="20"/>
        </w:rPr>
        <w:t>a 30% wartości pierwotnej umowy,</w:t>
      </w:r>
    </w:p>
    <w:p w14:paraId="2A974433" w14:textId="77777777" w:rsidR="00E211BD" w:rsidRDefault="00E211BD" w:rsidP="00E211BD">
      <w:pPr>
        <w:suppressAutoHyphens/>
        <w:ind w:left="714"/>
        <w:jc w:val="both"/>
        <w:rPr>
          <w:rFonts w:ascii="Trebuchet MS" w:hAnsi="Trebuchet MS" w:cs="Trebuchet MS"/>
          <w:sz w:val="20"/>
          <w:szCs w:val="20"/>
        </w:rPr>
      </w:pPr>
    </w:p>
    <w:p w14:paraId="77151B1B" w14:textId="706052F2" w:rsidR="00E211BD" w:rsidRPr="003032D2" w:rsidRDefault="00E211BD" w:rsidP="00173169">
      <w:pPr>
        <w:numPr>
          <w:ilvl w:val="0"/>
          <w:numId w:val="51"/>
        </w:numPr>
        <w:tabs>
          <w:tab w:val="clear" w:pos="360"/>
          <w:tab w:val="num" w:pos="720"/>
        </w:tabs>
        <w:suppressAutoHyphens/>
        <w:ind w:left="714" w:hanging="357"/>
        <w:jc w:val="both"/>
        <w:rPr>
          <w:rFonts w:ascii="Trebuchet MS" w:hAnsi="Trebuchet MS" w:cs="Trebuchet MS"/>
          <w:sz w:val="20"/>
          <w:szCs w:val="20"/>
        </w:rPr>
      </w:pPr>
      <w:r w:rsidRPr="003032D2">
        <w:rPr>
          <w:rFonts w:ascii="Trebuchet MS" w:hAnsi="Trebuchet MS"/>
          <w:sz w:val="20"/>
          <w:szCs w:val="20"/>
        </w:rPr>
        <w:t>zmianą wysokości wynagrodzenia określonego w § 4 ust 1 Umowy, również w przypadku wzrostu minimalnego wynagrodzenia za pracę albo wysokości minimalnej stawki godzinowej, ustalonych na podstawie ustawy z dnia 10 października 2002r. o minimalnym wynagrodzeni</w:t>
      </w:r>
      <w:r w:rsidR="00844ABB">
        <w:rPr>
          <w:rFonts w:ascii="Trebuchet MS" w:hAnsi="Trebuchet MS"/>
          <w:sz w:val="20"/>
          <w:szCs w:val="20"/>
        </w:rPr>
        <w:t>u za pracę;</w:t>
      </w:r>
      <w:r w:rsidRPr="003032D2">
        <w:rPr>
          <w:rFonts w:ascii="Trebuchet MS" w:hAnsi="Trebuchet MS"/>
          <w:sz w:val="20"/>
          <w:szCs w:val="20"/>
        </w:rPr>
        <w:t xml:space="preserve"> </w:t>
      </w:r>
    </w:p>
    <w:p w14:paraId="516260DF" w14:textId="4C981D70" w:rsidR="00E211BD" w:rsidRPr="003032D2" w:rsidRDefault="00E211BD" w:rsidP="00E211BD">
      <w:pPr>
        <w:suppressAutoHyphens/>
        <w:ind w:left="714"/>
        <w:jc w:val="both"/>
        <w:rPr>
          <w:rFonts w:ascii="Trebuchet MS" w:hAnsi="Trebuchet MS" w:cs="Trebuchet MS"/>
          <w:sz w:val="20"/>
          <w:szCs w:val="20"/>
        </w:rPr>
      </w:pPr>
      <w:r w:rsidRPr="003032D2">
        <w:rPr>
          <w:rFonts w:ascii="Trebuchet MS" w:hAnsi="Trebuchet MS"/>
          <w:sz w:val="20"/>
          <w:szCs w:val="20"/>
        </w:rPr>
        <w:t xml:space="preserve">W sytuacji wystąpienia powyższych okoliczności,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w:t>
      </w:r>
      <w:r w:rsidR="008404EE">
        <w:rPr>
          <w:rFonts w:ascii="Trebuchet MS" w:hAnsi="Trebuchet MS"/>
          <w:sz w:val="20"/>
          <w:szCs w:val="20"/>
        </w:rPr>
        <w:br/>
      </w:r>
      <w:r w:rsidRPr="003032D2">
        <w:rPr>
          <w:rFonts w:ascii="Trebuchet MS" w:hAnsi="Trebuchet MS"/>
          <w:sz w:val="20"/>
          <w:szCs w:val="20"/>
        </w:rPr>
        <w:t xml:space="preserve">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522686EF" w14:textId="77777777" w:rsidR="00E211BD" w:rsidRPr="0002382E" w:rsidRDefault="00E211BD" w:rsidP="00E211BD">
      <w:pPr>
        <w:suppressAutoHyphens/>
        <w:ind w:left="714"/>
        <w:jc w:val="both"/>
        <w:rPr>
          <w:rFonts w:ascii="Trebuchet MS" w:hAnsi="Trebuchet MS" w:cs="Trebuchet MS"/>
          <w:sz w:val="20"/>
          <w:szCs w:val="20"/>
        </w:rPr>
      </w:pPr>
    </w:p>
    <w:p w14:paraId="6E2CFEA0" w14:textId="230ED15D" w:rsidR="008B1710" w:rsidRPr="0002382E" w:rsidRDefault="008B1710" w:rsidP="00B16588">
      <w:pPr>
        <w:rPr>
          <w:rFonts w:ascii="Trebuchet MS" w:hAnsi="Trebuchet MS"/>
          <w:b/>
          <w:sz w:val="20"/>
          <w:szCs w:val="20"/>
        </w:rPr>
      </w:pPr>
    </w:p>
    <w:p w14:paraId="3343D3BB" w14:textId="045AE93D" w:rsidR="00D55AF2" w:rsidRPr="0002382E" w:rsidRDefault="00D7136D" w:rsidP="00D55AF2">
      <w:pPr>
        <w:ind w:left="-589"/>
        <w:jc w:val="center"/>
        <w:rPr>
          <w:rFonts w:ascii="Trebuchet MS" w:hAnsi="Trebuchet MS"/>
          <w:b/>
          <w:sz w:val="20"/>
          <w:szCs w:val="20"/>
        </w:rPr>
      </w:pPr>
      <w:r>
        <w:rPr>
          <w:rFonts w:ascii="Trebuchet MS" w:hAnsi="Trebuchet MS"/>
          <w:b/>
          <w:sz w:val="20"/>
          <w:szCs w:val="20"/>
        </w:rPr>
        <w:t>§ 9</w:t>
      </w:r>
    </w:p>
    <w:p w14:paraId="4C1E7696" w14:textId="77777777" w:rsidR="00D55AF2" w:rsidRPr="0002382E" w:rsidRDefault="00D55AF2" w:rsidP="00B16588">
      <w:pPr>
        <w:pStyle w:val="Nagwek3"/>
        <w:jc w:val="center"/>
        <w:rPr>
          <w:rFonts w:ascii="Trebuchet MS" w:hAnsi="Trebuchet MS"/>
          <w:sz w:val="20"/>
          <w:szCs w:val="20"/>
          <w:u w:val="none"/>
        </w:rPr>
      </w:pPr>
      <w:r w:rsidRPr="0002382E">
        <w:rPr>
          <w:rFonts w:ascii="Trebuchet MS" w:hAnsi="Trebuchet MS"/>
          <w:sz w:val="20"/>
          <w:szCs w:val="20"/>
          <w:u w:val="none"/>
        </w:rPr>
        <w:t>Postanowienia końcowe</w:t>
      </w:r>
    </w:p>
    <w:p w14:paraId="47B84789" w14:textId="77777777" w:rsidR="00D55AF2" w:rsidRPr="00724ED9" w:rsidRDefault="00D55AF2" w:rsidP="00D55AF2">
      <w:pPr>
        <w:rPr>
          <w:rFonts w:ascii="Trebuchet MS" w:hAnsi="Trebuchet MS"/>
          <w:sz w:val="20"/>
          <w:szCs w:val="20"/>
        </w:rPr>
      </w:pPr>
    </w:p>
    <w:p w14:paraId="039D33F5" w14:textId="543F3EDB" w:rsidR="00D55AF2" w:rsidRPr="00724ED9"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 xml:space="preserve">Strony ustaliły,  że osobami upoważnionymi do wzajemnych kontaktów w sprawach wynikających </w:t>
      </w:r>
      <w:r w:rsidR="00761D6B">
        <w:rPr>
          <w:rFonts w:ascii="Trebuchet MS" w:hAnsi="Trebuchet MS"/>
          <w:sz w:val="20"/>
          <w:szCs w:val="20"/>
        </w:rPr>
        <w:br/>
      </w:r>
      <w:r w:rsidRPr="00724ED9">
        <w:rPr>
          <w:rFonts w:ascii="Trebuchet MS" w:hAnsi="Trebuchet MS"/>
          <w:sz w:val="20"/>
          <w:szCs w:val="20"/>
        </w:rPr>
        <w:t>z niniejszej umowy są:</w:t>
      </w:r>
    </w:p>
    <w:p w14:paraId="40DEE1AC" w14:textId="1EFE5096" w:rsidR="00D55AF2" w:rsidRPr="00724ED9" w:rsidRDefault="0002382E" w:rsidP="00173169">
      <w:pPr>
        <w:pStyle w:val="Tekstpodstawowywcity"/>
        <w:numPr>
          <w:ilvl w:val="1"/>
          <w:numId w:val="12"/>
        </w:numPr>
        <w:tabs>
          <w:tab w:val="clear" w:pos="1440"/>
        </w:tabs>
        <w:spacing w:after="0"/>
        <w:ind w:left="709" w:hanging="283"/>
        <w:jc w:val="both"/>
        <w:rPr>
          <w:rFonts w:ascii="Trebuchet MS" w:hAnsi="Trebuchet MS"/>
          <w:sz w:val="20"/>
          <w:szCs w:val="20"/>
        </w:rPr>
      </w:pPr>
      <w:r>
        <w:rPr>
          <w:rFonts w:ascii="Trebuchet MS" w:hAnsi="Trebuchet MS"/>
          <w:sz w:val="20"/>
          <w:szCs w:val="20"/>
        </w:rPr>
        <w:t>ze strony W</w:t>
      </w:r>
      <w:r w:rsidR="00D55AF2" w:rsidRPr="00724ED9">
        <w:rPr>
          <w:rFonts w:ascii="Trebuchet MS" w:hAnsi="Trebuchet MS"/>
          <w:sz w:val="20"/>
          <w:szCs w:val="20"/>
        </w:rPr>
        <w:t xml:space="preserve">ykonawcy:  ………………………………………………… </w:t>
      </w:r>
      <w:proofErr w:type="spellStart"/>
      <w:r w:rsidR="00D55AF2" w:rsidRPr="00724ED9">
        <w:rPr>
          <w:rFonts w:ascii="Trebuchet MS" w:hAnsi="Trebuchet MS"/>
          <w:sz w:val="20"/>
          <w:szCs w:val="20"/>
        </w:rPr>
        <w:t>tel</w:t>
      </w:r>
      <w:proofErr w:type="spellEnd"/>
      <w:r w:rsidR="00D55AF2" w:rsidRPr="00724ED9">
        <w:rPr>
          <w:rFonts w:ascii="Trebuchet MS" w:hAnsi="Trebuchet MS"/>
          <w:sz w:val="20"/>
          <w:szCs w:val="20"/>
        </w:rPr>
        <w:t xml:space="preserve">…………………. </w:t>
      </w:r>
      <w:r w:rsidR="00860CBE" w:rsidRPr="00724ED9">
        <w:rPr>
          <w:rFonts w:ascii="Trebuchet MS" w:hAnsi="Trebuchet MS"/>
          <w:sz w:val="20"/>
          <w:szCs w:val="20"/>
        </w:rPr>
        <w:t>e-</w:t>
      </w:r>
      <w:r w:rsidR="00D55AF2" w:rsidRPr="00724ED9">
        <w:rPr>
          <w:rFonts w:ascii="Trebuchet MS" w:hAnsi="Trebuchet MS"/>
          <w:sz w:val="20"/>
          <w:szCs w:val="20"/>
        </w:rPr>
        <w:t>mail …………………………………………….</w:t>
      </w:r>
    </w:p>
    <w:p w14:paraId="418448A5" w14:textId="785B3B80" w:rsidR="00D55AF2" w:rsidRPr="00724ED9" w:rsidRDefault="0002382E" w:rsidP="00173169">
      <w:pPr>
        <w:pStyle w:val="Tekstpodstawowywcity"/>
        <w:numPr>
          <w:ilvl w:val="1"/>
          <w:numId w:val="12"/>
        </w:numPr>
        <w:tabs>
          <w:tab w:val="clear" w:pos="1440"/>
        </w:tabs>
        <w:spacing w:after="0"/>
        <w:ind w:left="709" w:hanging="283"/>
        <w:jc w:val="both"/>
        <w:rPr>
          <w:rFonts w:ascii="Trebuchet MS" w:hAnsi="Trebuchet MS"/>
          <w:sz w:val="20"/>
          <w:szCs w:val="20"/>
        </w:rPr>
      </w:pPr>
      <w:r>
        <w:rPr>
          <w:rFonts w:ascii="Trebuchet MS" w:hAnsi="Trebuchet MS"/>
          <w:sz w:val="20"/>
          <w:szCs w:val="20"/>
        </w:rPr>
        <w:t>ze strony Z</w:t>
      </w:r>
      <w:r w:rsidR="00D55AF2" w:rsidRPr="00724ED9">
        <w:rPr>
          <w:rFonts w:ascii="Trebuchet MS" w:hAnsi="Trebuchet MS"/>
          <w:sz w:val="20"/>
          <w:szCs w:val="20"/>
        </w:rPr>
        <w:t xml:space="preserve">amawiającego:  </w:t>
      </w:r>
      <w:r w:rsidR="00860CBE" w:rsidRPr="00724ED9">
        <w:rPr>
          <w:rFonts w:ascii="Trebuchet MS" w:hAnsi="Trebuchet MS"/>
          <w:sz w:val="20"/>
          <w:szCs w:val="20"/>
        </w:rPr>
        <w:t xml:space="preserve">Aleksandra Dubiel </w:t>
      </w:r>
      <w:proofErr w:type="spellStart"/>
      <w:r w:rsidR="00D55AF2" w:rsidRPr="00724ED9">
        <w:rPr>
          <w:rFonts w:ascii="Trebuchet MS" w:hAnsi="Trebuchet MS"/>
          <w:sz w:val="20"/>
          <w:szCs w:val="20"/>
        </w:rPr>
        <w:t>tel</w:t>
      </w:r>
      <w:proofErr w:type="spellEnd"/>
      <w:r w:rsidR="00860CBE" w:rsidRPr="00724ED9">
        <w:rPr>
          <w:rFonts w:ascii="Trebuchet MS" w:hAnsi="Trebuchet MS"/>
          <w:sz w:val="20"/>
          <w:szCs w:val="20"/>
        </w:rPr>
        <w:t xml:space="preserve"> 32/34-24-235 lub 695-</w:t>
      </w:r>
      <w:r w:rsidR="00761D6B">
        <w:rPr>
          <w:rFonts w:ascii="Trebuchet MS" w:hAnsi="Trebuchet MS"/>
          <w:sz w:val="20"/>
          <w:szCs w:val="20"/>
        </w:rPr>
        <w:t xml:space="preserve">950-100 </w:t>
      </w:r>
      <w:r w:rsidR="00761D6B">
        <w:rPr>
          <w:rFonts w:ascii="Trebuchet MS" w:hAnsi="Trebuchet MS"/>
          <w:sz w:val="20"/>
          <w:szCs w:val="20"/>
        </w:rPr>
        <w:br/>
      </w:r>
      <w:r w:rsidR="00860CBE" w:rsidRPr="00724ED9">
        <w:rPr>
          <w:rFonts w:ascii="Trebuchet MS" w:hAnsi="Trebuchet MS"/>
          <w:sz w:val="20"/>
          <w:szCs w:val="20"/>
        </w:rPr>
        <w:t>e-</w:t>
      </w:r>
      <w:r w:rsidR="00D55AF2" w:rsidRPr="00724ED9">
        <w:rPr>
          <w:rFonts w:ascii="Trebuchet MS" w:hAnsi="Trebuchet MS"/>
          <w:sz w:val="20"/>
          <w:szCs w:val="20"/>
        </w:rPr>
        <w:t xml:space="preserve">mail </w:t>
      </w:r>
      <w:hyperlink r:id="rId23" w:history="1">
        <w:r w:rsidR="00860CBE" w:rsidRPr="00724ED9">
          <w:rPr>
            <w:rStyle w:val="Hipercze"/>
            <w:rFonts w:ascii="Trebuchet MS" w:hAnsi="Trebuchet MS"/>
            <w:sz w:val="20"/>
            <w:szCs w:val="20"/>
          </w:rPr>
          <w:t>a.dubiel@pwik.com.pl</w:t>
        </w:r>
      </w:hyperlink>
      <w:r w:rsidR="00860CBE" w:rsidRPr="00724ED9">
        <w:rPr>
          <w:rFonts w:ascii="Trebuchet MS" w:hAnsi="Trebuchet MS"/>
          <w:sz w:val="20"/>
          <w:szCs w:val="20"/>
        </w:rPr>
        <w:t xml:space="preserve"> </w:t>
      </w:r>
    </w:p>
    <w:p w14:paraId="500526F1" w14:textId="308F03C7" w:rsidR="0065706C"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 xml:space="preserve">Niewykonanie przez Zamawiającego jednokrotne lub wielokrotne jakichkolwiek postanowień </w:t>
      </w:r>
      <w:r w:rsidR="004370E8" w:rsidRPr="00724ED9">
        <w:rPr>
          <w:rFonts w:ascii="Trebuchet MS" w:hAnsi="Trebuchet MS"/>
          <w:sz w:val="20"/>
          <w:szCs w:val="20"/>
        </w:rPr>
        <w:t xml:space="preserve">wynikających </w:t>
      </w:r>
      <w:r w:rsidRPr="00724ED9">
        <w:rPr>
          <w:rFonts w:ascii="Trebuchet MS" w:hAnsi="Trebuchet MS"/>
          <w:sz w:val="20"/>
          <w:szCs w:val="20"/>
        </w:rPr>
        <w:t>z niniejszej umowy, nie oznacz</w:t>
      </w:r>
      <w:r w:rsidR="00C603E4">
        <w:rPr>
          <w:rFonts w:ascii="Trebuchet MS" w:hAnsi="Trebuchet MS"/>
          <w:sz w:val="20"/>
          <w:szCs w:val="20"/>
        </w:rPr>
        <w:t>a</w:t>
      </w:r>
      <w:r w:rsidRPr="00724ED9">
        <w:rPr>
          <w:rFonts w:ascii="Trebuchet MS" w:hAnsi="Trebuchet MS"/>
          <w:sz w:val="20"/>
          <w:szCs w:val="20"/>
        </w:rPr>
        <w:t xml:space="preserve"> rezygnacji z ich treści przez Zamawiającego</w:t>
      </w:r>
      <w:r w:rsidR="008B7ABC" w:rsidRPr="00724ED9">
        <w:rPr>
          <w:rFonts w:ascii="Trebuchet MS" w:hAnsi="Trebuchet MS"/>
          <w:sz w:val="20"/>
          <w:szCs w:val="20"/>
        </w:rPr>
        <w:t>.</w:t>
      </w:r>
    </w:p>
    <w:p w14:paraId="4862C87D" w14:textId="04190C9A" w:rsidR="00657F4C" w:rsidRPr="0065706C"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65706C">
        <w:rPr>
          <w:rFonts w:ascii="Trebuchet MS" w:hAnsi="Trebuchet MS"/>
          <w:sz w:val="20"/>
          <w:szCs w:val="20"/>
        </w:rPr>
        <w:t>Zmiany treści umowy wymagają zachowania formy pisemnej, pod rygorem nieważności.</w:t>
      </w:r>
    </w:p>
    <w:p w14:paraId="47CE6E42" w14:textId="14CAEFEB" w:rsidR="00D55AF2" w:rsidRPr="00657F4C"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657F4C">
        <w:rPr>
          <w:rFonts w:ascii="Trebuchet MS" w:hAnsi="Trebuchet MS"/>
          <w:sz w:val="20"/>
          <w:szCs w:val="20"/>
        </w:rPr>
        <w:t>Wymienione w umowie załączniki stanowią jej integralną część.</w:t>
      </w:r>
    </w:p>
    <w:p w14:paraId="5568B29E" w14:textId="49624FF8" w:rsidR="00D55AF2" w:rsidRPr="00724ED9"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Informacje z</w:t>
      </w:r>
      <w:r w:rsidR="004370E8" w:rsidRPr="00724ED9">
        <w:rPr>
          <w:rFonts w:ascii="Trebuchet MS" w:hAnsi="Trebuchet MS"/>
          <w:sz w:val="20"/>
          <w:szCs w:val="20"/>
        </w:rPr>
        <w:t xml:space="preserve">wiązane z </w:t>
      </w:r>
      <w:r w:rsidRPr="00724ED9">
        <w:rPr>
          <w:rFonts w:ascii="Trebuchet MS" w:hAnsi="Trebuchet MS"/>
          <w:sz w:val="20"/>
          <w:szCs w:val="20"/>
        </w:rPr>
        <w:t xml:space="preserve"> przetwarzaniem danych osobowych </w:t>
      </w:r>
      <w:r w:rsidR="004370E8" w:rsidRPr="00724ED9">
        <w:rPr>
          <w:rFonts w:ascii="Trebuchet MS" w:hAnsi="Trebuchet MS"/>
          <w:sz w:val="20"/>
          <w:szCs w:val="20"/>
        </w:rPr>
        <w:t>W</w:t>
      </w:r>
      <w:r w:rsidR="007D082C">
        <w:rPr>
          <w:rFonts w:ascii="Trebuchet MS" w:hAnsi="Trebuchet MS"/>
          <w:sz w:val="20"/>
          <w:szCs w:val="20"/>
        </w:rPr>
        <w:t>ykonawcy zawiera załącznik nr 2</w:t>
      </w:r>
      <w:r w:rsidRPr="00724ED9">
        <w:rPr>
          <w:rFonts w:ascii="Trebuchet MS" w:hAnsi="Trebuchet MS"/>
          <w:sz w:val="20"/>
          <w:szCs w:val="20"/>
        </w:rPr>
        <w:t xml:space="preserve"> do niniejszej umowy  </w:t>
      </w:r>
    </w:p>
    <w:p w14:paraId="2C992CAB" w14:textId="77777777" w:rsidR="00D55AF2" w:rsidRPr="00724ED9"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 xml:space="preserve">W sprawach nie uregulowanych niniejszą umową mają zastosowanie przepisy Kodeksu Cywilnego </w:t>
      </w:r>
      <w:r w:rsidR="00591E86" w:rsidRPr="00724ED9">
        <w:rPr>
          <w:rFonts w:ascii="Trebuchet MS" w:hAnsi="Trebuchet MS"/>
          <w:sz w:val="20"/>
          <w:szCs w:val="20"/>
        </w:rPr>
        <w:br/>
      </w:r>
      <w:r w:rsidRPr="00724ED9">
        <w:rPr>
          <w:rFonts w:ascii="Trebuchet MS" w:hAnsi="Trebuchet MS"/>
          <w:sz w:val="20"/>
          <w:szCs w:val="20"/>
        </w:rPr>
        <w:t>i innych aktów powszechnie obowiązującego w Polsce prawa.</w:t>
      </w:r>
    </w:p>
    <w:p w14:paraId="0B536AB9" w14:textId="41498E92" w:rsidR="00D55AF2" w:rsidRPr="00724ED9"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Spory, wynik</w:t>
      </w:r>
      <w:r w:rsidR="004370E8" w:rsidRPr="00724ED9">
        <w:rPr>
          <w:rFonts w:ascii="Trebuchet MS" w:hAnsi="Trebuchet MS"/>
          <w:sz w:val="20"/>
          <w:szCs w:val="20"/>
        </w:rPr>
        <w:t xml:space="preserve">łe w związku z lub przy wykonywaniu niniejszej umowy nierozwiązane na drodze wzajemnych uzgodnień rozstrzygać będzie sąd powszechny właściwy dla Zamawiającego. </w:t>
      </w:r>
    </w:p>
    <w:p w14:paraId="1A320371" w14:textId="489DACD9" w:rsidR="00D55AF2" w:rsidRPr="00724ED9"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W razie nieważności lub bezskuteczności któregokolwiek z postanowień niniejszej umowy, nie powoduje to nieważności, lub nieskuteczności pozostałych postanowień niniejszej umowy, a strony zastąpią postanowieni</w:t>
      </w:r>
      <w:r w:rsidR="004370E8" w:rsidRPr="00724ED9">
        <w:rPr>
          <w:rFonts w:ascii="Trebuchet MS" w:hAnsi="Trebuchet MS"/>
          <w:sz w:val="20"/>
          <w:szCs w:val="20"/>
        </w:rPr>
        <w:t>e</w:t>
      </w:r>
      <w:r w:rsidRPr="00724ED9">
        <w:rPr>
          <w:rFonts w:ascii="Trebuchet MS" w:hAnsi="Trebuchet MS"/>
          <w:sz w:val="20"/>
          <w:szCs w:val="20"/>
        </w:rPr>
        <w:t xml:space="preserve"> nieważne lub nieskuteczne, postanowieni</w:t>
      </w:r>
      <w:r w:rsidR="004370E8" w:rsidRPr="00724ED9">
        <w:rPr>
          <w:rFonts w:ascii="Trebuchet MS" w:hAnsi="Trebuchet MS"/>
          <w:sz w:val="20"/>
          <w:szCs w:val="20"/>
        </w:rPr>
        <w:t>em</w:t>
      </w:r>
      <w:r w:rsidRPr="00724ED9">
        <w:rPr>
          <w:rFonts w:ascii="Trebuchet MS" w:hAnsi="Trebuchet MS"/>
          <w:sz w:val="20"/>
          <w:szCs w:val="20"/>
        </w:rPr>
        <w:t xml:space="preserve"> najbliższym z punktu widzenia interesu ekonomicznego i celu nieważnego postanowienia.</w:t>
      </w:r>
    </w:p>
    <w:p w14:paraId="0BBABD6D" w14:textId="0EAD5369" w:rsidR="00D55AF2" w:rsidRPr="00724ED9" w:rsidRDefault="008B7ABC"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U</w:t>
      </w:r>
      <w:r w:rsidR="00D55AF2" w:rsidRPr="00724ED9">
        <w:rPr>
          <w:rFonts w:ascii="Trebuchet MS" w:hAnsi="Trebuchet MS"/>
          <w:sz w:val="20"/>
          <w:szCs w:val="20"/>
        </w:rPr>
        <w:t xml:space="preserve">mowę sporządzono w </w:t>
      </w:r>
      <w:r w:rsidRPr="00724ED9">
        <w:rPr>
          <w:rFonts w:ascii="Trebuchet MS" w:hAnsi="Trebuchet MS"/>
          <w:sz w:val="20"/>
          <w:szCs w:val="20"/>
        </w:rPr>
        <w:t xml:space="preserve">trzech </w:t>
      </w:r>
      <w:r w:rsidR="00D55AF2" w:rsidRPr="00724ED9">
        <w:rPr>
          <w:rFonts w:ascii="Trebuchet MS" w:hAnsi="Trebuchet MS"/>
          <w:sz w:val="20"/>
          <w:szCs w:val="20"/>
        </w:rPr>
        <w:t>jednobrzmiących egzemplarzach,</w:t>
      </w:r>
      <w:r w:rsidRPr="00724ED9">
        <w:rPr>
          <w:rFonts w:ascii="Trebuchet MS" w:hAnsi="Trebuchet MS"/>
          <w:sz w:val="20"/>
          <w:szCs w:val="20"/>
        </w:rPr>
        <w:t xml:space="preserve"> 1 egzemplarzach dla Wykonawcy,</w:t>
      </w:r>
      <w:r w:rsidRPr="00724ED9">
        <w:rPr>
          <w:rFonts w:ascii="Trebuchet MS" w:hAnsi="Trebuchet MS"/>
          <w:sz w:val="20"/>
          <w:szCs w:val="20"/>
        </w:rPr>
        <w:br/>
        <w:t xml:space="preserve">2 </w:t>
      </w:r>
      <w:r w:rsidR="00D55AF2" w:rsidRPr="00724ED9">
        <w:rPr>
          <w:rFonts w:ascii="Trebuchet MS" w:hAnsi="Trebuchet MS"/>
          <w:sz w:val="20"/>
          <w:szCs w:val="20"/>
        </w:rPr>
        <w:t>egzemplarz</w:t>
      </w:r>
      <w:r w:rsidRPr="00724ED9">
        <w:rPr>
          <w:rFonts w:ascii="Trebuchet MS" w:hAnsi="Trebuchet MS"/>
          <w:sz w:val="20"/>
          <w:szCs w:val="20"/>
        </w:rPr>
        <w:t>e</w:t>
      </w:r>
      <w:r w:rsidR="00D55AF2" w:rsidRPr="00724ED9">
        <w:rPr>
          <w:rFonts w:ascii="Trebuchet MS" w:hAnsi="Trebuchet MS"/>
          <w:sz w:val="20"/>
          <w:szCs w:val="20"/>
        </w:rPr>
        <w:t xml:space="preserve"> dla </w:t>
      </w:r>
      <w:r w:rsidRPr="00724ED9">
        <w:rPr>
          <w:rFonts w:ascii="Trebuchet MS" w:hAnsi="Trebuchet MS"/>
          <w:sz w:val="20"/>
          <w:szCs w:val="20"/>
        </w:rPr>
        <w:t>Zamawiającego</w:t>
      </w:r>
      <w:r w:rsidR="00D55AF2" w:rsidRPr="00724ED9">
        <w:rPr>
          <w:rFonts w:ascii="Trebuchet MS" w:hAnsi="Trebuchet MS"/>
          <w:sz w:val="20"/>
          <w:szCs w:val="20"/>
        </w:rPr>
        <w:t>.</w:t>
      </w:r>
    </w:p>
    <w:p w14:paraId="320CE917" w14:textId="228F7C94" w:rsidR="00657F4C" w:rsidRPr="00724ED9" w:rsidRDefault="00657F4C" w:rsidP="004D0CDB">
      <w:pPr>
        <w:pStyle w:val="Tekstpodstawowywcity"/>
        <w:ind w:left="0"/>
        <w:rPr>
          <w:rFonts w:ascii="Trebuchet MS" w:hAnsi="Trebuchet MS"/>
          <w:sz w:val="20"/>
          <w:szCs w:val="20"/>
        </w:rPr>
      </w:pPr>
    </w:p>
    <w:p w14:paraId="11312E8F" w14:textId="77777777" w:rsidR="00D55AF2" w:rsidRPr="00724ED9" w:rsidRDefault="00D55AF2" w:rsidP="00D55AF2">
      <w:pPr>
        <w:pStyle w:val="Tekstpodstawowywcity"/>
        <w:rPr>
          <w:rFonts w:ascii="Trebuchet MS" w:hAnsi="Trebuchet MS"/>
          <w:sz w:val="20"/>
          <w:szCs w:val="20"/>
          <w:u w:val="single"/>
        </w:rPr>
      </w:pPr>
      <w:r w:rsidRPr="00724ED9">
        <w:rPr>
          <w:rFonts w:ascii="Trebuchet MS" w:hAnsi="Trebuchet MS"/>
          <w:sz w:val="20"/>
          <w:szCs w:val="20"/>
          <w:u w:val="single"/>
        </w:rPr>
        <w:t>Załączniki:</w:t>
      </w:r>
    </w:p>
    <w:p w14:paraId="7B7D569E" w14:textId="7195365C" w:rsidR="00C86114" w:rsidRPr="00D7136D" w:rsidRDefault="000907E7" w:rsidP="00C86114">
      <w:pPr>
        <w:pStyle w:val="Tekstpodstawowywcity"/>
        <w:spacing w:after="0"/>
        <w:ind w:left="284"/>
        <w:rPr>
          <w:rFonts w:ascii="Trebuchet MS" w:hAnsi="Trebuchet MS"/>
          <w:sz w:val="20"/>
          <w:szCs w:val="20"/>
        </w:rPr>
      </w:pPr>
      <w:r>
        <w:rPr>
          <w:rFonts w:ascii="Trebuchet MS" w:hAnsi="Trebuchet MS"/>
          <w:sz w:val="20"/>
          <w:szCs w:val="20"/>
        </w:rPr>
        <w:t>Nr 1</w:t>
      </w:r>
      <w:r w:rsidR="00C86114" w:rsidRPr="00D7136D">
        <w:rPr>
          <w:rFonts w:ascii="Trebuchet MS" w:hAnsi="Trebuchet MS"/>
          <w:sz w:val="20"/>
          <w:szCs w:val="20"/>
        </w:rPr>
        <w:t xml:space="preserve">  Ankieta zgłoszeniowa</w:t>
      </w:r>
    </w:p>
    <w:p w14:paraId="1270E4EF" w14:textId="55B40328" w:rsidR="00D55AF2" w:rsidRPr="00D7136D" w:rsidRDefault="00C86114" w:rsidP="00B16588">
      <w:pPr>
        <w:pStyle w:val="Tekstpodstawowywcity"/>
        <w:spacing w:after="0"/>
        <w:ind w:left="284"/>
        <w:rPr>
          <w:rFonts w:ascii="Trebuchet MS" w:hAnsi="Trebuchet MS"/>
          <w:sz w:val="20"/>
          <w:szCs w:val="20"/>
        </w:rPr>
      </w:pPr>
      <w:r w:rsidRPr="00D7136D">
        <w:rPr>
          <w:rFonts w:ascii="Trebuchet MS" w:hAnsi="Trebuchet MS"/>
          <w:sz w:val="20"/>
          <w:szCs w:val="20"/>
        </w:rPr>
        <w:t>Nr</w:t>
      </w:r>
      <w:r w:rsidR="000907E7">
        <w:rPr>
          <w:rFonts w:ascii="Trebuchet MS" w:hAnsi="Trebuchet MS"/>
          <w:sz w:val="20"/>
          <w:szCs w:val="20"/>
        </w:rPr>
        <w:t xml:space="preserve"> 2</w:t>
      </w:r>
      <w:r w:rsidR="00D55AF2" w:rsidRPr="00D7136D">
        <w:rPr>
          <w:rFonts w:ascii="Trebuchet MS" w:hAnsi="Trebuchet MS"/>
          <w:sz w:val="20"/>
          <w:szCs w:val="20"/>
        </w:rPr>
        <w:t xml:space="preserve">  Informacja o przetwarzaniu  danych osobowych  Wykonawcy</w:t>
      </w:r>
    </w:p>
    <w:p w14:paraId="3710EBA5" w14:textId="2C80C0CA" w:rsidR="001671A6" w:rsidRDefault="002D02BD" w:rsidP="001671A6">
      <w:pPr>
        <w:pStyle w:val="Tekstpodstawowywcity"/>
        <w:spacing w:after="0"/>
        <w:ind w:left="284"/>
        <w:rPr>
          <w:rFonts w:ascii="Trebuchet MS" w:hAnsi="Trebuchet MS"/>
          <w:sz w:val="20"/>
          <w:szCs w:val="20"/>
        </w:rPr>
      </w:pPr>
      <w:r>
        <w:rPr>
          <w:rFonts w:ascii="Trebuchet MS" w:hAnsi="Trebuchet MS"/>
          <w:sz w:val="20"/>
          <w:szCs w:val="20"/>
        </w:rPr>
        <w:t>Nr 3</w:t>
      </w:r>
      <w:r w:rsidR="00D55AF2" w:rsidRPr="00D7136D">
        <w:rPr>
          <w:rFonts w:ascii="Trebuchet MS" w:hAnsi="Trebuchet MS"/>
          <w:sz w:val="20"/>
          <w:szCs w:val="20"/>
        </w:rPr>
        <w:t xml:space="preserve">  Specyfikacja z załącznikami</w:t>
      </w:r>
    </w:p>
    <w:p w14:paraId="08C0DFE7" w14:textId="1D5BD476" w:rsidR="00D7136D" w:rsidRPr="00724ED9" w:rsidRDefault="000907E7" w:rsidP="001671A6">
      <w:pPr>
        <w:pStyle w:val="Tekstpodstawowywcity"/>
        <w:spacing w:after="0"/>
        <w:ind w:left="284"/>
        <w:rPr>
          <w:rFonts w:ascii="Trebuchet MS" w:hAnsi="Trebuchet MS"/>
          <w:sz w:val="20"/>
          <w:szCs w:val="20"/>
        </w:rPr>
      </w:pPr>
      <w:r>
        <w:rPr>
          <w:rFonts w:ascii="Trebuchet MS" w:hAnsi="Trebuchet MS"/>
          <w:sz w:val="20"/>
          <w:szCs w:val="20"/>
        </w:rPr>
        <w:t xml:space="preserve">Nr </w:t>
      </w:r>
      <w:r w:rsidR="002D02BD">
        <w:rPr>
          <w:rFonts w:ascii="Trebuchet MS" w:hAnsi="Trebuchet MS"/>
          <w:sz w:val="20"/>
          <w:szCs w:val="20"/>
        </w:rPr>
        <w:t>4</w:t>
      </w:r>
      <w:r w:rsidR="00D7136D" w:rsidRPr="00D7136D">
        <w:rPr>
          <w:rFonts w:ascii="Trebuchet MS" w:hAnsi="Trebuchet MS"/>
          <w:sz w:val="20"/>
          <w:szCs w:val="20"/>
        </w:rPr>
        <w:t xml:space="preserve"> </w:t>
      </w:r>
      <w:r w:rsidR="001671A6">
        <w:rPr>
          <w:rFonts w:ascii="Trebuchet MS" w:hAnsi="Trebuchet MS"/>
          <w:sz w:val="20"/>
          <w:szCs w:val="20"/>
        </w:rPr>
        <w:t xml:space="preserve"> </w:t>
      </w:r>
      <w:r w:rsidR="00D7136D" w:rsidRPr="00D7136D">
        <w:rPr>
          <w:rFonts w:ascii="Trebuchet MS" w:hAnsi="Trebuchet MS"/>
          <w:sz w:val="20"/>
          <w:szCs w:val="20"/>
        </w:rPr>
        <w:t>Polisa OC</w:t>
      </w:r>
    </w:p>
    <w:p w14:paraId="063D5DFE" w14:textId="2639ADD2" w:rsidR="00D55AF2" w:rsidRPr="00724ED9" w:rsidRDefault="00D55AF2" w:rsidP="00827428">
      <w:pPr>
        <w:pStyle w:val="Tekstpodstawowywcity"/>
        <w:ind w:left="0"/>
        <w:rPr>
          <w:rFonts w:ascii="Trebuchet MS" w:hAnsi="Trebuchet MS"/>
          <w:sz w:val="20"/>
          <w:szCs w:val="20"/>
        </w:rPr>
      </w:pPr>
    </w:p>
    <w:p w14:paraId="7B4B96A3" w14:textId="77777777" w:rsidR="00D55AF2" w:rsidRPr="00724ED9" w:rsidRDefault="00D55AF2" w:rsidP="00D55AF2">
      <w:pPr>
        <w:rPr>
          <w:rFonts w:ascii="Trebuchet MS" w:hAnsi="Trebuchet MS"/>
          <w:sz w:val="20"/>
          <w:szCs w:val="20"/>
        </w:rPr>
      </w:pPr>
    </w:p>
    <w:p w14:paraId="1DDEE25A" w14:textId="77777777" w:rsidR="00D55AF2" w:rsidRPr="00724ED9" w:rsidRDefault="00D55AF2" w:rsidP="00D55AF2">
      <w:pPr>
        <w:rPr>
          <w:rFonts w:ascii="Trebuchet MS" w:hAnsi="Trebuchet MS"/>
          <w:sz w:val="20"/>
          <w:szCs w:val="20"/>
        </w:rPr>
      </w:pPr>
    </w:p>
    <w:p w14:paraId="0A9E6958" w14:textId="77777777" w:rsidR="00D55AF2" w:rsidRPr="00724ED9" w:rsidRDefault="00D55AF2" w:rsidP="00D55AF2">
      <w:pPr>
        <w:jc w:val="center"/>
        <w:rPr>
          <w:rFonts w:ascii="Trebuchet MS" w:hAnsi="Trebuchet MS"/>
          <w:b/>
          <w:sz w:val="20"/>
          <w:szCs w:val="20"/>
        </w:rPr>
      </w:pPr>
      <w:r w:rsidRPr="00724ED9">
        <w:rPr>
          <w:rFonts w:ascii="Trebuchet MS" w:hAnsi="Trebuchet MS"/>
          <w:b/>
          <w:sz w:val="20"/>
          <w:szCs w:val="20"/>
        </w:rPr>
        <w:t>ZAMAWIAJĄCY                                                            WYKONAWCA</w:t>
      </w:r>
    </w:p>
    <w:p w14:paraId="7502DBD4" w14:textId="02AE2323" w:rsidR="008B56AE" w:rsidRPr="008404EE" w:rsidRDefault="00D55AF2" w:rsidP="00BA475C">
      <w:pPr>
        <w:rPr>
          <w:rFonts w:ascii="Trebuchet MS" w:hAnsi="Trebuchet MS" w:cs="Arial"/>
          <w:sz w:val="20"/>
          <w:szCs w:val="20"/>
        </w:rPr>
      </w:pPr>
      <w:r w:rsidRPr="00724ED9">
        <w:rPr>
          <w:rFonts w:ascii="Trebuchet MS" w:hAnsi="Trebuchet MS"/>
          <w:sz w:val="20"/>
          <w:szCs w:val="20"/>
        </w:rPr>
        <w:br w:type="page"/>
      </w:r>
      <w:r w:rsidR="008B56AE" w:rsidRPr="00724ED9">
        <w:rPr>
          <w:rFonts w:ascii="Trebuchet MS" w:hAnsi="Trebuchet MS"/>
          <w:b/>
          <w:sz w:val="20"/>
          <w:szCs w:val="20"/>
        </w:rPr>
        <w:lastRenderedPageBreak/>
        <w:t xml:space="preserve">ZAŁĄCZNIK Nr </w:t>
      </w:r>
      <w:r w:rsidR="000907E7">
        <w:rPr>
          <w:rFonts w:ascii="Trebuchet MS" w:hAnsi="Trebuchet MS"/>
          <w:b/>
          <w:sz w:val="20"/>
          <w:szCs w:val="20"/>
        </w:rPr>
        <w:t>2</w:t>
      </w:r>
      <w:r w:rsidR="008B56AE" w:rsidRPr="00724ED9">
        <w:rPr>
          <w:rFonts w:ascii="Trebuchet MS" w:hAnsi="Trebuchet MS"/>
          <w:b/>
          <w:sz w:val="20"/>
          <w:szCs w:val="20"/>
        </w:rPr>
        <w:t>. do umowy …..</w:t>
      </w:r>
    </w:p>
    <w:p w14:paraId="09B838CC" w14:textId="77777777" w:rsidR="008B56AE" w:rsidRPr="00724ED9" w:rsidRDefault="008B56AE" w:rsidP="00B16588">
      <w:pPr>
        <w:rPr>
          <w:rFonts w:ascii="Trebuchet MS" w:hAnsi="Trebuchet MS" w:cs="Calibri"/>
          <w:b/>
          <w:sz w:val="20"/>
          <w:szCs w:val="20"/>
        </w:rPr>
      </w:pPr>
    </w:p>
    <w:p w14:paraId="7B67A96C" w14:textId="77777777" w:rsidR="00AC049A" w:rsidRPr="00724ED9" w:rsidRDefault="00AC049A" w:rsidP="00B16588">
      <w:pPr>
        <w:pStyle w:val="Tekstpodstawowy"/>
        <w:jc w:val="center"/>
        <w:rPr>
          <w:rFonts w:ascii="Trebuchet MS" w:hAnsi="Trebuchet MS"/>
          <w:b/>
          <w:sz w:val="20"/>
          <w:szCs w:val="20"/>
        </w:rPr>
      </w:pPr>
      <w:r w:rsidRPr="00724ED9">
        <w:rPr>
          <w:rFonts w:ascii="Trebuchet MS" w:hAnsi="Trebuchet MS"/>
          <w:b/>
          <w:bCs/>
          <w:sz w:val="20"/>
          <w:szCs w:val="20"/>
        </w:rPr>
        <w:t xml:space="preserve">INFORMACJA O PRZETWARZANIU DANYCH OSOBOWYCH WYKONAWCY </w:t>
      </w:r>
    </w:p>
    <w:p w14:paraId="52DB80BB" w14:textId="6D86BA32" w:rsidR="00AC049A" w:rsidRPr="00724ED9" w:rsidRDefault="00AC049A" w:rsidP="00AC049A">
      <w:pPr>
        <w:jc w:val="both"/>
        <w:rPr>
          <w:rFonts w:ascii="Trebuchet MS" w:hAnsi="Trebuchet MS" w:cs="Calibri"/>
          <w:sz w:val="20"/>
          <w:szCs w:val="20"/>
        </w:rPr>
      </w:pPr>
      <w:r w:rsidRPr="00724ED9">
        <w:rPr>
          <w:rFonts w:ascii="Trebuchet MS" w:hAnsi="Trebuchet MS" w:cs="Calibri"/>
          <w:sz w:val="20"/>
          <w:szCs w:val="20"/>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8404EE">
        <w:rPr>
          <w:rFonts w:ascii="Trebuchet MS" w:hAnsi="Trebuchet MS" w:cs="Calibri"/>
          <w:sz w:val="20"/>
          <w:szCs w:val="20"/>
        </w:rPr>
        <w:br/>
      </w:r>
      <w:r w:rsidRPr="00724ED9">
        <w:rPr>
          <w:rFonts w:ascii="Trebuchet MS" w:hAnsi="Trebuchet MS" w:cs="Calibri"/>
          <w:sz w:val="20"/>
          <w:szCs w:val="20"/>
        </w:rPr>
        <w:t xml:space="preserve">o ochronie danych) dalej „RODO”, informujemy, że: </w:t>
      </w:r>
    </w:p>
    <w:p w14:paraId="49E6605F" w14:textId="77777777" w:rsidR="00AC049A" w:rsidRPr="00724ED9" w:rsidRDefault="00AC049A" w:rsidP="00AC049A">
      <w:pPr>
        <w:jc w:val="both"/>
        <w:rPr>
          <w:rFonts w:ascii="Trebuchet MS" w:hAnsi="Trebuchet MS" w:cs="Calibri"/>
          <w:sz w:val="20"/>
          <w:szCs w:val="20"/>
        </w:rPr>
      </w:pPr>
    </w:p>
    <w:p w14:paraId="260BFF92" w14:textId="77777777" w:rsidR="00AC049A" w:rsidRPr="00724ED9" w:rsidRDefault="00AC049A" w:rsidP="00173169">
      <w:pPr>
        <w:pStyle w:val="Akapitzlist"/>
        <w:numPr>
          <w:ilvl w:val="0"/>
          <w:numId w:val="35"/>
        </w:numPr>
        <w:suppressAutoHyphens/>
        <w:spacing w:line="256" w:lineRule="auto"/>
        <w:contextualSpacing w:val="0"/>
        <w:jc w:val="both"/>
        <w:rPr>
          <w:rFonts w:ascii="Trebuchet MS" w:hAnsi="Trebuchet MS" w:cs="Calibri"/>
          <w:sz w:val="20"/>
          <w:szCs w:val="20"/>
        </w:rPr>
      </w:pPr>
      <w:r w:rsidRPr="00724ED9">
        <w:rPr>
          <w:rFonts w:ascii="Trebuchet MS" w:hAnsi="Trebuchet MS" w:cs="Calibri"/>
          <w:sz w:val="20"/>
          <w:szCs w:val="20"/>
        </w:rPr>
        <w:t xml:space="preserve">Administratorem danych osobowych (dalej ADO) Wykonawcy jest Przedsiębiorstwo Wodociągów </w:t>
      </w:r>
      <w:r w:rsidRPr="00724ED9">
        <w:rPr>
          <w:rFonts w:ascii="Trebuchet MS" w:hAnsi="Trebuchet MS" w:cs="Calibri"/>
          <w:sz w:val="20"/>
          <w:szCs w:val="20"/>
        </w:rPr>
        <w:br/>
        <w:t>i Kanalizacji Sp. z o.o. z siedzibą w Rudzie Śląskiej, dane kontaktowe Administratora: 41-709 Ruda Śląska, ul. Pokoju 13,</w:t>
      </w:r>
      <w:r w:rsidRPr="00724ED9">
        <w:rPr>
          <w:rFonts w:ascii="Trebuchet MS" w:hAnsi="Trebuchet MS"/>
          <w:sz w:val="20"/>
          <w:szCs w:val="20"/>
        </w:rPr>
        <w:t xml:space="preserve"> </w:t>
      </w:r>
      <w:r w:rsidRPr="00724ED9">
        <w:rPr>
          <w:rFonts w:ascii="Trebuchet MS" w:hAnsi="Trebuchet MS" w:cs="Calibri"/>
          <w:sz w:val="20"/>
          <w:szCs w:val="20"/>
        </w:rPr>
        <w:t>e-mail: bok@pwik.com.pl</w:t>
      </w:r>
    </w:p>
    <w:p w14:paraId="35583C76" w14:textId="77777777" w:rsidR="00AC049A" w:rsidRPr="00724ED9" w:rsidRDefault="00AC049A" w:rsidP="00173169">
      <w:pPr>
        <w:pStyle w:val="Akapitzlist"/>
        <w:numPr>
          <w:ilvl w:val="0"/>
          <w:numId w:val="35"/>
        </w:numPr>
        <w:suppressAutoHyphens/>
        <w:spacing w:after="0" w:line="257" w:lineRule="auto"/>
        <w:contextualSpacing w:val="0"/>
        <w:jc w:val="both"/>
        <w:rPr>
          <w:rFonts w:ascii="Trebuchet MS" w:hAnsi="Trebuchet MS" w:cs="Calibri"/>
          <w:sz w:val="20"/>
          <w:szCs w:val="20"/>
        </w:rPr>
      </w:pPr>
      <w:r w:rsidRPr="00724ED9">
        <w:rPr>
          <w:rFonts w:ascii="Trebuchet MS" w:hAnsi="Trebuchet MS" w:cs="Calibri"/>
          <w:sz w:val="20"/>
          <w:szCs w:val="20"/>
        </w:rPr>
        <w:t>Dane osobowe będą przetwarzane:</w:t>
      </w:r>
    </w:p>
    <w:p w14:paraId="15144C18" w14:textId="77777777" w:rsidR="00AC049A" w:rsidRPr="00724ED9" w:rsidRDefault="00AC049A" w:rsidP="00173169">
      <w:pPr>
        <w:pStyle w:val="Akapitzlist"/>
        <w:numPr>
          <w:ilvl w:val="0"/>
          <w:numId w:val="37"/>
        </w:numPr>
        <w:suppressAutoHyphens/>
        <w:spacing w:after="0" w:line="257"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w celu zawarcia i wykonania umowy, w tym do kontaktu niezbędnego do wykonania umowy.</w:t>
      </w:r>
      <w:r w:rsidRPr="00724ED9" w:rsidDel="009F634C">
        <w:rPr>
          <w:rFonts w:ascii="Trebuchet MS" w:hAnsi="Trebuchet MS" w:cs="Calibri"/>
          <w:sz w:val="20"/>
          <w:szCs w:val="20"/>
        </w:rPr>
        <w:t xml:space="preserve"> </w:t>
      </w:r>
      <w:r w:rsidRPr="00724ED9">
        <w:rPr>
          <w:rFonts w:ascii="Trebuchet MS" w:hAnsi="Trebuchet MS" w:cs="Calibri"/>
          <w:sz w:val="20"/>
          <w:szCs w:val="20"/>
        </w:rPr>
        <w:t xml:space="preserve">Podstawą prawną przetwarzania danych w tym celu jest umowa zawarta między Wykonawcą </w:t>
      </w:r>
      <w:r w:rsidRPr="00724ED9">
        <w:rPr>
          <w:rFonts w:ascii="Trebuchet MS" w:hAnsi="Trebuchet MS" w:cs="Calibri"/>
          <w:sz w:val="20"/>
          <w:szCs w:val="20"/>
        </w:rPr>
        <w:br/>
        <w:t>a  ADO (zgodnie z art. 6 ust. 1 lit. b RODO);</w:t>
      </w:r>
    </w:p>
    <w:p w14:paraId="46B7E44C" w14:textId="64A2111E" w:rsidR="00AC049A" w:rsidRPr="00724ED9" w:rsidRDefault="00AC049A" w:rsidP="00173169">
      <w:pPr>
        <w:pStyle w:val="Akapitzlist"/>
        <w:numPr>
          <w:ilvl w:val="0"/>
          <w:numId w:val="37"/>
        </w:numPr>
        <w:suppressAutoHyphens/>
        <w:spacing w:after="0" w:line="257"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 xml:space="preserve">w celu realizacji obowiązków prawnych związanych z zawartą umową, m. in. archiwizacyjnych, rachunkowych, podatkowych. Podstawą prawną przetwarzania danych w tym celu jest obowiązek prawny ciążący na ADO (zgodnie z art. 6 ust. 1 lit. c RODO), w związku z przepisami </w:t>
      </w:r>
      <w:r w:rsidR="008404EE">
        <w:rPr>
          <w:rFonts w:ascii="Trebuchet MS" w:hAnsi="Trebuchet MS" w:cs="Calibri"/>
          <w:sz w:val="20"/>
          <w:szCs w:val="20"/>
        </w:rPr>
        <w:br/>
      </w:r>
      <w:r w:rsidRPr="00724ED9">
        <w:rPr>
          <w:rFonts w:ascii="Trebuchet MS" w:hAnsi="Trebuchet MS" w:cs="Calibri"/>
          <w:sz w:val="20"/>
          <w:szCs w:val="20"/>
        </w:rPr>
        <w:t>w szczególności Ustawy o rachunkowości, Ustawy – Ordynacja podatkowa.</w:t>
      </w:r>
      <w:r w:rsidRPr="00724ED9" w:rsidDel="00D72281">
        <w:rPr>
          <w:rFonts w:ascii="Trebuchet MS" w:hAnsi="Trebuchet MS" w:cs="Calibri"/>
          <w:sz w:val="20"/>
          <w:szCs w:val="20"/>
        </w:rPr>
        <w:t xml:space="preserve"> </w:t>
      </w:r>
    </w:p>
    <w:p w14:paraId="17BE1E90" w14:textId="77777777" w:rsidR="00AC049A" w:rsidRPr="00724ED9" w:rsidRDefault="00AC049A" w:rsidP="00173169">
      <w:pPr>
        <w:pStyle w:val="Akapitzlist"/>
        <w:numPr>
          <w:ilvl w:val="0"/>
          <w:numId w:val="37"/>
        </w:numPr>
        <w:suppressAutoHyphens/>
        <w:spacing w:after="0" w:line="257"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 xml:space="preserve">w celu dochodzenia lub obrony przed roszczeniami związanymi z nawiązaną współpracą, co stanowi tzw. prawnie uzasadniony interes ADO i jest jego podstawą prawną do przetwarzania danych osobowych w tym celu (zgodnie z art. 6 ust. 1 lit. f RODO). </w:t>
      </w:r>
    </w:p>
    <w:p w14:paraId="73A743D0" w14:textId="77777777" w:rsidR="00AC049A" w:rsidRPr="00724ED9" w:rsidRDefault="00AC049A" w:rsidP="00173169">
      <w:pPr>
        <w:pStyle w:val="Akapitzlist"/>
        <w:numPr>
          <w:ilvl w:val="0"/>
          <w:numId w:val="35"/>
        </w:numPr>
        <w:spacing w:before="120" w:after="0" w:line="276" w:lineRule="auto"/>
        <w:contextualSpacing w:val="0"/>
        <w:jc w:val="both"/>
        <w:rPr>
          <w:rFonts w:ascii="Trebuchet MS" w:hAnsi="Trebuchet MS" w:cs="Calibri"/>
          <w:sz w:val="20"/>
          <w:szCs w:val="20"/>
        </w:rPr>
      </w:pPr>
      <w:r w:rsidRPr="00724ED9">
        <w:rPr>
          <w:rFonts w:ascii="Trebuchet MS" w:hAnsi="Trebuchet MS" w:cs="Calibri"/>
          <w:sz w:val="20"/>
          <w:szCs w:val="20"/>
        </w:rPr>
        <w:t>Podanie danych przez Wykonawcę jest niezbędne, aby zawrzeć  umowę z ADO i wykonać jej postanowienia, jak również by wykonać obowiązki prawne związane z zawartą umową. Niepodanie danych spowoduje brak możliwości zawarcia umowy i brak możliwości wykonania obowiązków prawnych wynikających w szczególności z Ustawy o rachunkowości i Ustawy – Ordynacja podatkowa.</w:t>
      </w:r>
    </w:p>
    <w:p w14:paraId="72E18A08" w14:textId="77777777" w:rsidR="00AC049A" w:rsidRPr="00724ED9" w:rsidRDefault="00AC049A" w:rsidP="00173169">
      <w:pPr>
        <w:pStyle w:val="Akapitzlist"/>
        <w:numPr>
          <w:ilvl w:val="0"/>
          <w:numId w:val="35"/>
        </w:numPr>
        <w:spacing w:after="0" w:line="276" w:lineRule="auto"/>
        <w:contextualSpacing w:val="0"/>
        <w:jc w:val="both"/>
        <w:rPr>
          <w:rFonts w:ascii="Trebuchet MS" w:hAnsi="Trebuchet MS" w:cs="Calibri"/>
          <w:sz w:val="20"/>
          <w:szCs w:val="20"/>
        </w:rPr>
      </w:pPr>
      <w:r w:rsidRPr="00724ED9">
        <w:rPr>
          <w:rFonts w:ascii="Trebuchet MS" w:hAnsi="Trebuchet MS" w:cs="Calibri"/>
          <w:sz w:val="20"/>
          <w:szCs w:val="20"/>
        </w:rPr>
        <w:t xml:space="preserve"> Odbiorcami danych osobowych będą upoważnieni pracownicy ADO oraz:</w:t>
      </w:r>
    </w:p>
    <w:p w14:paraId="51793E54" w14:textId="77777777" w:rsidR="00AC049A" w:rsidRPr="00724ED9" w:rsidRDefault="00AC049A" w:rsidP="00173169">
      <w:pPr>
        <w:pStyle w:val="Akapitzlist"/>
        <w:numPr>
          <w:ilvl w:val="0"/>
          <w:numId w:val="38"/>
        </w:numPr>
        <w:spacing w:after="0" w:line="276" w:lineRule="auto"/>
        <w:ind w:left="993" w:hanging="426"/>
        <w:contextualSpacing w:val="0"/>
        <w:jc w:val="both"/>
        <w:rPr>
          <w:rFonts w:ascii="Trebuchet MS" w:hAnsi="Trebuchet MS" w:cs="Calibri"/>
          <w:sz w:val="20"/>
          <w:szCs w:val="20"/>
        </w:rPr>
      </w:pPr>
      <w:r w:rsidRPr="00724ED9">
        <w:rPr>
          <w:rFonts w:ascii="Trebuchet MS" w:hAnsi="Trebuchet MS" w:cs="Calibri"/>
          <w:sz w:val="20"/>
          <w:szCs w:val="20"/>
        </w:rPr>
        <w:t>podmioty lub osoby, które na zlecenie ADO będą wykonywały czynności wspierające jego działalność</w:t>
      </w:r>
    </w:p>
    <w:p w14:paraId="33590C3C" w14:textId="77777777" w:rsidR="00AC049A" w:rsidRPr="00724ED9" w:rsidRDefault="00AC049A" w:rsidP="00B16588">
      <w:pPr>
        <w:pStyle w:val="Akapitzlist"/>
        <w:spacing w:after="0" w:line="276" w:lineRule="auto"/>
        <w:ind w:left="567"/>
        <w:contextualSpacing w:val="0"/>
        <w:jc w:val="both"/>
        <w:rPr>
          <w:rFonts w:ascii="Trebuchet MS" w:hAnsi="Trebuchet MS" w:cs="Calibri"/>
          <w:sz w:val="20"/>
          <w:szCs w:val="20"/>
        </w:rPr>
      </w:pPr>
      <w:r w:rsidRPr="00724ED9">
        <w:rPr>
          <w:rFonts w:ascii="Trebuchet MS" w:hAnsi="Trebuchet MS" w:cs="Calibri"/>
          <w:sz w:val="20"/>
          <w:szCs w:val="20"/>
        </w:rPr>
        <w:t>(np. kancelarie prawne, podmioty serwisujące systemy informatyczne ADO, podmioty świadczące usługi niszczenia dokumentacji),</w:t>
      </w:r>
    </w:p>
    <w:p w14:paraId="7A372CF7" w14:textId="77777777" w:rsidR="00AC049A" w:rsidRPr="00724ED9" w:rsidRDefault="00AC049A" w:rsidP="00173169">
      <w:pPr>
        <w:pStyle w:val="Akapitzlist"/>
        <w:numPr>
          <w:ilvl w:val="0"/>
          <w:numId w:val="38"/>
        </w:numPr>
        <w:spacing w:after="0" w:line="276" w:lineRule="auto"/>
        <w:ind w:left="993" w:hanging="426"/>
        <w:contextualSpacing w:val="0"/>
        <w:jc w:val="both"/>
        <w:rPr>
          <w:rFonts w:ascii="Trebuchet MS" w:hAnsi="Trebuchet MS" w:cs="Calibri"/>
          <w:sz w:val="20"/>
          <w:szCs w:val="20"/>
        </w:rPr>
      </w:pPr>
      <w:r w:rsidRPr="00724ED9">
        <w:rPr>
          <w:rFonts w:ascii="Trebuchet MS" w:hAnsi="Trebuchet MS" w:cs="Calibri"/>
          <w:sz w:val="20"/>
          <w:szCs w:val="20"/>
        </w:rPr>
        <w:t xml:space="preserve">podmioty upoważnione na podstawie przepisów prawa. </w:t>
      </w:r>
    </w:p>
    <w:p w14:paraId="31C4F166" w14:textId="77777777" w:rsidR="00AC049A" w:rsidRPr="00724ED9" w:rsidRDefault="00AC049A" w:rsidP="00173169">
      <w:pPr>
        <w:pStyle w:val="Akapitzlist"/>
        <w:numPr>
          <w:ilvl w:val="0"/>
          <w:numId w:val="35"/>
        </w:numPr>
        <w:suppressAutoHyphens/>
        <w:spacing w:before="120" w:after="0" w:line="257" w:lineRule="auto"/>
        <w:contextualSpacing w:val="0"/>
        <w:jc w:val="both"/>
        <w:rPr>
          <w:rFonts w:ascii="Trebuchet MS" w:hAnsi="Trebuchet MS" w:cs="Calibri"/>
          <w:sz w:val="20"/>
          <w:szCs w:val="20"/>
        </w:rPr>
      </w:pPr>
      <w:r w:rsidRPr="00724ED9">
        <w:rPr>
          <w:rFonts w:ascii="Trebuchet MS" w:hAnsi="Trebuchet MS" w:cs="Calibri"/>
          <w:sz w:val="20"/>
          <w:szCs w:val="20"/>
        </w:rPr>
        <w:t xml:space="preserve">Dane osobowe nie będą wykorzystywane przez ADO do podjęcia decyzji w sposób zautomatyzowany (czyli bez udziału człowieka), w tym do profilowania. </w:t>
      </w:r>
    </w:p>
    <w:p w14:paraId="6B6D9EA8" w14:textId="77777777" w:rsidR="00AC049A" w:rsidRPr="00724ED9" w:rsidRDefault="00AC049A" w:rsidP="00173169">
      <w:pPr>
        <w:pStyle w:val="Akapitzlist"/>
        <w:numPr>
          <w:ilvl w:val="0"/>
          <w:numId w:val="35"/>
        </w:numPr>
        <w:suppressAutoHyphens/>
        <w:spacing w:before="120" w:after="0" w:line="257" w:lineRule="auto"/>
        <w:contextualSpacing w:val="0"/>
        <w:jc w:val="both"/>
        <w:rPr>
          <w:rFonts w:ascii="Trebuchet MS" w:hAnsi="Trebuchet MS" w:cs="Calibri"/>
          <w:sz w:val="20"/>
          <w:szCs w:val="20"/>
        </w:rPr>
      </w:pPr>
      <w:r w:rsidRPr="00724ED9">
        <w:rPr>
          <w:rFonts w:ascii="Trebuchet MS" w:hAnsi="Trebuchet MS" w:cs="Calibri"/>
          <w:sz w:val="20"/>
          <w:szCs w:val="20"/>
        </w:rPr>
        <w:t xml:space="preserve">Dane będą przetwarzane przez okres wskazany w przepisach prawa – w szczególności w Ustawie </w:t>
      </w:r>
      <w:r w:rsidRPr="00724ED9">
        <w:rPr>
          <w:rFonts w:ascii="Trebuchet MS" w:hAnsi="Trebuchet MS" w:cs="Calibri"/>
          <w:sz w:val="20"/>
          <w:szCs w:val="20"/>
        </w:rPr>
        <w:br/>
        <w:t xml:space="preserve">o rachunkowości czy Ustawie – ordynacja podatkowa lub do upływu terminu przedawnienia roszczeń wynikającego z przepisów prawa. </w:t>
      </w:r>
    </w:p>
    <w:p w14:paraId="676C939B" w14:textId="77777777" w:rsidR="00AC049A" w:rsidRPr="00724ED9" w:rsidRDefault="00AC049A" w:rsidP="00173169">
      <w:pPr>
        <w:pStyle w:val="Akapitzlist"/>
        <w:numPr>
          <w:ilvl w:val="0"/>
          <w:numId w:val="35"/>
        </w:numPr>
        <w:suppressAutoHyphens/>
        <w:spacing w:before="120" w:after="0" w:line="257" w:lineRule="auto"/>
        <w:contextualSpacing w:val="0"/>
        <w:jc w:val="both"/>
        <w:rPr>
          <w:rFonts w:ascii="Trebuchet MS" w:hAnsi="Trebuchet MS" w:cs="Calibri"/>
          <w:sz w:val="20"/>
          <w:szCs w:val="20"/>
        </w:rPr>
      </w:pPr>
      <w:r w:rsidRPr="00724ED9">
        <w:rPr>
          <w:rFonts w:ascii="Trebuchet MS" w:hAnsi="Trebuchet MS" w:cs="Calibri"/>
          <w:sz w:val="20"/>
          <w:szCs w:val="20"/>
        </w:rPr>
        <w:t>Wykonawcy przysługuje prawo do:</w:t>
      </w:r>
    </w:p>
    <w:p w14:paraId="4B6795D2" w14:textId="77777777" w:rsidR="00AC049A" w:rsidRPr="00724ED9" w:rsidRDefault="00AC049A" w:rsidP="00173169">
      <w:pPr>
        <w:pStyle w:val="Akapitzlist"/>
        <w:numPr>
          <w:ilvl w:val="0"/>
          <w:numId w:val="36"/>
        </w:numPr>
        <w:tabs>
          <w:tab w:val="num" w:pos="993"/>
        </w:tabs>
        <w:suppressAutoHyphens/>
        <w:spacing w:after="0" w:line="256"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dostępu do danych,</w:t>
      </w:r>
    </w:p>
    <w:p w14:paraId="5FEB846F" w14:textId="77777777" w:rsidR="00AC049A" w:rsidRPr="00724ED9" w:rsidRDefault="00AC049A" w:rsidP="00173169">
      <w:pPr>
        <w:pStyle w:val="Akapitzlist"/>
        <w:numPr>
          <w:ilvl w:val="0"/>
          <w:numId w:val="36"/>
        </w:numPr>
        <w:suppressAutoHyphens/>
        <w:spacing w:after="0" w:line="256"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sprostowania danych,</w:t>
      </w:r>
    </w:p>
    <w:p w14:paraId="69448CC9" w14:textId="77777777" w:rsidR="00AC049A" w:rsidRPr="00724ED9" w:rsidRDefault="00AC049A" w:rsidP="00173169">
      <w:pPr>
        <w:pStyle w:val="Akapitzlist"/>
        <w:numPr>
          <w:ilvl w:val="0"/>
          <w:numId w:val="36"/>
        </w:numPr>
        <w:tabs>
          <w:tab w:val="num" w:pos="928"/>
        </w:tabs>
        <w:suppressAutoHyphens/>
        <w:spacing w:after="0" w:line="256"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usunięcia danych lub ograniczenia ich przetwarzania,</w:t>
      </w:r>
    </w:p>
    <w:p w14:paraId="05D9DB88" w14:textId="77777777" w:rsidR="00AC049A" w:rsidRPr="00724ED9" w:rsidRDefault="00AC049A" w:rsidP="00173169">
      <w:pPr>
        <w:pStyle w:val="Akapitzlist"/>
        <w:numPr>
          <w:ilvl w:val="0"/>
          <w:numId w:val="36"/>
        </w:numPr>
        <w:tabs>
          <w:tab w:val="num" w:pos="928"/>
        </w:tabs>
        <w:suppressAutoHyphens/>
        <w:spacing w:after="0" w:line="256"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 xml:space="preserve">przenoszenia danych osobowych, </w:t>
      </w:r>
    </w:p>
    <w:p w14:paraId="11C7A216" w14:textId="77777777" w:rsidR="00AC049A" w:rsidRPr="00724ED9" w:rsidRDefault="00AC049A" w:rsidP="00173169">
      <w:pPr>
        <w:pStyle w:val="Akapitzlist"/>
        <w:numPr>
          <w:ilvl w:val="0"/>
          <w:numId w:val="36"/>
        </w:numPr>
        <w:tabs>
          <w:tab w:val="num" w:pos="928"/>
        </w:tabs>
        <w:suppressAutoHyphens/>
        <w:spacing w:after="0" w:line="256"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wniesienia skargi do Prezesa Urzędu Ochrony Danych Osobowych,</w:t>
      </w:r>
    </w:p>
    <w:p w14:paraId="32A1E9E1" w14:textId="77777777" w:rsidR="00AC049A" w:rsidRPr="00724ED9" w:rsidRDefault="00AC049A" w:rsidP="00173169">
      <w:pPr>
        <w:pStyle w:val="Akapitzlist"/>
        <w:numPr>
          <w:ilvl w:val="0"/>
          <w:numId w:val="36"/>
        </w:numPr>
        <w:tabs>
          <w:tab w:val="num" w:pos="928"/>
        </w:tabs>
        <w:suppressAutoHyphens/>
        <w:spacing w:after="0" w:line="256"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 xml:space="preserve">wniesienia do ADO sprzeciwu wobec przetwarzania danych osobowych z uwagi na szczególną sytuację  Wykonawcy (dotyczy danych przetwarzanych w oparciu o prawnie uzasadniony interes ADO). </w:t>
      </w:r>
    </w:p>
    <w:p w14:paraId="089625F2" w14:textId="77777777" w:rsidR="00AC049A" w:rsidRPr="00724ED9" w:rsidRDefault="00AC049A" w:rsidP="00AC049A">
      <w:pPr>
        <w:spacing w:before="120" w:line="257" w:lineRule="auto"/>
        <w:ind w:firstLine="567"/>
        <w:jc w:val="both"/>
        <w:rPr>
          <w:rFonts w:ascii="Trebuchet MS" w:hAnsi="Trebuchet MS" w:cs="Calibri"/>
          <w:sz w:val="20"/>
          <w:szCs w:val="20"/>
        </w:rPr>
      </w:pPr>
      <w:r w:rsidRPr="00724ED9">
        <w:rPr>
          <w:rFonts w:ascii="Trebuchet MS" w:hAnsi="Trebuchet MS" w:cs="Calibri"/>
          <w:sz w:val="20"/>
          <w:szCs w:val="20"/>
        </w:rPr>
        <w:t xml:space="preserve">Prawa te mogą być ograniczone w zakresie określonym we właściwych przepisach prawa. </w:t>
      </w:r>
    </w:p>
    <w:p w14:paraId="033A7A27" w14:textId="77777777" w:rsidR="00AC049A" w:rsidRPr="00724ED9" w:rsidRDefault="00AC049A" w:rsidP="00AC049A">
      <w:pPr>
        <w:rPr>
          <w:rFonts w:ascii="Trebuchet MS" w:hAnsi="Trebuchet MS"/>
          <w:sz w:val="20"/>
          <w:szCs w:val="20"/>
        </w:rPr>
      </w:pPr>
    </w:p>
    <w:p w14:paraId="756CD759" w14:textId="77777777" w:rsidR="001305E2" w:rsidRPr="00724ED9" w:rsidRDefault="001305E2" w:rsidP="00AC049A">
      <w:pPr>
        <w:rPr>
          <w:rFonts w:ascii="Trebuchet MS" w:hAnsi="Trebuchet MS"/>
          <w:sz w:val="20"/>
          <w:szCs w:val="20"/>
        </w:rPr>
      </w:pPr>
    </w:p>
    <w:p w14:paraId="6B8E5F7A" w14:textId="77777777" w:rsidR="001305E2" w:rsidRPr="00724ED9" w:rsidRDefault="001305E2" w:rsidP="00AC049A">
      <w:pPr>
        <w:rPr>
          <w:rFonts w:ascii="Trebuchet MS" w:hAnsi="Trebuchet MS"/>
          <w:sz w:val="20"/>
          <w:szCs w:val="20"/>
        </w:rPr>
      </w:pPr>
    </w:p>
    <w:p w14:paraId="5A80FF45" w14:textId="77777777" w:rsidR="00A91361" w:rsidRPr="00724ED9" w:rsidRDefault="00A91361" w:rsidP="00A91361">
      <w:pPr>
        <w:rPr>
          <w:rFonts w:ascii="Trebuchet MS" w:hAnsi="Trebuchet MS" w:cs="Calibri"/>
          <w:sz w:val="20"/>
          <w:szCs w:val="20"/>
        </w:rPr>
      </w:pPr>
    </w:p>
    <w:p w14:paraId="21CDCE37" w14:textId="66A71BC1" w:rsidR="00A91361" w:rsidRPr="00724ED9" w:rsidRDefault="00A91361" w:rsidP="0065677B">
      <w:pPr>
        <w:tabs>
          <w:tab w:val="left" w:pos="7590"/>
        </w:tabs>
        <w:rPr>
          <w:rFonts w:ascii="Trebuchet MS" w:hAnsi="Trebuchet MS"/>
          <w:sz w:val="20"/>
          <w:szCs w:val="20"/>
        </w:rPr>
      </w:pPr>
    </w:p>
    <w:sectPr w:rsidR="00A91361" w:rsidRPr="00724ED9" w:rsidSect="005A7DB6">
      <w:headerReference w:type="even" r:id="rId24"/>
      <w:headerReference w:type="default" r:id="rId25"/>
      <w:pgSz w:w="11906" w:h="16838"/>
      <w:pgMar w:top="1418" w:right="991" w:bottom="125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CC6CA8" w14:textId="77777777" w:rsidR="001C0E94" w:rsidRDefault="001C0E94">
      <w:r>
        <w:separator/>
      </w:r>
    </w:p>
  </w:endnote>
  <w:endnote w:type="continuationSeparator" w:id="0">
    <w:p w14:paraId="43C2E3CD" w14:textId="77777777" w:rsidR="001C0E94" w:rsidRDefault="001C0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1"/>
    <w:family w:val="auto"/>
    <w:pitch w:val="variable"/>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FE6439" w14:textId="77777777" w:rsidR="001C0E94" w:rsidRDefault="001C0E94">
      <w:r>
        <w:separator/>
      </w:r>
    </w:p>
  </w:footnote>
  <w:footnote w:type="continuationSeparator" w:id="0">
    <w:p w14:paraId="0D6EEC18" w14:textId="77777777" w:rsidR="001C0E94" w:rsidRDefault="001C0E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BEDB8" w14:textId="77777777" w:rsidR="003626DD" w:rsidRDefault="003626D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DFB76B3" w14:textId="77777777" w:rsidR="003626DD" w:rsidRDefault="003626DD">
    <w:pPr>
      <w:pStyle w:val="Nagwek"/>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90FC26" w14:textId="2048F7B0" w:rsidR="003626DD" w:rsidRDefault="003626DD">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863901">
      <w:rPr>
        <w:rStyle w:val="Numerstrony"/>
        <w:i/>
        <w:noProof/>
      </w:rPr>
      <w:t>21</w:t>
    </w:r>
    <w:r>
      <w:rPr>
        <w:rStyle w:val="Numerstrony"/>
        <w:i/>
      </w:rPr>
      <w:fldChar w:fldCharType="end"/>
    </w:r>
  </w:p>
  <w:p w14:paraId="6C25E777" w14:textId="19AC48A5" w:rsidR="003626DD" w:rsidRPr="004346A8" w:rsidRDefault="003626DD">
    <w:pPr>
      <w:pStyle w:val="Nagwek"/>
      <w:ind w:right="360"/>
      <w:rPr>
        <w:rFonts w:ascii="Trebuchet MS" w:hAnsi="Trebuchet MS"/>
        <w:sz w:val="18"/>
        <w:szCs w:val="18"/>
      </w:rPr>
    </w:pPr>
    <w:r w:rsidRPr="004346A8">
      <w:rPr>
        <w:i/>
        <w:sz w:val="18"/>
        <w:szCs w:val="18"/>
      </w:rPr>
      <w:t xml:space="preserve"> </w:t>
    </w:r>
    <w:r w:rsidRPr="004346A8">
      <w:rPr>
        <w:rFonts w:ascii="Trebuchet MS" w:hAnsi="Trebuchet MS"/>
        <w:sz w:val="18"/>
        <w:szCs w:val="18"/>
      </w:rPr>
      <w:t>PWiK Sp. z o.o. w Rudzie Śląs</w:t>
    </w:r>
    <w:r>
      <w:rPr>
        <w:rFonts w:ascii="Trebuchet MS" w:hAnsi="Trebuchet MS"/>
        <w:sz w:val="18"/>
        <w:szCs w:val="18"/>
      </w:rPr>
      <w:t>kiej - Specyfikacja  nr ref. PT/261/4-OZ/2024</w:t>
    </w:r>
  </w:p>
  <w:p w14:paraId="052DB0C4" w14:textId="77777777" w:rsidR="003626DD" w:rsidRDefault="003626DD">
    <w:pPr>
      <w:rPr>
        <w:i/>
      </w:rPr>
    </w:pP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decimal"/>
      <w:lvlText w:val="%1."/>
      <w:lvlJc w:val="left"/>
      <w:pPr>
        <w:tabs>
          <w:tab w:val="num" w:pos="360"/>
        </w:tabs>
        <w:ind w:left="360" w:hanging="360"/>
      </w:pPr>
    </w:lvl>
  </w:abstractNum>
  <w:abstractNum w:abstractNumId="1" w15:restartNumberingAfterBreak="0">
    <w:nsid w:val="00000004"/>
    <w:multiLevelType w:val="singleLevel"/>
    <w:tmpl w:val="3294D32A"/>
    <w:name w:val="WW8Num4"/>
    <w:lvl w:ilvl="0">
      <w:start w:val="1"/>
      <w:numFmt w:val="decimal"/>
      <w:lvlText w:val="%1."/>
      <w:lvlJc w:val="left"/>
      <w:pPr>
        <w:tabs>
          <w:tab w:val="num" w:pos="360"/>
        </w:tabs>
        <w:ind w:left="360" w:hanging="360"/>
      </w:pPr>
      <w:rPr>
        <w:b w:val="0"/>
        <w:sz w:val="20"/>
        <w:szCs w:val="20"/>
      </w:rPr>
    </w:lvl>
  </w:abstractNum>
  <w:abstractNum w:abstractNumId="2" w15:restartNumberingAfterBreak="0">
    <w:nsid w:val="0000000E"/>
    <w:multiLevelType w:val="singleLevel"/>
    <w:tmpl w:val="0000000E"/>
    <w:name w:val="WW8Num14"/>
    <w:lvl w:ilvl="0">
      <w:start w:val="1"/>
      <w:numFmt w:val="bullet"/>
      <w:lvlText w:val=""/>
      <w:lvlJc w:val="left"/>
      <w:pPr>
        <w:tabs>
          <w:tab w:val="num" w:pos="720"/>
        </w:tabs>
        <w:ind w:left="720" w:hanging="360"/>
      </w:pPr>
      <w:rPr>
        <w:rFonts w:ascii="Symbol" w:hAnsi="Symbol"/>
        <w:sz w:val="22"/>
        <w:szCs w:val="22"/>
      </w:rPr>
    </w:lvl>
  </w:abstractNum>
  <w:abstractNum w:abstractNumId="3"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Symbol" w:hAnsi="Symbol" w:cs="Symbol" w:hint="default"/>
        <w:sz w:val="22"/>
        <w:szCs w:val="22"/>
      </w:rPr>
    </w:lvl>
  </w:abstractNum>
  <w:abstractNum w:abstractNumId="4" w15:restartNumberingAfterBreak="0">
    <w:nsid w:val="00000013"/>
    <w:multiLevelType w:val="singleLevel"/>
    <w:tmpl w:val="00000013"/>
    <w:name w:val="WW8Num19"/>
    <w:lvl w:ilvl="0">
      <w:start w:val="1"/>
      <w:numFmt w:val="decimal"/>
      <w:lvlText w:val="%1."/>
      <w:lvlJc w:val="left"/>
      <w:pPr>
        <w:tabs>
          <w:tab w:val="num" w:pos="360"/>
        </w:tabs>
        <w:ind w:left="360" w:hanging="360"/>
      </w:pPr>
      <w:rPr>
        <w:b w:val="0"/>
        <w:sz w:val="22"/>
        <w:szCs w:val="22"/>
      </w:rPr>
    </w:lvl>
  </w:abstractNum>
  <w:abstractNum w:abstractNumId="5" w15:restartNumberingAfterBreak="0">
    <w:nsid w:val="00000014"/>
    <w:multiLevelType w:val="multilevel"/>
    <w:tmpl w:val="AA50635C"/>
    <w:name w:val="WW8Num20"/>
    <w:lvl w:ilvl="0">
      <w:start w:val="1"/>
      <w:numFmt w:val="decimal"/>
      <w:lvlText w:val="%1."/>
      <w:lvlJc w:val="left"/>
      <w:pPr>
        <w:tabs>
          <w:tab w:val="num" w:pos="360"/>
        </w:tabs>
        <w:ind w:left="360" w:hanging="360"/>
      </w:pPr>
      <w:rPr>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00000015"/>
    <w:multiLevelType w:val="multilevel"/>
    <w:tmpl w:val="49EE8C6A"/>
    <w:name w:val="WW8Num21"/>
    <w:lvl w:ilvl="0">
      <w:start w:val="1"/>
      <w:numFmt w:val="decimal"/>
      <w:lvlText w:val="%1."/>
      <w:lvlJc w:val="left"/>
      <w:pPr>
        <w:tabs>
          <w:tab w:val="num" w:pos="360"/>
        </w:tabs>
        <w:ind w:left="360" w:hanging="360"/>
      </w:pPr>
      <w:rPr>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 w15:restartNumberingAfterBreak="0">
    <w:nsid w:val="00000016"/>
    <w:multiLevelType w:val="multilevel"/>
    <w:tmpl w:val="ECCE49A8"/>
    <w:name w:val="WW8Num22"/>
    <w:lvl w:ilvl="0">
      <w:start w:val="1"/>
      <w:numFmt w:val="decimal"/>
      <w:lvlText w:val="%1."/>
      <w:lvlJc w:val="left"/>
      <w:pPr>
        <w:tabs>
          <w:tab w:val="num" w:pos="360"/>
        </w:tabs>
        <w:ind w:left="360" w:hanging="360"/>
      </w:pPr>
      <w:rPr>
        <w:b w:val="0"/>
        <w:sz w:val="20"/>
        <w:szCs w:val="2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00000017"/>
    <w:multiLevelType w:val="singleLevel"/>
    <w:tmpl w:val="7222F4BA"/>
    <w:name w:val="WW8Num23"/>
    <w:lvl w:ilvl="0">
      <w:start w:val="1"/>
      <w:numFmt w:val="decimal"/>
      <w:lvlText w:val="%1."/>
      <w:lvlJc w:val="left"/>
      <w:pPr>
        <w:tabs>
          <w:tab w:val="num" w:pos="360"/>
        </w:tabs>
        <w:ind w:left="360" w:hanging="360"/>
      </w:pPr>
      <w:rPr>
        <w:b w:val="0"/>
        <w:sz w:val="20"/>
        <w:szCs w:val="20"/>
      </w:rPr>
    </w:lvl>
  </w:abstractNum>
  <w:abstractNum w:abstractNumId="9" w15:restartNumberingAfterBreak="0">
    <w:nsid w:val="00000018"/>
    <w:multiLevelType w:val="singleLevel"/>
    <w:tmpl w:val="00000018"/>
    <w:name w:val="WW8Num24"/>
    <w:lvl w:ilvl="0">
      <w:start w:val="1"/>
      <w:numFmt w:val="lowerLetter"/>
      <w:lvlText w:val="%1)"/>
      <w:lvlJc w:val="left"/>
      <w:pPr>
        <w:tabs>
          <w:tab w:val="num" w:pos="720"/>
        </w:tabs>
        <w:ind w:left="720" w:hanging="360"/>
      </w:pPr>
      <w:rPr>
        <w:color w:val="auto"/>
        <w:sz w:val="22"/>
        <w:szCs w:val="22"/>
      </w:rPr>
    </w:lvl>
  </w:abstractNum>
  <w:abstractNum w:abstractNumId="10" w15:restartNumberingAfterBreak="0">
    <w:nsid w:val="00000019"/>
    <w:multiLevelType w:val="singleLevel"/>
    <w:tmpl w:val="AA4EE3CC"/>
    <w:name w:val="WW8Num25"/>
    <w:lvl w:ilvl="0">
      <w:start w:val="1"/>
      <w:numFmt w:val="decimal"/>
      <w:lvlText w:val="%1."/>
      <w:lvlJc w:val="left"/>
      <w:pPr>
        <w:tabs>
          <w:tab w:val="num" w:pos="360"/>
        </w:tabs>
        <w:ind w:left="360" w:hanging="360"/>
      </w:pPr>
      <w:rPr>
        <w:rFonts w:ascii="Trebuchet MS" w:eastAsia="Times New Roman" w:hAnsi="Trebuchet MS" w:cs="Times New Roman" w:hint="default"/>
        <w:b w:val="0"/>
        <w:sz w:val="20"/>
        <w:szCs w:val="20"/>
      </w:rPr>
    </w:lvl>
  </w:abstractNum>
  <w:abstractNum w:abstractNumId="11" w15:restartNumberingAfterBreak="0">
    <w:nsid w:val="0000001A"/>
    <w:multiLevelType w:val="singleLevel"/>
    <w:tmpl w:val="0000001A"/>
    <w:name w:val="WW8Num26"/>
    <w:lvl w:ilvl="0">
      <w:start w:val="1"/>
      <w:numFmt w:val="decimal"/>
      <w:lvlText w:val="%1."/>
      <w:lvlJc w:val="left"/>
      <w:pPr>
        <w:tabs>
          <w:tab w:val="num" w:pos="360"/>
        </w:tabs>
        <w:ind w:left="360" w:hanging="360"/>
      </w:pPr>
      <w:rPr>
        <w:b/>
        <w:sz w:val="22"/>
        <w:szCs w:val="22"/>
      </w:rPr>
    </w:lvl>
  </w:abstractNum>
  <w:abstractNum w:abstractNumId="12" w15:restartNumberingAfterBreak="0">
    <w:nsid w:val="0000001B"/>
    <w:multiLevelType w:val="multilevel"/>
    <w:tmpl w:val="85EE60E8"/>
    <w:name w:val="WW8Num27"/>
    <w:lvl w:ilvl="0">
      <w:start w:val="1"/>
      <w:numFmt w:val="decimal"/>
      <w:lvlText w:val="%1."/>
      <w:lvlJc w:val="left"/>
      <w:pPr>
        <w:tabs>
          <w:tab w:val="num" w:pos="720"/>
        </w:tabs>
        <w:ind w:left="720" w:hanging="360"/>
      </w:pPr>
      <w:rPr>
        <w:rFonts w:ascii="Times New Roman" w:eastAsia="Calibri" w:hAnsi="Times New Roman" w:cs="Times New Roman"/>
        <w:b w:val="0"/>
        <w:i/>
        <w:sz w:val="22"/>
        <w:szCs w:val="22"/>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1C"/>
    <w:multiLevelType w:val="singleLevel"/>
    <w:tmpl w:val="D1624102"/>
    <w:name w:val="WW8Num28"/>
    <w:lvl w:ilvl="0">
      <w:start w:val="1"/>
      <w:numFmt w:val="lowerLetter"/>
      <w:lvlText w:val="%1)"/>
      <w:lvlJc w:val="left"/>
      <w:pPr>
        <w:tabs>
          <w:tab w:val="num" w:pos="720"/>
        </w:tabs>
        <w:ind w:left="720" w:hanging="360"/>
      </w:pPr>
      <w:rPr>
        <w:rFonts w:hint="default"/>
        <w:b w:val="0"/>
        <w:i w:val="0"/>
        <w:sz w:val="20"/>
        <w:szCs w:val="20"/>
      </w:rPr>
    </w:lvl>
  </w:abstractNum>
  <w:abstractNum w:abstractNumId="14"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b w:val="0"/>
        <w:sz w:val="22"/>
        <w:szCs w:val="22"/>
      </w:rPr>
    </w:lvl>
  </w:abstractNum>
  <w:abstractNum w:abstractNumId="15" w15:restartNumberingAfterBreak="0">
    <w:nsid w:val="00000020"/>
    <w:multiLevelType w:val="singleLevel"/>
    <w:tmpl w:val="00000020"/>
    <w:name w:val="WW8Num32"/>
    <w:lvl w:ilvl="0">
      <w:start w:val="1"/>
      <w:numFmt w:val="decimal"/>
      <w:lvlText w:val="%1."/>
      <w:lvlJc w:val="left"/>
      <w:pPr>
        <w:tabs>
          <w:tab w:val="num" w:pos="360"/>
        </w:tabs>
        <w:ind w:left="360" w:hanging="360"/>
      </w:pPr>
      <w:rPr>
        <w:i w:val="0"/>
        <w:color w:val="auto"/>
        <w:sz w:val="22"/>
        <w:szCs w:val="22"/>
      </w:rPr>
    </w:lvl>
  </w:abstractNum>
  <w:abstractNum w:abstractNumId="16" w15:restartNumberingAfterBreak="0">
    <w:nsid w:val="00000026"/>
    <w:multiLevelType w:val="multilevel"/>
    <w:tmpl w:val="DEC6E22A"/>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sz w:val="20"/>
        <w:szCs w:val="2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8"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0" w15:restartNumberingAfterBreak="0">
    <w:nsid w:val="008D4950"/>
    <w:multiLevelType w:val="multilevel"/>
    <w:tmpl w:val="92020298"/>
    <w:lvl w:ilvl="0">
      <w:start w:val="1"/>
      <w:numFmt w:val="decimal"/>
      <w:lvlText w:val="%1)"/>
      <w:lvlJc w:val="left"/>
      <w:pPr>
        <w:tabs>
          <w:tab w:val="num" w:pos="360"/>
        </w:tabs>
        <w:ind w:left="360" w:hanging="360"/>
      </w:pPr>
      <w:rPr>
        <w:rFont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02B91721"/>
    <w:multiLevelType w:val="multilevel"/>
    <w:tmpl w:val="3E0A7896"/>
    <w:lvl w:ilvl="0">
      <w:start w:val="1"/>
      <w:numFmt w:val="lowerLetter"/>
      <w:lvlText w:val="%1)"/>
      <w:lvlJc w:val="left"/>
      <w:pPr>
        <w:tabs>
          <w:tab w:val="num" w:pos="720"/>
        </w:tabs>
        <w:ind w:left="720" w:hanging="360"/>
      </w:pPr>
      <w:rPr>
        <w:rFonts w:ascii="Trebuchet MS" w:eastAsia="Times New Roman" w:hAnsi="Trebuchet M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3D6545F"/>
    <w:multiLevelType w:val="hybridMultilevel"/>
    <w:tmpl w:val="C1E27AE8"/>
    <w:lvl w:ilvl="0" w:tplc="BB16CDBC">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4D75D84"/>
    <w:multiLevelType w:val="hybridMultilevel"/>
    <w:tmpl w:val="6060AA6C"/>
    <w:lvl w:ilvl="0" w:tplc="B38C95C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82559F"/>
    <w:multiLevelType w:val="multilevel"/>
    <w:tmpl w:val="F31C3A8E"/>
    <w:lvl w:ilvl="0">
      <w:start w:val="1"/>
      <w:numFmt w:val="lowerLetter"/>
      <w:lvlText w:val="%1)"/>
      <w:lvlJc w:val="left"/>
      <w:pPr>
        <w:tabs>
          <w:tab w:val="num" w:pos="1065"/>
        </w:tabs>
        <w:ind w:left="1065" w:hanging="70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6CE2E11"/>
    <w:multiLevelType w:val="hybridMultilevel"/>
    <w:tmpl w:val="E93C367C"/>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07DB1053"/>
    <w:multiLevelType w:val="hybridMultilevel"/>
    <w:tmpl w:val="E194685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08AD103B"/>
    <w:multiLevelType w:val="multilevel"/>
    <w:tmpl w:val="0EF04B98"/>
    <w:lvl w:ilvl="0">
      <w:start w:val="1"/>
      <w:numFmt w:val="lowerLetter"/>
      <w:lvlText w:val="%1)"/>
      <w:lvlJc w:val="left"/>
      <w:pPr>
        <w:tabs>
          <w:tab w:val="num" w:pos="360"/>
        </w:tabs>
        <w:ind w:left="360" w:hanging="360"/>
      </w:pPr>
      <w:rPr>
        <w:rFonts w:ascii="Calibri" w:eastAsia="Calibri" w:hAnsi="Calibri" w:cs="Times New Roman"/>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29" w15:restartNumberingAfterBreak="0">
    <w:nsid w:val="0E563BD5"/>
    <w:multiLevelType w:val="hybridMultilevel"/>
    <w:tmpl w:val="D4ECF6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4F06D5E"/>
    <w:multiLevelType w:val="hybridMultilevel"/>
    <w:tmpl w:val="99B671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A853E1"/>
    <w:multiLevelType w:val="hybridMultilevel"/>
    <w:tmpl w:val="B1A4625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17467CCB"/>
    <w:multiLevelType w:val="hybridMultilevel"/>
    <w:tmpl w:val="A2922CDE"/>
    <w:lvl w:ilvl="0" w:tplc="04090001">
      <w:start w:val="1"/>
      <w:numFmt w:val="bullet"/>
      <w:lvlText w:val=""/>
      <w:lvlJc w:val="left"/>
      <w:pPr>
        <w:ind w:left="1335" w:hanging="360"/>
      </w:pPr>
      <w:rPr>
        <w:rFonts w:ascii="Symbol" w:hAnsi="Symbol" w:hint="default"/>
      </w:rPr>
    </w:lvl>
    <w:lvl w:ilvl="1" w:tplc="04090003" w:tentative="1">
      <w:start w:val="1"/>
      <w:numFmt w:val="bullet"/>
      <w:lvlText w:val="o"/>
      <w:lvlJc w:val="left"/>
      <w:pPr>
        <w:ind w:left="2055" w:hanging="360"/>
      </w:pPr>
      <w:rPr>
        <w:rFonts w:ascii="Courier New" w:hAnsi="Courier New" w:cs="Courier New" w:hint="default"/>
      </w:rPr>
    </w:lvl>
    <w:lvl w:ilvl="2" w:tplc="04090005" w:tentative="1">
      <w:start w:val="1"/>
      <w:numFmt w:val="bullet"/>
      <w:lvlText w:val=""/>
      <w:lvlJc w:val="left"/>
      <w:pPr>
        <w:ind w:left="2775" w:hanging="360"/>
      </w:pPr>
      <w:rPr>
        <w:rFonts w:ascii="Wingdings" w:hAnsi="Wingdings" w:hint="default"/>
      </w:rPr>
    </w:lvl>
    <w:lvl w:ilvl="3" w:tplc="04090001" w:tentative="1">
      <w:start w:val="1"/>
      <w:numFmt w:val="bullet"/>
      <w:lvlText w:val=""/>
      <w:lvlJc w:val="left"/>
      <w:pPr>
        <w:ind w:left="3495" w:hanging="360"/>
      </w:pPr>
      <w:rPr>
        <w:rFonts w:ascii="Symbol" w:hAnsi="Symbol" w:hint="default"/>
      </w:rPr>
    </w:lvl>
    <w:lvl w:ilvl="4" w:tplc="04090003" w:tentative="1">
      <w:start w:val="1"/>
      <w:numFmt w:val="bullet"/>
      <w:lvlText w:val="o"/>
      <w:lvlJc w:val="left"/>
      <w:pPr>
        <w:ind w:left="4215" w:hanging="360"/>
      </w:pPr>
      <w:rPr>
        <w:rFonts w:ascii="Courier New" w:hAnsi="Courier New" w:cs="Courier New" w:hint="default"/>
      </w:rPr>
    </w:lvl>
    <w:lvl w:ilvl="5" w:tplc="04090005" w:tentative="1">
      <w:start w:val="1"/>
      <w:numFmt w:val="bullet"/>
      <w:lvlText w:val=""/>
      <w:lvlJc w:val="left"/>
      <w:pPr>
        <w:ind w:left="4935" w:hanging="360"/>
      </w:pPr>
      <w:rPr>
        <w:rFonts w:ascii="Wingdings" w:hAnsi="Wingdings" w:hint="default"/>
      </w:rPr>
    </w:lvl>
    <w:lvl w:ilvl="6" w:tplc="04090001" w:tentative="1">
      <w:start w:val="1"/>
      <w:numFmt w:val="bullet"/>
      <w:lvlText w:val=""/>
      <w:lvlJc w:val="left"/>
      <w:pPr>
        <w:ind w:left="5655" w:hanging="360"/>
      </w:pPr>
      <w:rPr>
        <w:rFonts w:ascii="Symbol" w:hAnsi="Symbol" w:hint="default"/>
      </w:rPr>
    </w:lvl>
    <w:lvl w:ilvl="7" w:tplc="04090003" w:tentative="1">
      <w:start w:val="1"/>
      <w:numFmt w:val="bullet"/>
      <w:lvlText w:val="o"/>
      <w:lvlJc w:val="left"/>
      <w:pPr>
        <w:ind w:left="6375" w:hanging="360"/>
      </w:pPr>
      <w:rPr>
        <w:rFonts w:ascii="Courier New" w:hAnsi="Courier New" w:cs="Courier New" w:hint="default"/>
      </w:rPr>
    </w:lvl>
    <w:lvl w:ilvl="8" w:tplc="04090005" w:tentative="1">
      <w:start w:val="1"/>
      <w:numFmt w:val="bullet"/>
      <w:lvlText w:val=""/>
      <w:lvlJc w:val="left"/>
      <w:pPr>
        <w:ind w:left="7095" w:hanging="360"/>
      </w:pPr>
      <w:rPr>
        <w:rFonts w:ascii="Wingdings" w:hAnsi="Wingdings" w:hint="default"/>
      </w:rPr>
    </w:lvl>
  </w:abstractNum>
  <w:abstractNum w:abstractNumId="35" w15:restartNumberingAfterBreak="0">
    <w:nsid w:val="17647C04"/>
    <w:multiLevelType w:val="hybridMultilevel"/>
    <w:tmpl w:val="E7D2F130"/>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6" w15:restartNumberingAfterBreak="0">
    <w:nsid w:val="196B5BE3"/>
    <w:multiLevelType w:val="hybridMultilevel"/>
    <w:tmpl w:val="466046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CA4BC8"/>
    <w:multiLevelType w:val="singleLevel"/>
    <w:tmpl w:val="0102234A"/>
    <w:lvl w:ilvl="0">
      <w:start w:val="1"/>
      <w:numFmt w:val="lowerLetter"/>
      <w:lvlText w:val="%1)"/>
      <w:lvlJc w:val="left"/>
      <w:pPr>
        <w:tabs>
          <w:tab w:val="num" w:pos="720"/>
        </w:tabs>
        <w:ind w:left="720" w:hanging="360"/>
      </w:pPr>
      <w:rPr>
        <w:rFonts w:hint="default"/>
      </w:rPr>
    </w:lvl>
  </w:abstractNum>
  <w:abstractNum w:abstractNumId="38" w15:restartNumberingAfterBreak="0">
    <w:nsid w:val="1D1E4DDF"/>
    <w:multiLevelType w:val="hybridMultilevel"/>
    <w:tmpl w:val="A2368520"/>
    <w:lvl w:ilvl="0" w:tplc="B120A434">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1D4C1854"/>
    <w:multiLevelType w:val="multilevel"/>
    <w:tmpl w:val="BDE0C974"/>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1F151E8B"/>
    <w:multiLevelType w:val="hybridMultilevel"/>
    <w:tmpl w:val="E6387856"/>
    <w:lvl w:ilvl="0" w:tplc="6F081BE8">
      <w:start w:val="1"/>
      <w:numFmt w:val="decimal"/>
      <w:lvlText w:val="%1)"/>
      <w:lvlJc w:val="left"/>
      <w:pPr>
        <w:ind w:left="720" w:hanging="360"/>
      </w:pPr>
      <w:rPr>
        <w:b/>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1D10D76"/>
    <w:multiLevelType w:val="multilevel"/>
    <w:tmpl w:val="C0C268D0"/>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2369283E"/>
    <w:multiLevelType w:val="multilevel"/>
    <w:tmpl w:val="EC2A9522"/>
    <w:lvl w:ilvl="0">
      <w:start w:val="1"/>
      <w:numFmt w:val="lowerLetter"/>
      <w:lvlText w:val="%1)"/>
      <w:lvlJc w:val="left"/>
      <w:pPr>
        <w:tabs>
          <w:tab w:val="num" w:pos="360"/>
        </w:tabs>
        <w:ind w:left="360" w:hanging="360"/>
      </w:pPr>
      <w:rPr>
        <w:rFonts w:ascii="Calibri" w:eastAsia="Calibri" w:hAnsi="Calibri" w:cs="Times New Roman"/>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4" w15:restartNumberingAfterBreak="0">
    <w:nsid w:val="23A9427B"/>
    <w:multiLevelType w:val="hybridMultilevel"/>
    <w:tmpl w:val="55EE2358"/>
    <w:lvl w:ilvl="0" w:tplc="0415000F">
      <w:start w:val="1"/>
      <w:numFmt w:val="decimal"/>
      <w:lvlText w:val="%1."/>
      <w:lvlJc w:val="left"/>
      <w:pPr>
        <w:ind w:left="360" w:hanging="360"/>
      </w:pPr>
      <w:rPr>
        <w:rFonts w:hint="default"/>
      </w:rPr>
    </w:lvl>
    <w:lvl w:ilvl="1" w:tplc="0415000F">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26AB3331"/>
    <w:multiLevelType w:val="hybridMultilevel"/>
    <w:tmpl w:val="88CA2104"/>
    <w:lvl w:ilvl="0" w:tplc="CB786C6A">
      <w:start w:val="1"/>
      <w:numFmt w:val="decimal"/>
      <w:lvlText w:val="%1."/>
      <w:lvlJc w:val="left"/>
      <w:pPr>
        <w:ind w:left="360" w:hanging="360"/>
      </w:pPr>
      <w:rPr>
        <w:rFonts w:hint="default"/>
        <w:b w:val="0"/>
      </w:rPr>
    </w:lvl>
    <w:lvl w:ilvl="1" w:tplc="04150017">
      <w:start w:val="1"/>
      <w:numFmt w:val="lowerLetter"/>
      <w:lvlText w:val="%2)"/>
      <w:lvlJc w:val="left"/>
      <w:pPr>
        <w:ind w:left="1080" w:hanging="360"/>
      </w:pPr>
      <w:rPr>
        <w:rFonts w:hint="default"/>
      </w:rPr>
    </w:lvl>
    <w:lvl w:ilvl="2" w:tplc="0415000F">
      <w:start w:val="1"/>
      <w:numFmt w:val="decimal"/>
      <w:lvlText w:val="%3."/>
      <w:lvlJc w:val="left"/>
      <w:pPr>
        <w:ind w:left="1800" w:hanging="360"/>
      </w:pPr>
      <w:rPr>
        <w:rFont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296663FA"/>
    <w:multiLevelType w:val="hybridMultilevel"/>
    <w:tmpl w:val="0FDCC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BA770DA"/>
    <w:multiLevelType w:val="multilevel"/>
    <w:tmpl w:val="4CF6F70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8" w15:restartNumberingAfterBreak="0">
    <w:nsid w:val="2E453BBA"/>
    <w:multiLevelType w:val="hybridMultilevel"/>
    <w:tmpl w:val="044E81C4"/>
    <w:name w:val="WW8Num12"/>
    <w:lvl w:ilvl="0" w:tplc="91560948">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0543256"/>
    <w:multiLevelType w:val="multilevel"/>
    <w:tmpl w:val="0D528276"/>
    <w:name w:val="WW8Num632"/>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lowerLetter"/>
      <w:lvlText w:val="%2)"/>
      <w:lvlJc w:val="left"/>
      <w:pPr>
        <w:tabs>
          <w:tab w:val="num" w:pos="1080"/>
        </w:tabs>
        <w:ind w:left="1080" w:hanging="360"/>
      </w:pPr>
      <w:rPr>
        <w:rFonts w:ascii="Times New Roman" w:eastAsia="Times New Roman" w:hAnsi="Times New Roman" w:cs="Times New Roman" w:hint="default"/>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sz w:val="20"/>
        <w:szCs w:val="2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31221A0A"/>
    <w:multiLevelType w:val="multilevel"/>
    <w:tmpl w:val="7CDA590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1" w15:restartNumberingAfterBreak="0">
    <w:nsid w:val="319F5DDE"/>
    <w:multiLevelType w:val="hybridMultilevel"/>
    <w:tmpl w:val="C0867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35A3172"/>
    <w:multiLevelType w:val="multilevel"/>
    <w:tmpl w:val="9384A52A"/>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53"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698729A"/>
    <w:multiLevelType w:val="hybridMultilevel"/>
    <w:tmpl w:val="6060AA6C"/>
    <w:lvl w:ilvl="0" w:tplc="B38C95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0354EB"/>
    <w:multiLevelType w:val="hybridMultilevel"/>
    <w:tmpl w:val="8B7CBA9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2203"/>
        </w:tabs>
        <w:ind w:left="2203"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8243DE2"/>
    <w:multiLevelType w:val="hybridMultilevel"/>
    <w:tmpl w:val="5BC4D93A"/>
    <w:lvl w:ilvl="0" w:tplc="FFFFFFFF">
      <w:start w:val="1"/>
      <w:numFmt w:val="decimal"/>
      <w:lvlText w:val="%1)"/>
      <w:lvlJc w:val="left"/>
      <w:pPr>
        <w:tabs>
          <w:tab w:val="num" w:pos="720"/>
        </w:tabs>
        <w:ind w:left="720" w:hanging="360"/>
      </w:pPr>
      <w:rPr>
        <w:rFonts w:hint="default"/>
        <w:color w:val="auto"/>
      </w:rPr>
    </w:lvl>
    <w:lvl w:ilvl="1" w:tplc="40D80FAA">
      <w:start w:val="1"/>
      <w:numFmt w:val="decimal"/>
      <w:lvlText w:val="%2."/>
      <w:lvlJc w:val="left"/>
      <w:pPr>
        <w:tabs>
          <w:tab w:val="num" w:pos="1440"/>
        </w:tabs>
        <w:ind w:left="1440" w:hanging="360"/>
      </w:pPr>
      <w:rPr>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4BF95F77"/>
    <w:multiLevelType w:val="hybridMultilevel"/>
    <w:tmpl w:val="398876E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D504A47"/>
    <w:multiLevelType w:val="multilevel"/>
    <w:tmpl w:val="C1904FF2"/>
    <w:lvl w:ilvl="0">
      <w:start w:val="1"/>
      <w:numFmt w:val="decimal"/>
      <w:lvlText w:val="%1)"/>
      <w:lvlJc w:val="left"/>
      <w:pPr>
        <w:tabs>
          <w:tab w:val="num" w:pos="360"/>
        </w:tabs>
        <w:ind w:left="360" w:hanging="360"/>
      </w:pPr>
      <w:rPr>
        <w:rFont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0" w15:restartNumberingAfterBreak="0">
    <w:nsid w:val="4F9B2E27"/>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1" w15:restartNumberingAfterBreak="0">
    <w:nsid w:val="4FFE7789"/>
    <w:multiLevelType w:val="multilevel"/>
    <w:tmpl w:val="5F6ABE9C"/>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2" w15:restartNumberingAfterBreak="0">
    <w:nsid w:val="586C5FFE"/>
    <w:multiLevelType w:val="hybridMultilevel"/>
    <w:tmpl w:val="37869EF6"/>
    <w:lvl w:ilvl="0" w:tplc="E19CA31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732"/>
        </w:tabs>
        <w:ind w:left="732" w:hanging="360"/>
      </w:pPr>
    </w:lvl>
    <w:lvl w:ilvl="2" w:tplc="0415001B" w:tentative="1">
      <w:start w:val="1"/>
      <w:numFmt w:val="lowerRoman"/>
      <w:lvlText w:val="%3."/>
      <w:lvlJc w:val="right"/>
      <w:pPr>
        <w:tabs>
          <w:tab w:val="num" w:pos="1452"/>
        </w:tabs>
        <w:ind w:left="1452" w:hanging="180"/>
      </w:pPr>
    </w:lvl>
    <w:lvl w:ilvl="3" w:tplc="0415000F" w:tentative="1">
      <w:start w:val="1"/>
      <w:numFmt w:val="decimal"/>
      <w:lvlText w:val="%4."/>
      <w:lvlJc w:val="left"/>
      <w:pPr>
        <w:tabs>
          <w:tab w:val="num" w:pos="2172"/>
        </w:tabs>
        <w:ind w:left="2172" w:hanging="360"/>
      </w:pPr>
    </w:lvl>
    <w:lvl w:ilvl="4" w:tplc="04150019" w:tentative="1">
      <w:start w:val="1"/>
      <w:numFmt w:val="lowerLetter"/>
      <w:lvlText w:val="%5."/>
      <w:lvlJc w:val="left"/>
      <w:pPr>
        <w:tabs>
          <w:tab w:val="num" w:pos="2892"/>
        </w:tabs>
        <w:ind w:left="2892" w:hanging="360"/>
      </w:pPr>
    </w:lvl>
    <w:lvl w:ilvl="5" w:tplc="0415001B" w:tentative="1">
      <w:start w:val="1"/>
      <w:numFmt w:val="lowerRoman"/>
      <w:lvlText w:val="%6."/>
      <w:lvlJc w:val="right"/>
      <w:pPr>
        <w:tabs>
          <w:tab w:val="num" w:pos="3612"/>
        </w:tabs>
        <w:ind w:left="3612" w:hanging="180"/>
      </w:pPr>
    </w:lvl>
    <w:lvl w:ilvl="6" w:tplc="0415000F" w:tentative="1">
      <w:start w:val="1"/>
      <w:numFmt w:val="decimal"/>
      <w:lvlText w:val="%7."/>
      <w:lvlJc w:val="left"/>
      <w:pPr>
        <w:tabs>
          <w:tab w:val="num" w:pos="4332"/>
        </w:tabs>
        <w:ind w:left="4332" w:hanging="360"/>
      </w:pPr>
    </w:lvl>
    <w:lvl w:ilvl="7" w:tplc="04150019" w:tentative="1">
      <w:start w:val="1"/>
      <w:numFmt w:val="lowerLetter"/>
      <w:lvlText w:val="%8."/>
      <w:lvlJc w:val="left"/>
      <w:pPr>
        <w:tabs>
          <w:tab w:val="num" w:pos="5052"/>
        </w:tabs>
        <w:ind w:left="5052" w:hanging="360"/>
      </w:pPr>
    </w:lvl>
    <w:lvl w:ilvl="8" w:tplc="0415001B" w:tentative="1">
      <w:start w:val="1"/>
      <w:numFmt w:val="lowerRoman"/>
      <w:lvlText w:val="%9."/>
      <w:lvlJc w:val="right"/>
      <w:pPr>
        <w:tabs>
          <w:tab w:val="num" w:pos="5772"/>
        </w:tabs>
        <w:ind w:left="5772" w:hanging="180"/>
      </w:pPr>
    </w:lvl>
  </w:abstractNum>
  <w:abstractNum w:abstractNumId="63"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5F423730"/>
    <w:multiLevelType w:val="multilevel"/>
    <w:tmpl w:val="CF4C20C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60086CAF"/>
    <w:multiLevelType w:val="hybridMultilevel"/>
    <w:tmpl w:val="6F602E28"/>
    <w:lvl w:ilvl="0" w:tplc="8AA8C7D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3E460F1"/>
    <w:multiLevelType w:val="multilevel"/>
    <w:tmpl w:val="0415001F"/>
    <w:lvl w:ilvl="0">
      <w:start w:val="1"/>
      <w:numFmt w:val="decimal"/>
      <w:lvlText w:val="%1."/>
      <w:lvlJc w:val="left"/>
      <w:pPr>
        <w:ind w:left="-360" w:hanging="360"/>
      </w:pPr>
      <w:rPr>
        <w:rFonts w:hint="default"/>
        <w:b w:val="0"/>
        <w:i w:val="0"/>
      </w:rPr>
    </w:lvl>
    <w:lvl w:ilvl="1">
      <w:start w:val="1"/>
      <w:numFmt w:val="decimal"/>
      <w:lvlText w:val="%1.%2."/>
      <w:lvlJc w:val="left"/>
      <w:pPr>
        <w:ind w:left="72" w:hanging="432"/>
      </w:pPr>
      <w:rPr>
        <w:rFonts w:hint="default"/>
        <w:color w:val="auto"/>
      </w:rPr>
    </w:lvl>
    <w:lvl w:ilvl="2">
      <w:start w:val="1"/>
      <w:numFmt w:val="decimal"/>
      <w:lvlText w:val="%1.%2.%3."/>
      <w:lvlJc w:val="left"/>
      <w:pPr>
        <w:ind w:left="504" w:hanging="504"/>
      </w:pPr>
      <w:rPr>
        <w:rFonts w:hint="default"/>
      </w:rPr>
    </w:lvl>
    <w:lvl w:ilvl="3">
      <w:start w:val="1"/>
      <w:numFmt w:val="decimal"/>
      <w:lvlText w:val="%1.%2.%3.%4."/>
      <w:lvlJc w:val="left"/>
      <w:pPr>
        <w:ind w:left="1008" w:hanging="648"/>
      </w:pPr>
      <w:rPr>
        <w:rFonts w:hint="default"/>
      </w:rPr>
    </w:lvl>
    <w:lvl w:ilvl="4">
      <w:start w:val="1"/>
      <w:numFmt w:val="decimal"/>
      <w:lvlText w:val="%1.%2.%3.%4.%5."/>
      <w:lvlJc w:val="left"/>
      <w:pPr>
        <w:ind w:left="1512" w:hanging="792"/>
      </w:pPr>
      <w:rPr>
        <w:rFonts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68" w15:restartNumberingAfterBreak="0">
    <w:nsid w:val="6A300504"/>
    <w:multiLevelType w:val="multilevel"/>
    <w:tmpl w:val="DF6CCD78"/>
    <w:lvl w:ilvl="0">
      <w:start w:val="1"/>
      <w:numFmt w:val="decimal"/>
      <w:lvlText w:val="%1."/>
      <w:lvlJc w:val="left"/>
      <w:pPr>
        <w:ind w:left="36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9" w15:restartNumberingAfterBreak="0">
    <w:nsid w:val="6A564467"/>
    <w:multiLevelType w:val="hybridMultilevel"/>
    <w:tmpl w:val="26D66E0C"/>
    <w:lvl w:ilvl="0" w:tplc="0415000F">
      <w:start w:val="1"/>
      <w:numFmt w:val="decimal"/>
      <w:lvlText w:val="%1."/>
      <w:lvlJc w:val="left"/>
      <w:pPr>
        <w:ind w:left="720" w:hanging="360"/>
      </w:pPr>
      <w:rPr>
        <w:rFonts w:hint="default"/>
      </w:rPr>
    </w:lvl>
    <w:lvl w:ilvl="1" w:tplc="6596C50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553FB1"/>
    <w:multiLevelType w:val="hybridMultilevel"/>
    <w:tmpl w:val="7318F7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D022DBA"/>
    <w:multiLevelType w:val="hybridMultilevel"/>
    <w:tmpl w:val="03924E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E0033A4"/>
    <w:multiLevelType w:val="multilevel"/>
    <w:tmpl w:val="29286FAC"/>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3" w15:restartNumberingAfterBreak="0">
    <w:nsid w:val="6E1B4BFD"/>
    <w:multiLevelType w:val="multilevel"/>
    <w:tmpl w:val="E5BA9C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70BE091C"/>
    <w:multiLevelType w:val="hybridMultilevel"/>
    <w:tmpl w:val="55E83C84"/>
    <w:lvl w:ilvl="0" w:tplc="46FA4A9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6" w15:restartNumberingAfterBreak="0">
    <w:nsid w:val="730256E9"/>
    <w:multiLevelType w:val="hybridMultilevel"/>
    <w:tmpl w:val="CAF8292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74AC3303"/>
    <w:multiLevelType w:val="hybridMultilevel"/>
    <w:tmpl w:val="73B8CD3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7715328A"/>
    <w:multiLevelType w:val="hybridMultilevel"/>
    <w:tmpl w:val="338E3E1C"/>
    <w:lvl w:ilvl="0" w:tplc="04150017">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79" w15:restartNumberingAfterBreak="0">
    <w:nsid w:val="793B3026"/>
    <w:multiLevelType w:val="multilevel"/>
    <w:tmpl w:val="13482212"/>
    <w:lvl w:ilvl="0">
      <w:start w:val="1"/>
      <w:numFmt w:val="decimal"/>
      <w:lvlText w:val="%1."/>
      <w:lvlJc w:val="left"/>
      <w:pPr>
        <w:tabs>
          <w:tab w:val="num" w:pos="567"/>
        </w:tabs>
        <w:ind w:left="567" w:hanging="567"/>
      </w:pPr>
      <w:rPr>
        <w:rFonts w:cs="Times New Roman" w:hint="default"/>
        <w:b w:val="0"/>
        <w:bCs/>
        <w:sz w:val="20"/>
        <w:szCs w:val="20"/>
        <w:shd w:val="clear" w:color="auto" w:fill="FFFFFF"/>
      </w:rPr>
    </w:lvl>
    <w:lvl w:ilvl="1">
      <w:start w:val="1"/>
      <w:numFmt w:val="lowerLetter"/>
      <w:lvlText w:val="%2)"/>
      <w:lvlJc w:val="left"/>
      <w:pPr>
        <w:tabs>
          <w:tab w:val="num" w:pos="928"/>
        </w:tabs>
        <w:ind w:left="928" w:hanging="360"/>
      </w:pPr>
      <w:rPr>
        <w:rFonts w:cs="Times New Roman" w:hint="default"/>
        <w:b/>
        <w:bCs/>
        <w:sz w:val="22"/>
        <w:szCs w:val="22"/>
        <w:shd w:val="clear" w:color="auto" w:fill="FFFFFF"/>
      </w:rPr>
    </w:lvl>
    <w:lvl w:ilvl="2">
      <w:start w:val="1"/>
      <w:numFmt w:val="decimal"/>
      <w:lvlText w:val="%1.%2.%3."/>
      <w:lvlJc w:val="left"/>
      <w:pPr>
        <w:tabs>
          <w:tab w:val="num" w:pos="720"/>
        </w:tabs>
        <w:ind w:left="720" w:hanging="720"/>
      </w:pPr>
      <w:rPr>
        <w:rFonts w:cs="Times New Roman" w:hint="default"/>
        <w:b/>
        <w:bCs/>
        <w:sz w:val="22"/>
        <w:szCs w:val="22"/>
        <w:shd w:val="clear" w:color="auto" w:fill="FFFFFF"/>
      </w:rPr>
    </w:lvl>
    <w:lvl w:ilvl="3">
      <w:start w:val="1"/>
      <w:numFmt w:val="decimal"/>
      <w:lvlText w:val="%1.%2.%3.%4."/>
      <w:lvlJc w:val="left"/>
      <w:pPr>
        <w:tabs>
          <w:tab w:val="num" w:pos="720"/>
        </w:tabs>
        <w:ind w:left="720" w:hanging="720"/>
      </w:pPr>
      <w:rPr>
        <w:rFonts w:cs="Times New Roman" w:hint="default"/>
        <w:b/>
        <w:bCs/>
        <w:sz w:val="22"/>
        <w:szCs w:val="22"/>
        <w:shd w:val="clear" w:color="auto" w:fill="FFFFFF"/>
      </w:rPr>
    </w:lvl>
    <w:lvl w:ilvl="4">
      <w:start w:val="1"/>
      <w:numFmt w:val="decimal"/>
      <w:lvlText w:val="%1.%2.%3.%4.%5."/>
      <w:lvlJc w:val="left"/>
      <w:pPr>
        <w:tabs>
          <w:tab w:val="num" w:pos="1080"/>
        </w:tabs>
        <w:ind w:left="1080" w:hanging="1080"/>
      </w:pPr>
      <w:rPr>
        <w:rFonts w:cs="Times New Roman" w:hint="default"/>
        <w:b/>
        <w:bCs/>
        <w:sz w:val="22"/>
        <w:szCs w:val="22"/>
        <w:shd w:val="clear" w:color="auto" w:fill="FFFFFF"/>
      </w:rPr>
    </w:lvl>
    <w:lvl w:ilvl="5">
      <w:start w:val="1"/>
      <w:numFmt w:val="decimal"/>
      <w:lvlText w:val="%1.%2.%3.%4.%5.%6."/>
      <w:lvlJc w:val="left"/>
      <w:pPr>
        <w:tabs>
          <w:tab w:val="num" w:pos="1080"/>
        </w:tabs>
        <w:ind w:left="1080" w:hanging="1080"/>
      </w:pPr>
      <w:rPr>
        <w:rFonts w:cs="Times New Roman" w:hint="default"/>
        <w:b/>
        <w:bCs/>
        <w:sz w:val="22"/>
        <w:szCs w:val="22"/>
        <w:shd w:val="clear" w:color="auto" w:fill="FFFFFF"/>
      </w:rPr>
    </w:lvl>
    <w:lvl w:ilvl="6">
      <w:start w:val="1"/>
      <w:numFmt w:val="decimal"/>
      <w:lvlText w:val="%1.%2.%3.%4.%5.%6.%7."/>
      <w:lvlJc w:val="left"/>
      <w:pPr>
        <w:tabs>
          <w:tab w:val="num" w:pos="1440"/>
        </w:tabs>
        <w:ind w:left="1440" w:hanging="1440"/>
      </w:pPr>
      <w:rPr>
        <w:rFonts w:cs="Times New Roman" w:hint="default"/>
        <w:b/>
        <w:bCs/>
        <w:sz w:val="22"/>
        <w:szCs w:val="22"/>
        <w:shd w:val="clear" w:color="auto" w:fill="FFFFFF"/>
      </w:rPr>
    </w:lvl>
    <w:lvl w:ilvl="7">
      <w:start w:val="1"/>
      <w:numFmt w:val="decimal"/>
      <w:lvlText w:val="%1.%2.%3.%4.%5.%6.%7.%8."/>
      <w:lvlJc w:val="left"/>
      <w:pPr>
        <w:tabs>
          <w:tab w:val="num" w:pos="1440"/>
        </w:tabs>
        <w:ind w:left="1440" w:hanging="1440"/>
      </w:pPr>
      <w:rPr>
        <w:rFonts w:cs="Times New Roman" w:hint="default"/>
        <w:b/>
        <w:bCs/>
        <w:sz w:val="22"/>
        <w:szCs w:val="22"/>
        <w:shd w:val="clear" w:color="auto" w:fill="FFFFFF"/>
      </w:rPr>
    </w:lvl>
    <w:lvl w:ilvl="8">
      <w:start w:val="1"/>
      <w:numFmt w:val="decimal"/>
      <w:lvlText w:val="%1.%2.%3.%4.%5.%6.%7.%8.%9."/>
      <w:lvlJc w:val="left"/>
      <w:pPr>
        <w:tabs>
          <w:tab w:val="num" w:pos="1800"/>
        </w:tabs>
        <w:ind w:left="1800" w:hanging="1800"/>
      </w:pPr>
      <w:rPr>
        <w:rFonts w:cs="Times New Roman" w:hint="default"/>
        <w:b/>
        <w:bCs/>
        <w:sz w:val="22"/>
        <w:szCs w:val="22"/>
        <w:shd w:val="clear" w:color="auto" w:fill="FFFFFF"/>
      </w:rPr>
    </w:lvl>
  </w:abstractNum>
  <w:abstractNum w:abstractNumId="80" w15:restartNumberingAfterBreak="0">
    <w:nsid w:val="7B6A5F7D"/>
    <w:multiLevelType w:val="hybridMultilevel"/>
    <w:tmpl w:val="A89621D2"/>
    <w:lvl w:ilvl="0" w:tplc="BBF0970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1" w15:restartNumberingAfterBreak="0">
    <w:nsid w:val="7F8616A2"/>
    <w:multiLevelType w:val="hybridMultilevel"/>
    <w:tmpl w:val="D910F9A4"/>
    <w:lvl w:ilvl="0" w:tplc="CB786C6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7"/>
  </w:num>
  <w:num w:numId="2">
    <w:abstractNumId w:val="62"/>
  </w:num>
  <w:num w:numId="3">
    <w:abstractNumId w:val="1"/>
  </w:num>
  <w:num w:numId="4">
    <w:abstractNumId w:val="10"/>
  </w:num>
  <w:num w:numId="5">
    <w:abstractNumId w:val="5"/>
  </w:num>
  <w:num w:numId="6">
    <w:abstractNumId w:val="7"/>
  </w:num>
  <w:num w:numId="7">
    <w:abstractNumId w:val="13"/>
  </w:num>
  <w:num w:numId="8">
    <w:abstractNumId w:val="26"/>
  </w:num>
  <w:num w:numId="9">
    <w:abstractNumId w:val="56"/>
  </w:num>
  <w:num w:numId="10">
    <w:abstractNumId w:val="33"/>
  </w:num>
  <w:num w:numId="11">
    <w:abstractNumId w:val="22"/>
  </w:num>
  <w:num w:numId="12">
    <w:abstractNumId w:val="25"/>
  </w:num>
  <w:num w:numId="13">
    <w:abstractNumId w:val="37"/>
  </w:num>
  <w:num w:numId="14">
    <w:abstractNumId w:val="36"/>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8"/>
  </w:num>
  <w:num w:numId="18">
    <w:abstractNumId w:val="52"/>
  </w:num>
  <w:num w:numId="19">
    <w:abstractNumId w:val="75"/>
  </w:num>
  <w:num w:numId="20">
    <w:abstractNumId w:val="51"/>
  </w:num>
  <w:num w:numId="21">
    <w:abstractNumId w:val="23"/>
  </w:num>
  <w:num w:numId="22">
    <w:abstractNumId w:val="66"/>
  </w:num>
  <w:num w:numId="23">
    <w:abstractNumId w:val="77"/>
  </w:num>
  <w:num w:numId="24">
    <w:abstractNumId w:val="32"/>
  </w:num>
  <w:num w:numId="25">
    <w:abstractNumId w:val="81"/>
  </w:num>
  <w:num w:numId="26">
    <w:abstractNumId w:val="76"/>
  </w:num>
  <w:num w:numId="27">
    <w:abstractNumId w:val="45"/>
  </w:num>
  <w:num w:numId="28">
    <w:abstractNumId w:val="69"/>
  </w:num>
  <w:num w:numId="29">
    <w:abstractNumId w:val="78"/>
  </w:num>
  <w:num w:numId="30">
    <w:abstractNumId w:val="44"/>
  </w:num>
  <w:num w:numId="31">
    <w:abstractNumId w:val="46"/>
  </w:num>
  <w:num w:numId="32">
    <w:abstractNumId w:val="58"/>
  </w:num>
  <w:num w:numId="33">
    <w:abstractNumId w:val="55"/>
  </w:num>
  <w:num w:numId="34">
    <w:abstractNumId w:val="42"/>
  </w:num>
  <w:num w:numId="35">
    <w:abstractNumId w:val="79"/>
  </w:num>
  <w:num w:numId="36">
    <w:abstractNumId w:val="70"/>
  </w:num>
  <w:num w:numId="37">
    <w:abstractNumId w:val="35"/>
  </w:num>
  <w:num w:numId="38">
    <w:abstractNumId w:val="34"/>
  </w:num>
  <w:num w:numId="39">
    <w:abstractNumId w:val="29"/>
  </w:num>
  <w:num w:numId="40">
    <w:abstractNumId w:val="12"/>
  </w:num>
  <w:num w:numId="41">
    <w:abstractNumId w:val="28"/>
  </w:num>
  <w:num w:numId="42">
    <w:abstractNumId w:val="31"/>
  </w:num>
  <w:num w:numId="43">
    <w:abstractNumId w:val="64"/>
  </w:num>
  <w:num w:numId="44">
    <w:abstractNumId w:val="53"/>
  </w:num>
  <w:num w:numId="45">
    <w:abstractNumId w:val="54"/>
  </w:num>
  <w:num w:numId="46">
    <w:abstractNumId w:val="30"/>
  </w:num>
  <w:num w:numId="47">
    <w:abstractNumId w:val="39"/>
  </w:num>
  <w:num w:numId="48">
    <w:abstractNumId w:val="59"/>
  </w:num>
  <w:num w:numId="49">
    <w:abstractNumId w:val="43"/>
  </w:num>
  <w:num w:numId="50">
    <w:abstractNumId w:val="50"/>
  </w:num>
  <w:num w:numId="51">
    <w:abstractNumId w:val="27"/>
  </w:num>
  <w:num w:numId="52">
    <w:abstractNumId w:val="68"/>
  </w:num>
  <w:num w:numId="53">
    <w:abstractNumId w:val="61"/>
  </w:num>
  <w:num w:numId="54">
    <w:abstractNumId w:val="38"/>
  </w:num>
  <w:num w:numId="55">
    <w:abstractNumId w:val="16"/>
  </w:num>
  <w:num w:numId="56">
    <w:abstractNumId w:val="71"/>
  </w:num>
  <w:num w:numId="57">
    <w:abstractNumId w:val="57"/>
  </w:num>
  <w:num w:numId="58">
    <w:abstractNumId w:val="20"/>
  </w:num>
  <w:num w:numId="59">
    <w:abstractNumId w:val="47"/>
  </w:num>
  <w:num w:numId="60">
    <w:abstractNumId w:val="80"/>
  </w:num>
  <w:num w:numId="61">
    <w:abstractNumId w:val="60"/>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2"/>
  </w:num>
  <w:num w:numId="64">
    <w:abstractNumId w:val="49"/>
  </w:num>
  <w:num w:numId="65">
    <w:abstractNumId w:val="65"/>
  </w:num>
  <w:num w:numId="66">
    <w:abstractNumId w:val="73"/>
  </w:num>
  <w:num w:numId="67">
    <w:abstractNumId w:val="7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E36"/>
    <w:rsid w:val="000002BC"/>
    <w:rsid w:val="00000371"/>
    <w:rsid w:val="00000636"/>
    <w:rsid w:val="00001A5E"/>
    <w:rsid w:val="00001B6E"/>
    <w:rsid w:val="00002556"/>
    <w:rsid w:val="0000276B"/>
    <w:rsid w:val="00004199"/>
    <w:rsid w:val="00004CBF"/>
    <w:rsid w:val="00005F1A"/>
    <w:rsid w:val="00007215"/>
    <w:rsid w:val="000109E8"/>
    <w:rsid w:val="000111AC"/>
    <w:rsid w:val="00011427"/>
    <w:rsid w:val="00011DD3"/>
    <w:rsid w:val="0001230D"/>
    <w:rsid w:val="00012C76"/>
    <w:rsid w:val="00014445"/>
    <w:rsid w:val="000144E4"/>
    <w:rsid w:val="000148E0"/>
    <w:rsid w:val="000159E9"/>
    <w:rsid w:val="00016136"/>
    <w:rsid w:val="00016C50"/>
    <w:rsid w:val="00016F35"/>
    <w:rsid w:val="00020BCB"/>
    <w:rsid w:val="000215C4"/>
    <w:rsid w:val="000224C1"/>
    <w:rsid w:val="00022E18"/>
    <w:rsid w:val="00023427"/>
    <w:rsid w:val="000236D9"/>
    <w:rsid w:val="0002382E"/>
    <w:rsid w:val="000239C3"/>
    <w:rsid w:val="00024869"/>
    <w:rsid w:val="00024897"/>
    <w:rsid w:val="00024C61"/>
    <w:rsid w:val="00027169"/>
    <w:rsid w:val="0002764E"/>
    <w:rsid w:val="00027A81"/>
    <w:rsid w:val="00027FEF"/>
    <w:rsid w:val="0003078C"/>
    <w:rsid w:val="00030E5D"/>
    <w:rsid w:val="00030F00"/>
    <w:rsid w:val="00031883"/>
    <w:rsid w:val="00031C87"/>
    <w:rsid w:val="0003230D"/>
    <w:rsid w:val="00033186"/>
    <w:rsid w:val="0003341F"/>
    <w:rsid w:val="0003356D"/>
    <w:rsid w:val="000339EF"/>
    <w:rsid w:val="00033A81"/>
    <w:rsid w:val="00033E27"/>
    <w:rsid w:val="00034927"/>
    <w:rsid w:val="00034BBC"/>
    <w:rsid w:val="00034FB3"/>
    <w:rsid w:val="000350D1"/>
    <w:rsid w:val="0003519B"/>
    <w:rsid w:val="00035F19"/>
    <w:rsid w:val="000368F4"/>
    <w:rsid w:val="000376FB"/>
    <w:rsid w:val="00037E70"/>
    <w:rsid w:val="00037ED8"/>
    <w:rsid w:val="00040621"/>
    <w:rsid w:val="0004181D"/>
    <w:rsid w:val="000424B3"/>
    <w:rsid w:val="00043897"/>
    <w:rsid w:val="00043C1C"/>
    <w:rsid w:val="00044357"/>
    <w:rsid w:val="0004444A"/>
    <w:rsid w:val="000448D2"/>
    <w:rsid w:val="00044B0E"/>
    <w:rsid w:val="00045045"/>
    <w:rsid w:val="00045CAF"/>
    <w:rsid w:val="000465A1"/>
    <w:rsid w:val="00046954"/>
    <w:rsid w:val="00046B63"/>
    <w:rsid w:val="00047082"/>
    <w:rsid w:val="00047477"/>
    <w:rsid w:val="00050159"/>
    <w:rsid w:val="00052265"/>
    <w:rsid w:val="00052FEA"/>
    <w:rsid w:val="00054DD5"/>
    <w:rsid w:val="000553A7"/>
    <w:rsid w:val="00056F36"/>
    <w:rsid w:val="00056FFD"/>
    <w:rsid w:val="0005756B"/>
    <w:rsid w:val="00061BE8"/>
    <w:rsid w:val="00063104"/>
    <w:rsid w:val="00064985"/>
    <w:rsid w:val="00064BD9"/>
    <w:rsid w:val="00064F6F"/>
    <w:rsid w:val="00065643"/>
    <w:rsid w:val="00065BB2"/>
    <w:rsid w:val="00066F7C"/>
    <w:rsid w:val="00067501"/>
    <w:rsid w:val="00067AF5"/>
    <w:rsid w:val="00067C56"/>
    <w:rsid w:val="00067EC8"/>
    <w:rsid w:val="00070301"/>
    <w:rsid w:val="00071A0A"/>
    <w:rsid w:val="0007278E"/>
    <w:rsid w:val="000727C1"/>
    <w:rsid w:val="00072BA4"/>
    <w:rsid w:val="00072BBA"/>
    <w:rsid w:val="0007394E"/>
    <w:rsid w:val="00074906"/>
    <w:rsid w:val="00075688"/>
    <w:rsid w:val="00075BD9"/>
    <w:rsid w:val="00075BF1"/>
    <w:rsid w:val="00075D53"/>
    <w:rsid w:val="000761DF"/>
    <w:rsid w:val="000762C0"/>
    <w:rsid w:val="00077981"/>
    <w:rsid w:val="00077B8A"/>
    <w:rsid w:val="000810D6"/>
    <w:rsid w:val="000811D4"/>
    <w:rsid w:val="000814FB"/>
    <w:rsid w:val="00081928"/>
    <w:rsid w:val="00081AFD"/>
    <w:rsid w:val="00082496"/>
    <w:rsid w:val="00082AE7"/>
    <w:rsid w:val="00082CF2"/>
    <w:rsid w:val="0008432A"/>
    <w:rsid w:val="00084457"/>
    <w:rsid w:val="000849B4"/>
    <w:rsid w:val="00085DF4"/>
    <w:rsid w:val="00085F8B"/>
    <w:rsid w:val="000905EF"/>
    <w:rsid w:val="000907E7"/>
    <w:rsid w:val="0009092B"/>
    <w:rsid w:val="00090AF1"/>
    <w:rsid w:val="00090F3A"/>
    <w:rsid w:val="00090F9C"/>
    <w:rsid w:val="000915B5"/>
    <w:rsid w:val="00092200"/>
    <w:rsid w:val="00092728"/>
    <w:rsid w:val="00092BEE"/>
    <w:rsid w:val="0009316F"/>
    <w:rsid w:val="000932BA"/>
    <w:rsid w:val="0009342E"/>
    <w:rsid w:val="0009379E"/>
    <w:rsid w:val="00093AA0"/>
    <w:rsid w:val="00095322"/>
    <w:rsid w:val="000961B9"/>
    <w:rsid w:val="00097161"/>
    <w:rsid w:val="0009755E"/>
    <w:rsid w:val="00097853"/>
    <w:rsid w:val="00097BE8"/>
    <w:rsid w:val="000A1771"/>
    <w:rsid w:val="000A1B36"/>
    <w:rsid w:val="000A1BF3"/>
    <w:rsid w:val="000A1F33"/>
    <w:rsid w:val="000A1F6E"/>
    <w:rsid w:val="000A307C"/>
    <w:rsid w:val="000A4AF3"/>
    <w:rsid w:val="000A4C02"/>
    <w:rsid w:val="000A4CED"/>
    <w:rsid w:val="000A4D0E"/>
    <w:rsid w:val="000A5110"/>
    <w:rsid w:val="000A53C0"/>
    <w:rsid w:val="000A579A"/>
    <w:rsid w:val="000A5D81"/>
    <w:rsid w:val="000A62D6"/>
    <w:rsid w:val="000A62D9"/>
    <w:rsid w:val="000A6EEF"/>
    <w:rsid w:val="000A7706"/>
    <w:rsid w:val="000A78CE"/>
    <w:rsid w:val="000B05EF"/>
    <w:rsid w:val="000B0A25"/>
    <w:rsid w:val="000B0C39"/>
    <w:rsid w:val="000B108C"/>
    <w:rsid w:val="000B1DC1"/>
    <w:rsid w:val="000B21D9"/>
    <w:rsid w:val="000B252D"/>
    <w:rsid w:val="000B26E6"/>
    <w:rsid w:val="000B2E12"/>
    <w:rsid w:val="000B352E"/>
    <w:rsid w:val="000B3C52"/>
    <w:rsid w:val="000B420E"/>
    <w:rsid w:val="000B6545"/>
    <w:rsid w:val="000B7632"/>
    <w:rsid w:val="000C0E68"/>
    <w:rsid w:val="000C1C22"/>
    <w:rsid w:val="000C2116"/>
    <w:rsid w:val="000C2B08"/>
    <w:rsid w:val="000C37A9"/>
    <w:rsid w:val="000C391A"/>
    <w:rsid w:val="000C3A92"/>
    <w:rsid w:val="000C434E"/>
    <w:rsid w:val="000C5A37"/>
    <w:rsid w:val="000C72DE"/>
    <w:rsid w:val="000D0726"/>
    <w:rsid w:val="000D09FD"/>
    <w:rsid w:val="000D0B2C"/>
    <w:rsid w:val="000D12AA"/>
    <w:rsid w:val="000D17A7"/>
    <w:rsid w:val="000D1CC1"/>
    <w:rsid w:val="000D2483"/>
    <w:rsid w:val="000D292C"/>
    <w:rsid w:val="000D29ED"/>
    <w:rsid w:val="000D2B67"/>
    <w:rsid w:val="000D2BAC"/>
    <w:rsid w:val="000D368D"/>
    <w:rsid w:val="000D41E8"/>
    <w:rsid w:val="000D53A7"/>
    <w:rsid w:val="000D5885"/>
    <w:rsid w:val="000D5BA9"/>
    <w:rsid w:val="000D5C00"/>
    <w:rsid w:val="000D62A6"/>
    <w:rsid w:val="000D6823"/>
    <w:rsid w:val="000E01B4"/>
    <w:rsid w:val="000E0479"/>
    <w:rsid w:val="000E10F8"/>
    <w:rsid w:val="000E1EC9"/>
    <w:rsid w:val="000E228E"/>
    <w:rsid w:val="000E291D"/>
    <w:rsid w:val="000E2AAE"/>
    <w:rsid w:val="000E377D"/>
    <w:rsid w:val="000E4368"/>
    <w:rsid w:val="000E4FD5"/>
    <w:rsid w:val="000E527B"/>
    <w:rsid w:val="000E52AF"/>
    <w:rsid w:val="000E682D"/>
    <w:rsid w:val="000E6DCE"/>
    <w:rsid w:val="000E7383"/>
    <w:rsid w:val="000E78AA"/>
    <w:rsid w:val="000F07A3"/>
    <w:rsid w:val="000F2458"/>
    <w:rsid w:val="000F254B"/>
    <w:rsid w:val="000F2F00"/>
    <w:rsid w:val="000F3BC4"/>
    <w:rsid w:val="000F3EDC"/>
    <w:rsid w:val="000F4D5D"/>
    <w:rsid w:val="000F51FA"/>
    <w:rsid w:val="000F602B"/>
    <w:rsid w:val="000F7438"/>
    <w:rsid w:val="00100342"/>
    <w:rsid w:val="001005A1"/>
    <w:rsid w:val="00100608"/>
    <w:rsid w:val="00101B32"/>
    <w:rsid w:val="00102A5C"/>
    <w:rsid w:val="001030DF"/>
    <w:rsid w:val="0010388F"/>
    <w:rsid w:val="00103973"/>
    <w:rsid w:val="00103C6A"/>
    <w:rsid w:val="00103FF7"/>
    <w:rsid w:val="001043FC"/>
    <w:rsid w:val="00104897"/>
    <w:rsid w:val="00104910"/>
    <w:rsid w:val="00104DD2"/>
    <w:rsid w:val="00105851"/>
    <w:rsid w:val="00105BC7"/>
    <w:rsid w:val="0010621B"/>
    <w:rsid w:val="00106A87"/>
    <w:rsid w:val="00106B6E"/>
    <w:rsid w:val="001071EE"/>
    <w:rsid w:val="001076D9"/>
    <w:rsid w:val="001110C3"/>
    <w:rsid w:val="0011189E"/>
    <w:rsid w:val="0011301E"/>
    <w:rsid w:val="0011320A"/>
    <w:rsid w:val="0011389B"/>
    <w:rsid w:val="00113F3F"/>
    <w:rsid w:val="0011486B"/>
    <w:rsid w:val="00115A92"/>
    <w:rsid w:val="00116044"/>
    <w:rsid w:val="001162B9"/>
    <w:rsid w:val="00116725"/>
    <w:rsid w:val="00116EB8"/>
    <w:rsid w:val="001178DB"/>
    <w:rsid w:val="00120B62"/>
    <w:rsid w:val="0012102F"/>
    <w:rsid w:val="00121209"/>
    <w:rsid w:val="0012146F"/>
    <w:rsid w:val="00121702"/>
    <w:rsid w:val="00123034"/>
    <w:rsid w:val="001233E9"/>
    <w:rsid w:val="001241CA"/>
    <w:rsid w:val="00125924"/>
    <w:rsid w:val="00125B69"/>
    <w:rsid w:val="00125B90"/>
    <w:rsid w:val="00126861"/>
    <w:rsid w:val="00126A2D"/>
    <w:rsid w:val="00126B4B"/>
    <w:rsid w:val="001271F8"/>
    <w:rsid w:val="001273FE"/>
    <w:rsid w:val="0012782C"/>
    <w:rsid w:val="001305E2"/>
    <w:rsid w:val="00130F02"/>
    <w:rsid w:val="001313C2"/>
    <w:rsid w:val="001318CF"/>
    <w:rsid w:val="00131BFC"/>
    <w:rsid w:val="001323BD"/>
    <w:rsid w:val="00132523"/>
    <w:rsid w:val="00133E71"/>
    <w:rsid w:val="001345CF"/>
    <w:rsid w:val="001364FE"/>
    <w:rsid w:val="00136515"/>
    <w:rsid w:val="00136608"/>
    <w:rsid w:val="00136C60"/>
    <w:rsid w:val="001370A9"/>
    <w:rsid w:val="001375FD"/>
    <w:rsid w:val="00137C69"/>
    <w:rsid w:val="0014130F"/>
    <w:rsid w:val="0014176F"/>
    <w:rsid w:val="00142140"/>
    <w:rsid w:val="001435E9"/>
    <w:rsid w:val="00143AB7"/>
    <w:rsid w:val="00143B04"/>
    <w:rsid w:val="00143DA7"/>
    <w:rsid w:val="00144E9A"/>
    <w:rsid w:val="00145991"/>
    <w:rsid w:val="0014652A"/>
    <w:rsid w:val="00146872"/>
    <w:rsid w:val="00146B06"/>
    <w:rsid w:val="00147DDE"/>
    <w:rsid w:val="0015045E"/>
    <w:rsid w:val="001509D2"/>
    <w:rsid w:val="00151290"/>
    <w:rsid w:val="001528D8"/>
    <w:rsid w:val="00153356"/>
    <w:rsid w:val="001558F6"/>
    <w:rsid w:val="00156BEE"/>
    <w:rsid w:val="001575CE"/>
    <w:rsid w:val="001600CC"/>
    <w:rsid w:val="001603D6"/>
    <w:rsid w:val="001608E2"/>
    <w:rsid w:val="001609A4"/>
    <w:rsid w:val="001609E7"/>
    <w:rsid w:val="00160CF6"/>
    <w:rsid w:val="00160D26"/>
    <w:rsid w:val="001613C4"/>
    <w:rsid w:val="001617FE"/>
    <w:rsid w:val="001622A1"/>
    <w:rsid w:val="00163434"/>
    <w:rsid w:val="0016449B"/>
    <w:rsid w:val="001645D2"/>
    <w:rsid w:val="00164602"/>
    <w:rsid w:val="00164D62"/>
    <w:rsid w:val="00165026"/>
    <w:rsid w:val="00165C4D"/>
    <w:rsid w:val="00165DE6"/>
    <w:rsid w:val="0016638D"/>
    <w:rsid w:val="001663F1"/>
    <w:rsid w:val="001671A6"/>
    <w:rsid w:val="001672CE"/>
    <w:rsid w:val="00167352"/>
    <w:rsid w:val="001701C5"/>
    <w:rsid w:val="0017021B"/>
    <w:rsid w:val="00170FE1"/>
    <w:rsid w:val="00171155"/>
    <w:rsid w:val="00171472"/>
    <w:rsid w:val="00171723"/>
    <w:rsid w:val="00171CDC"/>
    <w:rsid w:val="0017227F"/>
    <w:rsid w:val="0017276A"/>
    <w:rsid w:val="00173169"/>
    <w:rsid w:val="0017364A"/>
    <w:rsid w:val="00174C2D"/>
    <w:rsid w:val="0017515D"/>
    <w:rsid w:val="00175F8C"/>
    <w:rsid w:val="0017633D"/>
    <w:rsid w:val="00177693"/>
    <w:rsid w:val="00177C79"/>
    <w:rsid w:val="00180173"/>
    <w:rsid w:val="00181A76"/>
    <w:rsid w:val="00182447"/>
    <w:rsid w:val="00182907"/>
    <w:rsid w:val="0018290E"/>
    <w:rsid w:val="00182BF0"/>
    <w:rsid w:val="00182C8D"/>
    <w:rsid w:val="0018324D"/>
    <w:rsid w:val="00184AB6"/>
    <w:rsid w:val="00184B2B"/>
    <w:rsid w:val="00184EF8"/>
    <w:rsid w:val="00185BC4"/>
    <w:rsid w:val="00185F42"/>
    <w:rsid w:val="00186010"/>
    <w:rsid w:val="0018615A"/>
    <w:rsid w:val="001864A5"/>
    <w:rsid w:val="00187B01"/>
    <w:rsid w:val="00187FA5"/>
    <w:rsid w:val="00190680"/>
    <w:rsid w:val="001929BA"/>
    <w:rsid w:val="00192C00"/>
    <w:rsid w:val="00193323"/>
    <w:rsid w:val="00193641"/>
    <w:rsid w:val="0019471E"/>
    <w:rsid w:val="00194DC1"/>
    <w:rsid w:val="001953AA"/>
    <w:rsid w:val="001959B3"/>
    <w:rsid w:val="0019666A"/>
    <w:rsid w:val="001969CA"/>
    <w:rsid w:val="001969F4"/>
    <w:rsid w:val="001974AE"/>
    <w:rsid w:val="0019766C"/>
    <w:rsid w:val="001A05CE"/>
    <w:rsid w:val="001A10B6"/>
    <w:rsid w:val="001A131E"/>
    <w:rsid w:val="001A13D4"/>
    <w:rsid w:val="001A1C2E"/>
    <w:rsid w:val="001A22B4"/>
    <w:rsid w:val="001A23DC"/>
    <w:rsid w:val="001A3055"/>
    <w:rsid w:val="001A3CC2"/>
    <w:rsid w:val="001A4634"/>
    <w:rsid w:val="001A4B3E"/>
    <w:rsid w:val="001A5674"/>
    <w:rsid w:val="001A580C"/>
    <w:rsid w:val="001A66BE"/>
    <w:rsid w:val="001B1A3B"/>
    <w:rsid w:val="001B2A3A"/>
    <w:rsid w:val="001B4D95"/>
    <w:rsid w:val="001B504F"/>
    <w:rsid w:val="001B627F"/>
    <w:rsid w:val="001B6B04"/>
    <w:rsid w:val="001C0969"/>
    <w:rsid w:val="001C0A46"/>
    <w:rsid w:val="001C0E94"/>
    <w:rsid w:val="001C1F6E"/>
    <w:rsid w:val="001C25A6"/>
    <w:rsid w:val="001C2685"/>
    <w:rsid w:val="001C34E9"/>
    <w:rsid w:val="001C3AEB"/>
    <w:rsid w:val="001C3E29"/>
    <w:rsid w:val="001C4000"/>
    <w:rsid w:val="001C4EA5"/>
    <w:rsid w:val="001C66DE"/>
    <w:rsid w:val="001C7121"/>
    <w:rsid w:val="001C7417"/>
    <w:rsid w:val="001C7954"/>
    <w:rsid w:val="001D106A"/>
    <w:rsid w:val="001D3E3A"/>
    <w:rsid w:val="001D46D7"/>
    <w:rsid w:val="001D4CAD"/>
    <w:rsid w:val="001D56B3"/>
    <w:rsid w:val="001D5FCA"/>
    <w:rsid w:val="001D6A1E"/>
    <w:rsid w:val="001D6AC4"/>
    <w:rsid w:val="001D6C49"/>
    <w:rsid w:val="001D6C59"/>
    <w:rsid w:val="001D7D7A"/>
    <w:rsid w:val="001E056B"/>
    <w:rsid w:val="001E1346"/>
    <w:rsid w:val="001E270B"/>
    <w:rsid w:val="001E298B"/>
    <w:rsid w:val="001E29E6"/>
    <w:rsid w:val="001E381D"/>
    <w:rsid w:val="001E4B9B"/>
    <w:rsid w:val="001E4E33"/>
    <w:rsid w:val="001E551B"/>
    <w:rsid w:val="001E6970"/>
    <w:rsid w:val="001E793C"/>
    <w:rsid w:val="001E79AA"/>
    <w:rsid w:val="001E7DEF"/>
    <w:rsid w:val="001F18AC"/>
    <w:rsid w:val="001F23DB"/>
    <w:rsid w:val="001F2684"/>
    <w:rsid w:val="001F2978"/>
    <w:rsid w:val="001F32ED"/>
    <w:rsid w:val="001F33E9"/>
    <w:rsid w:val="001F3A8C"/>
    <w:rsid w:val="001F4152"/>
    <w:rsid w:val="001F48BC"/>
    <w:rsid w:val="001F4B56"/>
    <w:rsid w:val="001F561D"/>
    <w:rsid w:val="001F570C"/>
    <w:rsid w:val="001F5D18"/>
    <w:rsid w:val="001F5F11"/>
    <w:rsid w:val="001F626F"/>
    <w:rsid w:val="001F66F9"/>
    <w:rsid w:val="001F6AAC"/>
    <w:rsid w:val="001F6BCC"/>
    <w:rsid w:val="001F6E3C"/>
    <w:rsid w:val="001F7201"/>
    <w:rsid w:val="001F7DF3"/>
    <w:rsid w:val="00200E4E"/>
    <w:rsid w:val="00201045"/>
    <w:rsid w:val="002013EF"/>
    <w:rsid w:val="00201479"/>
    <w:rsid w:val="0020184A"/>
    <w:rsid w:val="002022C4"/>
    <w:rsid w:val="00202B68"/>
    <w:rsid w:val="00203A7B"/>
    <w:rsid w:val="002041DD"/>
    <w:rsid w:val="002051A8"/>
    <w:rsid w:val="002055D1"/>
    <w:rsid w:val="00205B7F"/>
    <w:rsid w:val="00206141"/>
    <w:rsid w:val="00206A3B"/>
    <w:rsid w:val="0020751F"/>
    <w:rsid w:val="00210C72"/>
    <w:rsid w:val="00211BA1"/>
    <w:rsid w:val="00212217"/>
    <w:rsid w:val="0021267D"/>
    <w:rsid w:val="00212EFD"/>
    <w:rsid w:val="00214D37"/>
    <w:rsid w:val="0021574C"/>
    <w:rsid w:val="00215C8E"/>
    <w:rsid w:val="00215D09"/>
    <w:rsid w:val="00215D9C"/>
    <w:rsid w:val="00216F2E"/>
    <w:rsid w:val="00216F5D"/>
    <w:rsid w:val="00217381"/>
    <w:rsid w:val="00217644"/>
    <w:rsid w:val="002203A5"/>
    <w:rsid w:val="00221287"/>
    <w:rsid w:val="0022237A"/>
    <w:rsid w:val="00222534"/>
    <w:rsid w:val="00222A5D"/>
    <w:rsid w:val="0022350A"/>
    <w:rsid w:val="002239C1"/>
    <w:rsid w:val="00223A72"/>
    <w:rsid w:val="002252FF"/>
    <w:rsid w:val="00227A40"/>
    <w:rsid w:val="00227E83"/>
    <w:rsid w:val="00230911"/>
    <w:rsid w:val="00230A1A"/>
    <w:rsid w:val="00230D09"/>
    <w:rsid w:val="00232DD8"/>
    <w:rsid w:val="00234681"/>
    <w:rsid w:val="00236209"/>
    <w:rsid w:val="00237BEE"/>
    <w:rsid w:val="0024025C"/>
    <w:rsid w:val="002402D5"/>
    <w:rsid w:val="00242594"/>
    <w:rsid w:val="002442A4"/>
    <w:rsid w:val="002457B0"/>
    <w:rsid w:val="0024738D"/>
    <w:rsid w:val="002474CE"/>
    <w:rsid w:val="0024782F"/>
    <w:rsid w:val="00247D0D"/>
    <w:rsid w:val="00250C17"/>
    <w:rsid w:val="002512DE"/>
    <w:rsid w:val="0025152A"/>
    <w:rsid w:val="00252FF0"/>
    <w:rsid w:val="00253065"/>
    <w:rsid w:val="00254898"/>
    <w:rsid w:val="00254ADA"/>
    <w:rsid w:val="00255913"/>
    <w:rsid w:val="00255C23"/>
    <w:rsid w:val="00256571"/>
    <w:rsid w:val="00256B53"/>
    <w:rsid w:val="00257571"/>
    <w:rsid w:val="002606FB"/>
    <w:rsid w:val="0026088A"/>
    <w:rsid w:val="00260CAC"/>
    <w:rsid w:val="00260F87"/>
    <w:rsid w:val="00261893"/>
    <w:rsid w:val="00262A5C"/>
    <w:rsid w:val="0026376D"/>
    <w:rsid w:val="00263AF0"/>
    <w:rsid w:val="002644EB"/>
    <w:rsid w:val="00264533"/>
    <w:rsid w:val="002646A2"/>
    <w:rsid w:val="00265F87"/>
    <w:rsid w:val="002668DD"/>
    <w:rsid w:val="002671F7"/>
    <w:rsid w:val="00267712"/>
    <w:rsid w:val="00267F19"/>
    <w:rsid w:val="00270BA8"/>
    <w:rsid w:val="00272163"/>
    <w:rsid w:val="00272FDB"/>
    <w:rsid w:val="0027416A"/>
    <w:rsid w:val="0027451B"/>
    <w:rsid w:val="00274903"/>
    <w:rsid w:val="0027507F"/>
    <w:rsid w:val="00275C10"/>
    <w:rsid w:val="00275E03"/>
    <w:rsid w:val="002761E8"/>
    <w:rsid w:val="0027721D"/>
    <w:rsid w:val="0027737B"/>
    <w:rsid w:val="00280B55"/>
    <w:rsid w:val="002816F6"/>
    <w:rsid w:val="002818BB"/>
    <w:rsid w:val="00281DFB"/>
    <w:rsid w:val="00282558"/>
    <w:rsid w:val="002828C9"/>
    <w:rsid w:val="00282AA9"/>
    <w:rsid w:val="002832DE"/>
    <w:rsid w:val="00284334"/>
    <w:rsid w:val="00284506"/>
    <w:rsid w:val="00284B73"/>
    <w:rsid w:val="00284B75"/>
    <w:rsid w:val="00285B38"/>
    <w:rsid w:val="0028720F"/>
    <w:rsid w:val="002879C6"/>
    <w:rsid w:val="002907A8"/>
    <w:rsid w:val="00291023"/>
    <w:rsid w:val="002912F1"/>
    <w:rsid w:val="002914F7"/>
    <w:rsid w:val="00292272"/>
    <w:rsid w:val="002923F0"/>
    <w:rsid w:val="0029375D"/>
    <w:rsid w:val="00293839"/>
    <w:rsid w:val="002939D6"/>
    <w:rsid w:val="00294234"/>
    <w:rsid w:val="00294626"/>
    <w:rsid w:val="002947AD"/>
    <w:rsid w:val="0029672B"/>
    <w:rsid w:val="002973D8"/>
    <w:rsid w:val="002A0222"/>
    <w:rsid w:val="002A06B8"/>
    <w:rsid w:val="002A1F1B"/>
    <w:rsid w:val="002A3AA3"/>
    <w:rsid w:val="002A4E12"/>
    <w:rsid w:val="002A4F67"/>
    <w:rsid w:val="002A63DD"/>
    <w:rsid w:val="002A6A56"/>
    <w:rsid w:val="002A7068"/>
    <w:rsid w:val="002B0C20"/>
    <w:rsid w:val="002B155F"/>
    <w:rsid w:val="002B16D6"/>
    <w:rsid w:val="002B1C02"/>
    <w:rsid w:val="002B2043"/>
    <w:rsid w:val="002B38AD"/>
    <w:rsid w:val="002B4A51"/>
    <w:rsid w:val="002B4E36"/>
    <w:rsid w:val="002B4ED7"/>
    <w:rsid w:val="002B5B22"/>
    <w:rsid w:val="002B5FE2"/>
    <w:rsid w:val="002B7A04"/>
    <w:rsid w:val="002C0EA2"/>
    <w:rsid w:val="002C1121"/>
    <w:rsid w:val="002C11E4"/>
    <w:rsid w:val="002C1AB7"/>
    <w:rsid w:val="002C3303"/>
    <w:rsid w:val="002C39F8"/>
    <w:rsid w:val="002C3C38"/>
    <w:rsid w:val="002C4230"/>
    <w:rsid w:val="002C4298"/>
    <w:rsid w:val="002C5BAA"/>
    <w:rsid w:val="002C628B"/>
    <w:rsid w:val="002C7839"/>
    <w:rsid w:val="002D02BD"/>
    <w:rsid w:val="002D0AB9"/>
    <w:rsid w:val="002D0BB8"/>
    <w:rsid w:val="002D0C42"/>
    <w:rsid w:val="002D251D"/>
    <w:rsid w:val="002D3013"/>
    <w:rsid w:val="002D47B1"/>
    <w:rsid w:val="002D5030"/>
    <w:rsid w:val="002D5057"/>
    <w:rsid w:val="002D6223"/>
    <w:rsid w:val="002D6374"/>
    <w:rsid w:val="002D6527"/>
    <w:rsid w:val="002D7A81"/>
    <w:rsid w:val="002E0D65"/>
    <w:rsid w:val="002E0E59"/>
    <w:rsid w:val="002E14D4"/>
    <w:rsid w:val="002E1BB0"/>
    <w:rsid w:val="002E202C"/>
    <w:rsid w:val="002E45E8"/>
    <w:rsid w:val="002E51B2"/>
    <w:rsid w:val="002E7576"/>
    <w:rsid w:val="002E75BE"/>
    <w:rsid w:val="002E799D"/>
    <w:rsid w:val="002F08CB"/>
    <w:rsid w:val="002F0FE0"/>
    <w:rsid w:val="002F163A"/>
    <w:rsid w:val="002F2507"/>
    <w:rsid w:val="002F2F75"/>
    <w:rsid w:val="002F3109"/>
    <w:rsid w:val="002F3EE8"/>
    <w:rsid w:val="002F4234"/>
    <w:rsid w:val="002F449E"/>
    <w:rsid w:val="002F474B"/>
    <w:rsid w:val="002F4AFD"/>
    <w:rsid w:val="002F6467"/>
    <w:rsid w:val="002F7E39"/>
    <w:rsid w:val="00300051"/>
    <w:rsid w:val="00300CD9"/>
    <w:rsid w:val="00301316"/>
    <w:rsid w:val="0030253A"/>
    <w:rsid w:val="003027D2"/>
    <w:rsid w:val="00302C11"/>
    <w:rsid w:val="003032D2"/>
    <w:rsid w:val="003039D9"/>
    <w:rsid w:val="00304A16"/>
    <w:rsid w:val="00305E69"/>
    <w:rsid w:val="00306089"/>
    <w:rsid w:val="003061E4"/>
    <w:rsid w:val="00306BBE"/>
    <w:rsid w:val="00307162"/>
    <w:rsid w:val="003079AB"/>
    <w:rsid w:val="00311D60"/>
    <w:rsid w:val="00312071"/>
    <w:rsid w:val="003121D0"/>
    <w:rsid w:val="003124C9"/>
    <w:rsid w:val="003124F2"/>
    <w:rsid w:val="00314A90"/>
    <w:rsid w:val="0031540D"/>
    <w:rsid w:val="003155B5"/>
    <w:rsid w:val="003164B6"/>
    <w:rsid w:val="00316AEC"/>
    <w:rsid w:val="00317DE3"/>
    <w:rsid w:val="00320BB6"/>
    <w:rsid w:val="00320C59"/>
    <w:rsid w:val="003211C5"/>
    <w:rsid w:val="00321A41"/>
    <w:rsid w:val="003229E6"/>
    <w:rsid w:val="00323905"/>
    <w:rsid w:val="0032444D"/>
    <w:rsid w:val="00324910"/>
    <w:rsid w:val="00325922"/>
    <w:rsid w:val="00325C04"/>
    <w:rsid w:val="00326416"/>
    <w:rsid w:val="003266F2"/>
    <w:rsid w:val="00326BF4"/>
    <w:rsid w:val="00326DFA"/>
    <w:rsid w:val="00326EFA"/>
    <w:rsid w:val="00327DE1"/>
    <w:rsid w:val="00330084"/>
    <w:rsid w:val="00330F1E"/>
    <w:rsid w:val="003313DA"/>
    <w:rsid w:val="0033209C"/>
    <w:rsid w:val="00332876"/>
    <w:rsid w:val="00332A30"/>
    <w:rsid w:val="00334378"/>
    <w:rsid w:val="0033447F"/>
    <w:rsid w:val="003350FB"/>
    <w:rsid w:val="0033591F"/>
    <w:rsid w:val="003359A8"/>
    <w:rsid w:val="00335CA6"/>
    <w:rsid w:val="00337826"/>
    <w:rsid w:val="00337BD5"/>
    <w:rsid w:val="00340ACB"/>
    <w:rsid w:val="00341082"/>
    <w:rsid w:val="00341BB8"/>
    <w:rsid w:val="0034274B"/>
    <w:rsid w:val="00343249"/>
    <w:rsid w:val="003432C7"/>
    <w:rsid w:val="00343D7E"/>
    <w:rsid w:val="003456C1"/>
    <w:rsid w:val="003459CB"/>
    <w:rsid w:val="00345F28"/>
    <w:rsid w:val="00347984"/>
    <w:rsid w:val="0035048F"/>
    <w:rsid w:val="003514CC"/>
    <w:rsid w:val="00351A3C"/>
    <w:rsid w:val="00353012"/>
    <w:rsid w:val="00353F0F"/>
    <w:rsid w:val="003549CB"/>
    <w:rsid w:val="00354B18"/>
    <w:rsid w:val="003557BB"/>
    <w:rsid w:val="003564A6"/>
    <w:rsid w:val="003574CB"/>
    <w:rsid w:val="00357774"/>
    <w:rsid w:val="00357FF4"/>
    <w:rsid w:val="00360810"/>
    <w:rsid w:val="00361796"/>
    <w:rsid w:val="00362487"/>
    <w:rsid w:val="003626DD"/>
    <w:rsid w:val="0036279E"/>
    <w:rsid w:val="00362A87"/>
    <w:rsid w:val="00362E0D"/>
    <w:rsid w:val="003634B5"/>
    <w:rsid w:val="003646F7"/>
    <w:rsid w:val="00364808"/>
    <w:rsid w:val="00364B0A"/>
    <w:rsid w:val="00364DAF"/>
    <w:rsid w:val="00364FC9"/>
    <w:rsid w:val="0036503C"/>
    <w:rsid w:val="00366D41"/>
    <w:rsid w:val="00366E67"/>
    <w:rsid w:val="00367E62"/>
    <w:rsid w:val="0037003D"/>
    <w:rsid w:val="00370060"/>
    <w:rsid w:val="00371046"/>
    <w:rsid w:val="00371DB9"/>
    <w:rsid w:val="003720B7"/>
    <w:rsid w:val="00373185"/>
    <w:rsid w:val="003732B1"/>
    <w:rsid w:val="00373712"/>
    <w:rsid w:val="003738E8"/>
    <w:rsid w:val="00374A5E"/>
    <w:rsid w:val="003754E4"/>
    <w:rsid w:val="0037584C"/>
    <w:rsid w:val="00375960"/>
    <w:rsid w:val="00375C33"/>
    <w:rsid w:val="003760C3"/>
    <w:rsid w:val="00376D72"/>
    <w:rsid w:val="00377155"/>
    <w:rsid w:val="00377319"/>
    <w:rsid w:val="0038046A"/>
    <w:rsid w:val="00380EB9"/>
    <w:rsid w:val="003818F2"/>
    <w:rsid w:val="003830A4"/>
    <w:rsid w:val="003834F4"/>
    <w:rsid w:val="00384DC9"/>
    <w:rsid w:val="0038536B"/>
    <w:rsid w:val="0038768D"/>
    <w:rsid w:val="003876B1"/>
    <w:rsid w:val="00387796"/>
    <w:rsid w:val="003918A3"/>
    <w:rsid w:val="003918B5"/>
    <w:rsid w:val="00391C3B"/>
    <w:rsid w:val="00392DBE"/>
    <w:rsid w:val="00392E66"/>
    <w:rsid w:val="0039330E"/>
    <w:rsid w:val="00393C34"/>
    <w:rsid w:val="00394004"/>
    <w:rsid w:val="003944F2"/>
    <w:rsid w:val="00394B35"/>
    <w:rsid w:val="00395B5D"/>
    <w:rsid w:val="00395C3E"/>
    <w:rsid w:val="0039600B"/>
    <w:rsid w:val="00396800"/>
    <w:rsid w:val="003A0284"/>
    <w:rsid w:val="003A056E"/>
    <w:rsid w:val="003A1277"/>
    <w:rsid w:val="003A12E6"/>
    <w:rsid w:val="003A15F4"/>
    <w:rsid w:val="003A21B0"/>
    <w:rsid w:val="003A23E9"/>
    <w:rsid w:val="003A290A"/>
    <w:rsid w:val="003A317C"/>
    <w:rsid w:val="003A3B5D"/>
    <w:rsid w:val="003A3D0D"/>
    <w:rsid w:val="003A5A80"/>
    <w:rsid w:val="003A6856"/>
    <w:rsid w:val="003A6F4E"/>
    <w:rsid w:val="003A74A1"/>
    <w:rsid w:val="003A75D6"/>
    <w:rsid w:val="003A7863"/>
    <w:rsid w:val="003A7F02"/>
    <w:rsid w:val="003B0B88"/>
    <w:rsid w:val="003B0B94"/>
    <w:rsid w:val="003B0C34"/>
    <w:rsid w:val="003B19FA"/>
    <w:rsid w:val="003B1ED0"/>
    <w:rsid w:val="003B2A46"/>
    <w:rsid w:val="003B2D94"/>
    <w:rsid w:val="003B2F69"/>
    <w:rsid w:val="003B347E"/>
    <w:rsid w:val="003B3673"/>
    <w:rsid w:val="003B4BC4"/>
    <w:rsid w:val="003B4F68"/>
    <w:rsid w:val="003B5132"/>
    <w:rsid w:val="003B58F9"/>
    <w:rsid w:val="003B675A"/>
    <w:rsid w:val="003B6FBE"/>
    <w:rsid w:val="003B7B12"/>
    <w:rsid w:val="003C062D"/>
    <w:rsid w:val="003C0EEE"/>
    <w:rsid w:val="003C2127"/>
    <w:rsid w:val="003C2C73"/>
    <w:rsid w:val="003C4CF3"/>
    <w:rsid w:val="003C61C0"/>
    <w:rsid w:val="003C6268"/>
    <w:rsid w:val="003C688B"/>
    <w:rsid w:val="003C69B7"/>
    <w:rsid w:val="003C6F40"/>
    <w:rsid w:val="003C7976"/>
    <w:rsid w:val="003D3831"/>
    <w:rsid w:val="003D3E18"/>
    <w:rsid w:val="003D3EED"/>
    <w:rsid w:val="003D56A7"/>
    <w:rsid w:val="003E07A1"/>
    <w:rsid w:val="003E0F8C"/>
    <w:rsid w:val="003E2B82"/>
    <w:rsid w:val="003E3217"/>
    <w:rsid w:val="003E3AEE"/>
    <w:rsid w:val="003E3C1B"/>
    <w:rsid w:val="003E3D5D"/>
    <w:rsid w:val="003E3EA7"/>
    <w:rsid w:val="003E4111"/>
    <w:rsid w:val="003E432A"/>
    <w:rsid w:val="003E5B0D"/>
    <w:rsid w:val="003E7168"/>
    <w:rsid w:val="003E72CB"/>
    <w:rsid w:val="003E7874"/>
    <w:rsid w:val="003F0239"/>
    <w:rsid w:val="003F0326"/>
    <w:rsid w:val="003F08C2"/>
    <w:rsid w:val="003F1477"/>
    <w:rsid w:val="003F1B5F"/>
    <w:rsid w:val="003F1D80"/>
    <w:rsid w:val="003F29D6"/>
    <w:rsid w:val="003F306A"/>
    <w:rsid w:val="003F4968"/>
    <w:rsid w:val="003F4B6B"/>
    <w:rsid w:val="003F7031"/>
    <w:rsid w:val="003F788B"/>
    <w:rsid w:val="003F78E9"/>
    <w:rsid w:val="00400300"/>
    <w:rsid w:val="00400FA7"/>
    <w:rsid w:val="0040262B"/>
    <w:rsid w:val="00402AAE"/>
    <w:rsid w:val="00402DF1"/>
    <w:rsid w:val="00403107"/>
    <w:rsid w:val="00403E46"/>
    <w:rsid w:val="004045C4"/>
    <w:rsid w:val="004048B0"/>
    <w:rsid w:val="00405D22"/>
    <w:rsid w:val="00406420"/>
    <w:rsid w:val="004076CB"/>
    <w:rsid w:val="00407A75"/>
    <w:rsid w:val="00407CEC"/>
    <w:rsid w:val="00407EB9"/>
    <w:rsid w:val="004100CD"/>
    <w:rsid w:val="0041040B"/>
    <w:rsid w:val="0041144A"/>
    <w:rsid w:val="00411C30"/>
    <w:rsid w:val="00411CA7"/>
    <w:rsid w:val="00411F66"/>
    <w:rsid w:val="0041289A"/>
    <w:rsid w:val="00412E5F"/>
    <w:rsid w:val="00413BDC"/>
    <w:rsid w:val="0041495B"/>
    <w:rsid w:val="00414BCD"/>
    <w:rsid w:val="00414C69"/>
    <w:rsid w:val="0041505D"/>
    <w:rsid w:val="004157BF"/>
    <w:rsid w:val="0042099C"/>
    <w:rsid w:val="0042171A"/>
    <w:rsid w:val="00422D6D"/>
    <w:rsid w:val="0042398B"/>
    <w:rsid w:val="00424026"/>
    <w:rsid w:val="00424437"/>
    <w:rsid w:val="0042445E"/>
    <w:rsid w:val="00424DEE"/>
    <w:rsid w:val="004253AD"/>
    <w:rsid w:val="00425A92"/>
    <w:rsid w:val="0042701E"/>
    <w:rsid w:val="0042729E"/>
    <w:rsid w:val="00431356"/>
    <w:rsid w:val="00431828"/>
    <w:rsid w:val="004330C6"/>
    <w:rsid w:val="0043359B"/>
    <w:rsid w:val="00433CB6"/>
    <w:rsid w:val="00433D1F"/>
    <w:rsid w:val="004346A8"/>
    <w:rsid w:val="004346E5"/>
    <w:rsid w:val="00434E26"/>
    <w:rsid w:val="00435B89"/>
    <w:rsid w:val="004363C6"/>
    <w:rsid w:val="00436EF5"/>
    <w:rsid w:val="004370E8"/>
    <w:rsid w:val="00440314"/>
    <w:rsid w:val="004409A6"/>
    <w:rsid w:val="00440CAF"/>
    <w:rsid w:val="00443694"/>
    <w:rsid w:val="00443A32"/>
    <w:rsid w:val="004443D7"/>
    <w:rsid w:val="004447E2"/>
    <w:rsid w:val="00445524"/>
    <w:rsid w:val="004459E1"/>
    <w:rsid w:val="00445A36"/>
    <w:rsid w:val="00447332"/>
    <w:rsid w:val="00450D27"/>
    <w:rsid w:val="0045155B"/>
    <w:rsid w:val="00451EF3"/>
    <w:rsid w:val="004520DC"/>
    <w:rsid w:val="004523C4"/>
    <w:rsid w:val="00452D1E"/>
    <w:rsid w:val="0045382E"/>
    <w:rsid w:val="00453A18"/>
    <w:rsid w:val="00453CA9"/>
    <w:rsid w:val="00453DF8"/>
    <w:rsid w:val="004545E2"/>
    <w:rsid w:val="0045499A"/>
    <w:rsid w:val="00454A73"/>
    <w:rsid w:val="00454BE0"/>
    <w:rsid w:val="0045543B"/>
    <w:rsid w:val="00455DA3"/>
    <w:rsid w:val="0045707D"/>
    <w:rsid w:val="004602AB"/>
    <w:rsid w:val="00460650"/>
    <w:rsid w:val="0046167D"/>
    <w:rsid w:val="0046316B"/>
    <w:rsid w:val="004633F1"/>
    <w:rsid w:val="00467982"/>
    <w:rsid w:val="0047024E"/>
    <w:rsid w:val="00470F00"/>
    <w:rsid w:val="004720EA"/>
    <w:rsid w:val="004724C1"/>
    <w:rsid w:val="00473B84"/>
    <w:rsid w:val="00473FC9"/>
    <w:rsid w:val="00473FCF"/>
    <w:rsid w:val="00474069"/>
    <w:rsid w:val="0047518B"/>
    <w:rsid w:val="00475493"/>
    <w:rsid w:val="004756B7"/>
    <w:rsid w:val="00475A9D"/>
    <w:rsid w:val="00475B39"/>
    <w:rsid w:val="00475C36"/>
    <w:rsid w:val="0047630D"/>
    <w:rsid w:val="0047659A"/>
    <w:rsid w:val="00476D03"/>
    <w:rsid w:val="004770F9"/>
    <w:rsid w:val="00480454"/>
    <w:rsid w:val="0048158C"/>
    <w:rsid w:val="00481F57"/>
    <w:rsid w:val="004820FA"/>
    <w:rsid w:val="00482A17"/>
    <w:rsid w:val="00482BF2"/>
    <w:rsid w:val="004833A2"/>
    <w:rsid w:val="00483A7A"/>
    <w:rsid w:val="00483AAB"/>
    <w:rsid w:val="00483B1A"/>
    <w:rsid w:val="00483B77"/>
    <w:rsid w:val="00483CAD"/>
    <w:rsid w:val="00483DB6"/>
    <w:rsid w:val="004841D4"/>
    <w:rsid w:val="00484757"/>
    <w:rsid w:val="004851AF"/>
    <w:rsid w:val="00486F55"/>
    <w:rsid w:val="00487418"/>
    <w:rsid w:val="004876EF"/>
    <w:rsid w:val="00490C05"/>
    <w:rsid w:val="0049127A"/>
    <w:rsid w:val="00491562"/>
    <w:rsid w:val="004915F0"/>
    <w:rsid w:val="0049196A"/>
    <w:rsid w:val="004924C3"/>
    <w:rsid w:val="004927E1"/>
    <w:rsid w:val="00494470"/>
    <w:rsid w:val="00494B95"/>
    <w:rsid w:val="00495528"/>
    <w:rsid w:val="004964D2"/>
    <w:rsid w:val="00496E74"/>
    <w:rsid w:val="004974E7"/>
    <w:rsid w:val="004A05D4"/>
    <w:rsid w:val="004A1479"/>
    <w:rsid w:val="004A1BDC"/>
    <w:rsid w:val="004A23CF"/>
    <w:rsid w:val="004A3339"/>
    <w:rsid w:val="004A360B"/>
    <w:rsid w:val="004A3D2D"/>
    <w:rsid w:val="004A4742"/>
    <w:rsid w:val="004A5B25"/>
    <w:rsid w:val="004A5CC9"/>
    <w:rsid w:val="004A6229"/>
    <w:rsid w:val="004A68AE"/>
    <w:rsid w:val="004A6A11"/>
    <w:rsid w:val="004A7FED"/>
    <w:rsid w:val="004B11F0"/>
    <w:rsid w:val="004B1620"/>
    <w:rsid w:val="004B1981"/>
    <w:rsid w:val="004B1BF8"/>
    <w:rsid w:val="004B1C22"/>
    <w:rsid w:val="004B2024"/>
    <w:rsid w:val="004B2B52"/>
    <w:rsid w:val="004B3116"/>
    <w:rsid w:val="004B39B7"/>
    <w:rsid w:val="004B4EDD"/>
    <w:rsid w:val="004B60C8"/>
    <w:rsid w:val="004B620C"/>
    <w:rsid w:val="004B635C"/>
    <w:rsid w:val="004B67F7"/>
    <w:rsid w:val="004B6AC0"/>
    <w:rsid w:val="004B768A"/>
    <w:rsid w:val="004B799D"/>
    <w:rsid w:val="004C0CCD"/>
    <w:rsid w:val="004C1278"/>
    <w:rsid w:val="004C1442"/>
    <w:rsid w:val="004C1A00"/>
    <w:rsid w:val="004C1F0A"/>
    <w:rsid w:val="004C204A"/>
    <w:rsid w:val="004C30DA"/>
    <w:rsid w:val="004C3702"/>
    <w:rsid w:val="004C45D0"/>
    <w:rsid w:val="004C46E8"/>
    <w:rsid w:val="004C4A1E"/>
    <w:rsid w:val="004C5B37"/>
    <w:rsid w:val="004C5DEF"/>
    <w:rsid w:val="004C60E1"/>
    <w:rsid w:val="004C62E1"/>
    <w:rsid w:val="004C6F97"/>
    <w:rsid w:val="004C78C6"/>
    <w:rsid w:val="004C78E6"/>
    <w:rsid w:val="004D0CDB"/>
    <w:rsid w:val="004D1104"/>
    <w:rsid w:val="004D2578"/>
    <w:rsid w:val="004D2BBA"/>
    <w:rsid w:val="004D3067"/>
    <w:rsid w:val="004D3321"/>
    <w:rsid w:val="004D3492"/>
    <w:rsid w:val="004D37C2"/>
    <w:rsid w:val="004D4A91"/>
    <w:rsid w:val="004D4C88"/>
    <w:rsid w:val="004D575F"/>
    <w:rsid w:val="004D57C4"/>
    <w:rsid w:val="004D62E3"/>
    <w:rsid w:val="004D73FE"/>
    <w:rsid w:val="004D7671"/>
    <w:rsid w:val="004D7B02"/>
    <w:rsid w:val="004E138F"/>
    <w:rsid w:val="004E199A"/>
    <w:rsid w:val="004E23C5"/>
    <w:rsid w:val="004E25AC"/>
    <w:rsid w:val="004E2970"/>
    <w:rsid w:val="004E2E5D"/>
    <w:rsid w:val="004E395C"/>
    <w:rsid w:val="004E403F"/>
    <w:rsid w:val="004E420D"/>
    <w:rsid w:val="004E4920"/>
    <w:rsid w:val="004E4CD1"/>
    <w:rsid w:val="004E5520"/>
    <w:rsid w:val="004E56F0"/>
    <w:rsid w:val="004E6830"/>
    <w:rsid w:val="004F0530"/>
    <w:rsid w:val="004F1AFA"/>
    <w:rsid w:val="004F2FB7"/>
    <w:rsid w:val="004F3473"/>
    <w:rsid w:val="004F3C9D"/>
    <w:rsid w:val="004F5420"/>
    <w:rsid w:val="004F634B"/>
    <w:rsid w:val="004F6F67"/>
    <w:rsid w:val="004F733C"/>
    <w:rsid w:val="004F73BD"/>
    <w:rsid w:val="004F77E9"/>
    <w:rsid w:val="004F78E1"/>
    <w:rsid w:val="004F7A12"/>
    <w:rsid w:val="004F7FAE"/>
    <w:rsid w:val="00501CEC"/>
    <w:rsid w:val="00501CFA"/>
    <w:rsid w:val="00501FFE"/>
    <w:rsid w:val="005026B6"/>
    <w:rsid w:val="00502CED"/>
    <w:rsid w:val="00503CB7"/>
    <w:rsid w:val="0050462B"/>
    <w:rsid w:val="005056F6"/>
    <w:rsid w:val="005058E3"/>
    <w:rsid w:val="00505FAA"/>
    <w:rsid w:val="00506373"/>
    <w:rsid w:val="00506D91"/>
    <w:rsid w:val="00512B9D"/>
    <w:rsid w:val="0051313F"/>
    <w:rsid w:val="00513202"/>
    <w:rsid w:val="005137CD"/>
    <w:rsid w:val="00514C8E"/>
    <w:rsid w:val="00514ED8"/>
    <w:rsid w:val="00516141"/>
    <w:rsid w:val="0051696A"/>
    <w:rsid w:val="00516A33"/>
    <w:rsid w:val="00516F65"/>
    <w:rsid w:val="005174E2"/>
    <w:rsid w:val="00517593"/>
    <w:rsid w:val="00517ADC"/>
    <w:rsid w:val="00520197"/>
    <w:rsid w:val="005202BA"/>
    <w:rsid w:val="0052043E"/>
    <w:rsid w:val="00521662"/>
    <w:rsid w:val="00521741"/>
    <w:rsid w:val="00521755"/>
    <w:rsid w:val="00521A50"/>
    <w:rsid w:val="0052224E"/>
    <w:rsid w:val="00522596"/>
    <w:rsid w:val="00523DD9"/>
    <w:rsid w:val="0052451B"/>
    <w:rsid w:val="00525356"/>
    <w:rsid w:val="00525623"/>
    <w:rsid w:val="00525901"/>
    <w:rsid w:val="00526AB0"/>
    <w:rsid w:val="00526E5C"/>
    <w:rsid w:val="005272BF"/>
    <w:rsid w:val="005310B2"/>
    <w:rsid w:val="005310D2"/>
    <w:rsid w:val="00531A3A"/>
    <w:rsid w:val="0053279B"/>
    <w:rsid w:val="00533439"/>
    <w:rsid w:val="005334F9"/>
    <w:rsid w:val="00533E86"/>
    <w:rsid w:val="00535C89"/>
    <w:rsid w:val="00535E33"/>
    <w:rsid w:val="005366BF"/>
    <w:rsid w:val="00537D8D"/>
    <w:rsid w:val="00540089"/>
    <w:rsid w:val="0054049B"/>
    <w:rsid w:val="00540A7A"/>
    <w:rsid w:val="00541112"/>
    <w:rsid w:val="005411CC"/>
    <w:rsid w:val="0054310D"/>
    <w:rsid w:val="00543356"/>
    <w:rsid w:val="0054373C"/>
    <w:rsid w:val="00544AE8"/>
    <w:rsid w:val="00545ED3"/>
    <w:rsid w:val="00546391"/>
    <w:rsid w:val="0054689B"/>
    <w:rsid w:val="00546B88"/>
    <w:rsid w:val="00547BD9"/>
    <w:rsid w:val="00550865"/>
    <w:rsid w:val="00550D6F"/>
    <w:rsid w:val="00550F71"/>
    <w:rsid w:val="00551273"/>
    <w:rsid w:val="00551329"/>
    <w:rsid w:val="0055185C"/>
    <w:rsid w:val="005525DF"/>
    <w:rsid w:val="00552803"/>
    <w:rsid w:val="0055369D"/>
    <w:rsid w:val="005538AC"/>
    <w:rsid w:val="00553C47"/>
    <w:rsid w:val="00553F15"/>
    <w:rsid w:val="00554084"/>
    <w:rsid w:val="0055465D"/>
    <w:rsid w:val="00554E3D"/>
    <w:rsid w:val="00555153"/>
    <w:rsid w:val="00555323"/>
    <w:rsid w:val="005553B6"/>
    <w:rsid w:val="005558A1"/>
    <w:rsid w:val="005562BA"/>
    <w:rsid w:val="00556519"/>
    <w:rsid w:val="00556624"/>
    <w:rsid w:val="0055663A"/>
    <w:rsid w:val="00556AE0"/>
    <w:rsid w:val="00557E31"/>
    <w:rsid w:val="005604B8"/>
    <w:rsid w:val="005604D7"/>
    <w:rsid w:val="00560DAB"/>
    <w:rsid w:val="0056162A"/>
    <w:rsid w:val="00562C4E"/>
    <w:rsid w:val="00563DCF"/>
    <w:rsid w:val="005643BE"/>
    <w:rsid w:val="00565D43"/>
    <w:rsid w:val="00567C2E"/>
    <w:rsid w:val="00570726"/>
    <w:rsid w:val="0057089D"/>
    <w:rsid w:val="00570980"/>
    <w:rsid w:val="00570AB2"/>
    <w:rsid w:val="005710A5"/>
    <w:rsid w:val="0057195F"/>
    <w:rsid w:val="0057444D"/>
    <w:rsid w:val="0057532E"/>
    <w:rsid w:val="0057549F"/>
    <w:rsid w:val="00576842"/>
    <w:rsid w:val="005774A7"/>
    <w:rsid w:val="00577930"/>
    <w:rsid w:val="005779F5"/>
    <w:rsid w:val="00577C46"/>
    <w:rsid w:val="005805E3"/>
    <w:rsid w:val="005822AC"/>
    <w:rsid w:val="005833F8"/>
    <w:rsid w:val="00583D3F"/>
    <w:rsid w:val="00583E77"/>
    <w:rsid w:val="0058457D"/>
    <w:rsid w:val="00584B87"/>
    <w:rsid w:val="0058664E"/>
    <w:rsid w:val="00587CAB"/>
    <w:rsid w:val="005916E2"/>
    <w:rsid w:val="005917C1"/>
    <w:rsid w:val="00591D27"/>
    <w:rsid w:val="00591E00"/>
    <w:rsid w:val="00591E86"/>
    <w:rsid w:val="0059335D"/>
    <w:rsid w:val="0059352F"/>
    <w:rsid w:val="005939D3"/>
    <w:rsid w:val="00593D83"/>
    <w:rsid w:val="00593EB7"/>
    <w:rsid w:val="0059413C"/>
    <w:rsid w:val="005941AB"/>
    <w:rsid w:val="00594F36"/>
    <w:rsid w:val="00595D85"/>
    <w:rsid w:val="00595E21"/>
    <w:rsid w:val="00596B7C"/>
    <w:rsid w:val="00597F5F"/>
    <w:rsid w:val="005A1E52"/>
    <w:rsid w:val="005A20CB"/>
    <w:rsid w:val="005A277F"/>
    <w:rsid w:val="005A2C5A"/>
    <w:rsid w:val="005A387C"/>
    <w:rsid w:val="005A39DB"/>
    <w:rsid w:val="005A4BFD"/>
    <w:rsid w:val="005A560B"/>
    <w:rsid w:val="005A5DC7"/>
    <w:rsid w:val="005A6077"/>
    <w:rsid w:val="005A613D"/>
    <w:rsid w:val="005A704C"/>
    <w:rsid w:val="005A78B8"/>
    <w:rsid w:val="005A7DB6"/>
    <w:rsid w:val="005B0F0B"/>
    <w:rsid w:val="005B17C1"/>
    <w:rsid w:val="005B1CC3"/>
    <w:rsid w:val="005B236A"/>
    <w:rsid w:val="005B2F6C"/>
    <w:rsid w:val="005B3F4C"/>
    <w:rsid w:val="005B497D"/>
    <w:rsid w:val="005B5367"/>
    <w:rsid w:val="005B6AF8"/>
    <w:rsid w:val="005B722F"/>
    <w:rsid w:val="005B739F"/>
    <w:rsid w:val="005B7CC9"/>
    <w:rsid w:val="005B7F13"/>
    <w:rsid w:val="005B7F24"/>
    <w:rsid w:val="005C025B"/>
    <w:rsid w:val="005C346C"/>
    <w:rsid w:val="005C53C0"/>
    <w:rsid w:val="005C5524"/>
    <w:rsid w:val="005C571B"/>
    <w:rsid w:val="005C5D9B"/>
    <w:rsid w:val="005C69C4"/>
    <w:rsid w:val="005C7DBC"/>
    <w:rsid w:val="005C7FF5"/>
    <w:rsid w:val="005D2939"/>
    <w:rsid w:val="005D2D53"/>
    <w:rsid w:val="005D369B"/>
    <w:rsid w:val="005D3A41"/>
    <w:rsid w:val="005D3F0E"/>
    <w:rsid w:val="005D4188"/>
    <w:rsid w:val="005D4A13"/>
    <w:rsid w:val="005D7892"/>
    <w:rsid w:val="005E03F5"/>
    <w:rsid w:val="005E0DB7"/>
    <w:rsid w:val="005E0E98"/>
    <w:rsid w:val="005E0F1C"/>
    <w:rsid w:val="005E102A"/>
    <w:rsid w:val="005E14E7"/>
    <w:rsid w:val="005E29AA"/>
    <w:rsid w:val="005E435F"/>
    <w:rsid w:val="005E455D"/>
    <w:rsid w:val="005E4B11"/>
    <w:rsid w:val="005E4E7D"/>
    <w:rsid w:val="005E4FEE"/>
    <w:rsid w:val="005E5A61"/>
    <w:rsid w:val="005E6AE6"/>
    <w:rsid w:val="005F0016"/>
    <w:rsid w:val="005F023F"/>
    <w:rsid w:val="005F065F"/>
    <w:rsid w:val="005F07D8"/>
    <w:rsid w:val="005F0A26"/>
    <w:rsid w:val="005F0B72"/>
    <w:rsid w:val="005F0FA9"/>
    <w:rsid w:val="005F1927"/>
    <w:rsid w:val="005F2EFB"/>
    <w:rsid w:val="005F57D0"/>
    <w:rsid w:val="005F6479"/>
    <w:rsid w:val="005F7807"/>
    <w:rsid w:val="00600296"/>
    <w:rsid w:val="00600C59"/>
    <w:rsid w:val="00600E88"/>
    <w:rsid w:val="0060109D"/>
    <w:rsid w:val="00603BB0"/>
    <w:rsid w:val="00603E2B"/>
    <w:rsid w:val="00604F31"/>
    <w:rsid w:val="00605FE0"/>
    <w:rsid w:val="00610840"/>
    <w:rsid w:val="006111BF"/>
    <w:rsid w:val="0061171C"/>
    <w:rsid w:val="00611F3E"/>
    <w:rsid w:val="006130A1"/>
    <w:rsid w:val="00615160"/>
    <w:rsid w:val="006159C9"/>
    <w:rsid w:val="0061696A"/>
    <w:rsid w:val="0061731C"/>
    <w:rsid w:val="00617A8A"/>
    <w:rsid w:val="00623344"/>
    <w:rsid w:val="006235F0"/>
    <w:rsid w:val="00624919"/>
    <w:rsid w:val="00624B81"/>
    <w:rsid w:val="006253E2"/>
    <w:rsid w:val="00626D42"/>
    <w:rsid w:val="00627334"/>
    <w:rsid w:val="00630A50"/>
    <w:rsid w:val="00630B55"/>
    <w:rsid w:val="0063128A"/>
    <w:rsid w:val="00631708"/>
    <w:rsid w:val="00632E9F"/>
    <w:rsid w:val="0063335B"/>
    <w:rsid w:val="00633386"/>
    <w:rsid w:val="00634B79"/>
    <w:rsid w:val="006376CC"/>
    <w:rsid w:val="00637EAF"/>
    <w:rsid w:val="00640132"/>
    <w:rsid w:val="006410CE"/>
    <w:rsid w:val="00641E3B"/>
    <w:rsid w:val="0064274B"/>
    <w:rsid w:val="00642B21"/>
    <w:rsid w:val="00642E3D"/>
    <w:rsid w:val="0064368B"/>
    <w:rsid w:val="006447D8"/>
    <w:rsid w:val="00645666"/>
    <w:rsid w:val="006472C1"/>
    <w:rsid w:val="006474BE"/>
    <w:rsid w:val="006502D2"/>
    <w:rsid w:val="0065074C"/>
    <w:rsid w:val="00650A00"/>
    <w:rsid w:val="00651686"/>
    <w:rsid w:val="0065250A"/>
    <w:rsid w:val="00652799"/>
    <w:rsid w:val="00654156"/>
    <w:rsid w:val="00654B5C"/>
    <w:rsid w:val="00655523"/>
    <w:rsid w:val="00656067"/>
    <w:rsid w:val="00656362"/>
    <w:rsid w:val="0065677B"/>
    <w:rsid w:val="0065706C"/>
    <w:rsid w:val="00657F4C"/>
    <w:rsid w:val="006600D3"/>
    <w:rsid w:val="00660267"/>
    <w:rsid w:val="006607AA"/>
    <w:rsid w:val="00660836"/>
    <w:rsid w:val="00660838"/>
    <w:rsid w:val="00660B7D"/>
    <w:rsid w:val="00663CF8"/>
    <w:rsid w:val="0066626E"/>
    <w:rsid w:val="0066709C"/>
    <w:rsid w:val="0066776C"/>
    <w:rsid w:val="00667875"/>
    <w:rsid w:val="006678F3"/>
    <w:rsid w:val="00667BA0"/>
    <w:rsid w:val="00667D00"/>
    <w:rsid w:val="00667DDF"/>
    <w:rsid w:val="006715C2"/>
    <w:rsid w:val="00671B1A"/>
    <w:rsid w:val="00672D1F"/>
    <w:rsid w:val="0067358D"/>
    <w:rsid w:val="006743F2"/>
    <w:rsid w:val="006748DC"/>
    <w:rsid w:val="00675590"/>
    <w:rsid w:val="00675A0E"/>
    <w:rsid w:val="00675B0D"/>
    <w:rsid w:val="00675B42"/>
    <w:rsid w:val="00675C92"/>
    <w:rsid w:val="00675CBB"/>
    <w:rsid w:val="00676BA6"/>
    <w:rsid w:val="00676FE4"/>
    <w:rsid w:val="006771E0"/>
    <w:rsid w:val="006773D8"/>
    <w:rsid w:val="00677A04"/>
    <w:rsid w:val="006806DD"/>
    <w:rsid w:val="00681947"/>
    <w:rsid w:val="00682371"/>
    <w:rsid w:val="006827B3"/>
    <w:rsid w:val="00682CC7"/>
    <w:rsid w:val="00682D98"/>
    <w:rsid w:val="006831A3"/>
    <w:rsid w:val="00683B38"/>
    <w:rsid w:val="00683DB9"/>
    <w:rsid w:val="00684A9E"/>
    <w:rsid w:val="00684FDD"/>
    <w:rsid w:val="00686225"/>
    <w:rsid w:val="00686A8A"/>
    <w:rsid w:val="00686C99"/>
    <w:rsid w:val="00690045"/>
    <w:rsid w:val="0069038F"/>
    <w:rsid w:val="00690804"/>
    <w:rsid w:val="00690DC2"/>
    <w:rsid w:val="00690F58"/>
    <w:rsid w:val="0069141D"/>
    <w:rsid w:val="00691456"/>
    <w:rsid w:val="00691990"/>
    <w:rsid w:val="00691C48"/>
    <w:rsid w:val="00691C69"/>
    <w:rsid w:val="00693491"/>
    <w:rsid w:val="00693551"/>
    <w:rsid w:val="0069456C"/>
    <w:rsid w:val="00694D05"/>
    <w:rsid w:val="00694E57"/>
    <w:rsid w:val="00695294"/>
    <w:rsid w:val="006955EA"/>
    <w:rsid w:val="00695667"/>
    <w:rsid w:val="00695789"/>
    <w:rsid w:val="00697276"/>
    <w:rsid w:val="00697342"/>
    <w:rsid w:val="0069793E"/>
    <w:rsid w:val="006A2848"/>
    <w:rsid w:val="006A33BE"/>
    <w:rsid w:val="006A47B7"/>
    <w:rsid w:val="006A47CE"/>
    <w:rsid w:val="006A47CF"/>
    <w:rsid w:val="006A4F60"/>
    <w:rsid w:val="006A5233"/>
    <w:rsid w:val="006A6427"/>
    <w:rsid w:val="006A649A"/>
    <w:rsid w:val="006A6EF4"/>
    <w:rsid w:val="006A7AF1"/>
    <w:rsid w:val="006B0C6C"/>
    <w:rsid w:val="006B1BC2"/>
    <w:rsid w:val="006B26F2"/>
    <w:rsid w:val="006B29AD"/>
    <w:rsid w:val="006B3871"/>
    <w:rsid w:val="006B49ED"/>
    <w:rsid w:val="006B4A39"/>
    <w:rsid w:val="006B4C93"/>
    <w:rsid w:val="006B5043"/>
    <w:rsid w:val="006B5F08"/>
    <w:rsid w:val="006B68EB"/>
    <w:rsid w:val="006B698C"/>
    <w:rsid w:val="006B7E12"/>
    <w:rsid w:val="006C29AE"/>
    <w:rsid w:val="006C2AB8"/>
    <w:rsid w:val="006C3391"/>
    <w:rsid w:val="006C3396"/>
    <w:rsid w:val="006C46FC"/>
    <w:rsid w:val="006C4FC8"/>
    <w:rsid w:val="006C585E"/>
    <w:rsid w:val="006C5864"/>
    <w:rsid w:val="006C58CF"/>
    <w:rsid w:val="006C5A1B"/>
    <w:rsid w:val="006C5AF8"/>
    <w:rsid w:val="006C64A3"/>
    <w:rsid w:val="006C6C44"/>
    <w:rsid w:val="006C755C"/>
    <w:rsid w:val="006C769E"/>
    <w:rsid w:val="006C7DC2"/>
    <w:rsid w:val="006D1567"/>
    <w:rsid w:val="006D1588"/>
    <w:rsid w:val="006D1598"/>
    <w:rsid w:val="006D1751"/>
    <w:rsid w:val="006D1C18"/>
    <w:rsid w:val="006D401F"/>
    <w:rsid w:val="006D4D67"/>
    <w:rsid w:val="006D5EE2"/>
    <w:rsid w:val="006D615C"/>
    <w:rsid w:val="006E00D7"/>
    <w:rsid w:val="006E0B1A"/>
    <w:rsid w:val="006E0C1E"/>
    <w:rsid w:val="006E116B"/>
    <w:rsid w:val="006E1967"/>
    <w:rsid w:val="006E23F0"/>
    <w:rsid w:val="006E33D2"/>
    <w:rsid w:val="006E3F51"/>
    <w:rsid w:val="006E4BE5"/>
    <w:rsid w:val="006E66DF"/>
    <w:rsid w:val="006E6AF4"/>
    <w:rsid w:val="006E6CD8"/>
    <w:rsid w:val="006F034F"/>
    <w:rsid w:val="006F0CA3"/>
    <w:rsid w:val="006F0EC6"/>
    <w:rsid w:val="006F27AD"/>
    <w:rsid w:val="006F2E5E"/>
    <w:rsid w:val="006F4124"/>
    <w:rsid w:val="006F4A7A"/>
    <w:rsid w:val="006F53C0"/>
    <w:rsid w:val="006F541F"/>
    <w:rsid w:val="006F5434"/>
    <w:rsid w:val="006F5612"/>
    <w:rsid w:val="006F5A9B"/>
    <w:rsid w:val="006F5F9B"/>
    <w:rsid w:val="006F615A"/>
    <w:rsid w:val="006F7ABE"/>
    <w:rsid w:val="0070073D"/>
    <w:rsid w:val="00700C17"/>
    <w:rsid w:val="00701EC2"/>
    <w:rsid w:val="007021D0"/>
    <w:rsid w:val="00704B29"/>
    <w:rsid w:val="00706D28"/>
    <w:rsid w:val="00707304"/>
    <w:rsid w:val="00707F29"/>
    <w:rsid w:val="00707FEF"/>
    <w:rsid w:val="00710E76"/>
    <w:rsid w:val="00712BB6"/>
    <w:rsid w:val="007131F8"/>
    <w:rsid w:val="0071346F"/>
    <w:rsid w:val="00714E0B"/>
    <w:rsid w:val="0071544C"/>
    <w:rsid w:val="00715855"/>
    <w:rsid w:val="00715A3F"/>
    <w:rsid w:val="00716035"/>
    <w:rsid w:val="00716DF9"/>
    <w:rsid w:val="007178EB"/>
    <w:rsid w:val="00717EB4"/>
    <w:rsid w:val="007216FB"/>
    <w:rsid w:val="0072326C"/>
    <w:rsid w:val="00724B23"/>
    <w:rsid w:val="00724ED9"/>
    <w:rsid w:val="0072507E"/>
    <w:rsid w:val="00725599"/>
    <w:rsid w:val="00725826"/>
    <w:rsid w:val="00725B4C"/>
    <w:rsid w:val="007267A6"/>
    <w:rsid w:val="0072683D"/>
    <w:rsid w:val="00726B60"/>
    <w:rsid w:val="00727238"/>
    <w:rsid w:val="00727988"/>
    <w:rsid w:val="00727ED0"/>
    <w:rsid w:val="0073035E"/>
    <w:rsid w:val="007313FE"/>
    <w:rsid w:val="007314F7"/>
    <w:rsid w:val="007319AC"/>
    <w:rsid w:val="00731D49"/>
    <w:rsid w:val="0073240D"/>
    <w:rsid w:val="00732A69"/>
    <w:rsid w:val="00732BDA"/>
    <w:rsid w:val="007331D8"/>
    <w:rsid w:val="00733305"/>
    <w:rsid w:val="00733322"/>
    <w:rsid w:val="0073341F"/>
    <w:rsid w:val="00733DF8"/>
    <w:rsid w:val="0073429B"/>
    <w:rsid w:val="00735522"/>
    <w:rsid w:val="00735EA3"/>
    <w:rsid w:val="007361E4"/>
    <w:rsid w:val="0073644C"/>
    <w:rsid w:val="007365AF"/>
    <w:rsid w:val="00737AED"/>
    <w:rsid w:val="0074023D"/>
    <w:rsid w:val="007406C6"/>
    <w:rsid w:val="00740764"/>
    <w:rsid w:val="00741315"/>
    <w:rsid w:val="00741B21"/>
    <w:rsid w:val="00743313"/>
    <w:rsid w:val="00745123"/>
    <w:rsid w:val="007455AA"/>
    <w:rsid w:val="007456C0"/>
    <w:rsid w:val="00745889"/>
    <w:rsid w:val="00745BB1"/>
    <w:rsid w:val="007469B7"/>
    <w:rsid w:val="00746CFD"/>
    <w:rsid w:val="007471CD"/>
    <w:rsid w:val="0074760B"/>
    <w:rsid w:val="00747ECC"/>
    <w:rsid w:val="00750186"/>
    <w:rsid w:val="007504B6"/>
    <w:rsid w:val="007509CB"/>
    <w:rsid w:val="00750BE6"/>
    <w:rsid w:val="007510E5"/>
    <w:rsid w:val="00752066"/>
    <w:rsid w:val="0075207A"/>
    <w:rsid w:val="007530EA"/>
    <w:rsid w:val="007535A2"/>
    <w:rsid w:val="00754A61"/>
    <w:rsid w:val="00755F7F"/>
    <w:rsid w:val="0075763F"/>
    <w:rsid w:val="00757FF6"/>
    <w:rsid w:val="007607C9"/>
    <w:rsid w:val="007616F6"/>
    <w:rsid w:val="007619E2"/>
    <w:rsid w:val="00761B47"/>
    <w:rsid w:val="00761CED"/>
    <w:rsid w:val="00761D6B"/>
    <w:rsid w:val="007633F6"/>
    <w:rsid w:val="0076394E"/>
    <w:rsid w:val="00763D81"/>
    <w:rsid w:val="00764B6A"/>
    <w:rsid w:val="00764F3F"/>
    <w:rsid w:val="007663A0"/>
    <w:rsid w:val="00767AED"/>
    <w:rsid w:val="00767ED7"/>
    <w:rsid w:val="00770604"/>
    <w:rsid w:val="0077066E"/>
    <w:rsid w:val="00770915"/>
    <w:rsid w:val="00770C1B"/>
    <w:rsid w:val="00771D19"/>
    <w:rsid w:val="0077286D"/>
    <w:rsid w:val="00772BA0"/>
    <w:rsid w:val="00772D30"/>
    <w:rsid w:val="007730DC"/>
    <w:rsid w:val="00773137"/>
    <w:rsid w:val="00773AC4"/>
    <w:rsid w:val="0077448E"/>
    <w:rsid w:val="007747B3"/>
    <w:rsid w:val="00774885"/>
    <w:rsid w:val="00775A22"/>
    <w:rsid w:val="00776046"/>
    <w:rsid w:val="0077670B"/>
    <w:rsid w:val="00776A01"/>
    <w:rsid w:val="00776E82"/>
    <w:rsid w:val="00780630"/>
    <w:rsid w:val="00780652"/>
    <w:rsid w:val="007807FD"/>
    <w:rsid w:val="007809FC"/>
    <w:rsid w:val="00781190"/>
    <w:rsid w:val="00783748"/>
    <w:rsid w:val="00783B85"/>
    <w:rsid w:val="00783E13"/>
    <w:rsid w:val="00784724"/>
    <w:rsid w:val="00785E13"/>
    <w:rsid w:val="0078636C"/>
    <w:rsid w:val="007863E2"/>
    <w:rsid w:val="007873AA"/>
    <w:rsid w:val="0078759A"/>
    <w:rsid w:val="007875E1"/>
    <w:rsid w:val="00791C62"/>
    <w:rsid w:val="0079200B"/>
    <w:rsid w:val="00792329"/>
    <w:rsid w:val="00793245"/>
    <w:rsid w:val="00794913"/>
    <w:rsid w:val="007962E6"/>
    <w:rsid w:val="00796F23"/>
    <w:rsid w:val="007979A3"/>
    <w:rsid w:val="00797FEB"/>
    <w:rsid w:val="007A0507"/>
    <w:rsid w:val="007A1876"/>
    <w:rsid w:val="007A18A9"/>
    <w:rsid w:val="007A19AF"/>
    <w:rsid w:val="007A2E65"/>
    <w:rsid w:val="007A2EF0"/>
    <w:rsid w:val="007A361C"/>
    <w:rsid w:val="007A37AE"/>
    <w:rsid w:val="007A3A65"/>
    <w:rsid w:val="007A498E"/>
    <w:rsid w:val="007A5EDC"/>
    <w:rsid w:val="007A6CCE"/>
    <w:rsid w:val="007A7EE3"/>
    <w:rsid w:val="007B04C3"/>
    <w:rsid w:val="007B0999"/>
    <w:rsid w:val="007B0D94"/>
    <w:rsid w:val="007B10FB"/>
    <w:rsid w:val="007B1447"/>
    <w:rsid w:val="007B14B8"/>
    <w:rsid w:val="007B1DA9"/>
    <w:rsid w:val="007B229B"/>
    <w:rsid w:val="007B37B9"/>
    <w:rsid w:val="007B4AF1"/>
    <w:rsid w:val="007B58AF"/>
    <w:rsid w:val="007B6526"/>
    <w:rsid w:val="007B6F32"/>
    <w:rsid w:val="007B6FE8"/>
    <w:rsid w:val="007B792E"/>
    <w:rsid w:val="007C28D0"/>
    <w:rsid w:val="007C2B46"/>
    <w:rsid w:val="007C318B"/>
    <w:rsid w:val="007C3396"/>
    <w:rsid w:val="007C3712"/>
    <w:rsid w:val="007C3D90"/>
    <w:rsid w:val="007C41DE"/>
    <w:rsid w:val="007C463A"/>
    <w:rsid w:val="007C54E4"/>
    <w:rsid w:val="007C5E4C"/>
    <w:rsid w:val="007C5FF8"/>
    <w:rsid w:val="007C61FB"/>
    <w:rsid w:val="007C7357"/>
    <w:rsid w:val="007C7CC4"/>
    <w:rsid w:val="007D06DD"/>
    <w:rsid w:val="007D082C"/>
    <w:rsid w:val="007D15EF"/>
    <w:rsid w:val="007D36C0"/>
    <w:rsid w:val="007D3ED1"/>
    <w:rsid w:val="007D4786"/>
    <w:rsid w:val="007D4E80"/>
    <w:rsid w:val="007D5C9D"/>
    <w:rsid w:val="007D6E60"/>
    <w:rsid w:val="007D74A8"/>
    <w:rsid w:val="007D750C"/>
    <w:rsid w:val="007D7C88"/>
    <w:rsid w:val="007E0775"/>
    <w:rsid w:val="007E0ECD"/>
    <w:rsid w:val="007E11A6"/>
    <w:rsid w:val="007E1965"/>
    <w:rsid w:val="007E35FA"/>
    <w:rsid w:val="007E5E0A"/>
    <w:rsid w:val="007E6246"/>
    <w:rsid w:val="007E6551"/>
    <w:rsid w:val="007E6B71"/>
    <w:rsid w:val="007E6D19"/>
    <w:rsid w:val="007E7C08"/>
    <w:rsid w:val="007E7D05"/>
    <w:rsid w:val="007F0191"/>
    <w:rsid w:val="007F01EC"/>
    <w:rsid w:val="007F0236"/>
    <w:rsid w:val="007F05FC"/>
    <w:rsid w:val="007F187E"/>
    <w:rsid w:val="007F404B"/>
    <w:rsid w:val="007F42A8"/>
    <w:rsid w:val="007F5AF3"/>
    <w:rsid w:val="007F5DF4"/>
    <w:rsid w:val="007F5FA2"/>
    <w:rsid w:val="007F66C8"/>
    <w:rsid w:val="007F6A5F"/>
    <w:rsid w:val="007F6F64"/>
    <w:rsid w:val="00800898"/>
    <w:rsid w:val="008015C6"/>
    <w:rsid w:val="00801AD4"/>
    <w:rsid w:val="00802C74"/>
    <w:rsid w:val="00804950"/>
    <w:rsid w:val="00805292"/>
    <w:rsid w:val="008055F0"/>
    <w:rsid w:val="00805A46"/>
    <w:rsid w:val="0080605A"/>
    <w:rsid w:val="008063B0"/>
    <w:rsid w:val="008067F1"/>
    <w:rsid w:val="00811E2C"/>
    <w:rsid w:val="008136E7"/>
    <w:rsid w:val="008153C6"/>
    <w:rsid w:val="0081655D"/>
    <w:rsid w:val="008176E9"/>
    <w:rsid w:val="00817B12"/>
    <w:rsid w:val="0082056E"/>
    <w:rsid w:val="00820BC9"/>
    <w:rsid w:val="00820C77"/>
    <w:rsid w:val="008214C6"/>
    <w:rsid w:val="00821A21"/>
    <w:rsid w:val="0082274B"/>
    <w:rsid w:val="0082367F"/>
    <w:rsid w:val="008245B8"/>
    <w:rsid w:val="0082491B"/>
    <w:rsid w:val="00824A7E"/>
    <w:rsid w:val="008251C8"/>
    <w:rsid w:val="0082548D"/>
    <w:rsid w:val="008257C0"/>
    <w:rsid w:val="008261A1"/>
    <w:rsid w:val="0082727B"/>
    <w:rsid w:val="00827428"/>
    <w:rsid w:val="008274F8"/>
    <w:rsid w:val="00831402"/>
    <w:rsid w:val="0083149E"/>
    <w:rsid w:val="00831DA7"/>
    <w:rsid w:val="00831F24"/>
    <w:rsid w:val="008325DD"/>
    <w:rsid w:val="00832B5F"/>
    <w:rsid w:val="00832F57"/>
    <w:rsid w:val="00833469"/>
    <w:rsid w:val="00834D71"/>
    <w:rsid w:val="00834EF6"/>
    <w:rsid w:val="00836CE1"/>
    <w:rsid w:val="00836F2C"/>
    <w:rsid w:val="00837309"/>
    <w:rsid w:val="00837CBF"/>
    <w:rsid w:val="008404EE"/>
    <w:rsid w:val="00840706"/>
    <w:rsid w:val="008409C8"/>
    <w:rsid w:val="00840C1E"/>
    <w:rsid w:val="00840DD8"/>
    <w:rsid w:val="008410AC"/>
    <w:rsid w:val="0084153C"/>
    <w:rsid w:val="00841B68"/>
    <w:rsid w:val="00841BB2"/>
    <w:rsid w:val="00841ED9"/>
    <w:rsid w:val="0084300D"/>
    <w:rsid w:val="008432BF"/>
    <w:rsid w:val="00843573"/>
    <w:rsid w:val="0084359C"/>
    <w:rsid w:val="00843930"/>
    <w:rsid w:val="00844225"/>
    <w:rsid w:val="008448BE"/>
    <w:rsid w:val="00844ABB"/>
    <w:rsid w:val="00844FF4"/>
    <w:rsid w:val="00846568"/>
    <w:rsid w:val="00846733"/>
    <w:rsid w:val="00846D15"/>
    <w:rsid w:val="008470AA"/>
    <w:rsid w:val="008476E3"/>
    <w:rsid w:val="00847F9E"/>
    <w:rsid w:val="00850183"/>
    <w:rsid w:val="008506BA"/>
    <w:rsid w:val="008507F9"/>
    <w:rsid w:val="008514CF"/>
    <w:rsid w:val="00851961"/>
    <w:rsid w:val="00851969"/>
    <w:rsid w:val="00851D22"/>
    <w:rsid w:val="0085315D"/>
    <w:rsid w:val="00853A5C"/>
    <w:rsid w:val="00853ADB"/>
    <w:rsid w:val="0085475D"/>
    <w:rsid w:val="00855591"/>
    <w:rsid w:val="00855740"/>
    <w:rsid w:val="00855E61"/>
    <w:rsid w:val="00856497"/>
    <w:rsid w:val="008565E5"/>
    <w:rsid w:val="00860CBE"/>
    <w:rsid w:val="0086134F"/>
    <w:rsid w:val="00861555"/>
    <w:rsid w:val="00861DDB"/>
    <w:rsid w:val="008636F1"/>
    <w:rsid w:val="00863901"/>
    <w:rsid w:val="00863BC1"/>
    <w:rsid w:val="00863EFE"/>
    <w:rsid w:val="008640BE"/>
    <w:rsid w:val="008640F4"/>
    <w:rsid w:val="008643C8"/>
    <w:rsid w:val="008645B1"/>
    <w:rsid w:val="00864676"/>
    <w:rsid w:val="00864C01"/>
    <w:rsid w:val="00865150"/>
    <w:rsid w:val="008658F1"/>
    <w:rsid w:val="00865A0B"/>
    <w:rsid w:val="00865D05"/>
    <w:rsid w:val="0086623A"/>
    <w:rsid w:val="00867B6F"/>
    <w:rsid w:val="0087046E"/>
    <w:rsid w:val="0087091D"/>
    <w:rsid w:val="0087094C"/>
    <w:rsid w:val="008709C2"/>
    <w:rsid w:val="00870EE6"/>
    <w:rsid w:val="00871512"/>
    <w:rsid w:val="0087208B"/>
    <w:rsid w:val="008728AC"/>
    <w:rsid w:val="008728E7"/>
    <w:rsid w:val="00872E1D"/>
    <w:rsid w:val="008731B3"/>
    <w:rsid w:val="00873C9A"/>
    <w:rsid w:val="00873CAA"/>
    <w:rsid w:val="008755E9"/>
    <w:rsid w:val="00875D6A"/>
    <w:rsid w:val="00877312"/>
    <w:rsid w:val="00880433"/>
    <w:rsid w:val="0088057B"/>
    <w:rsid w:val="00881799"/>
    <w:rsid w:val="008827E8"/>
    <w:rsid w:val="00883064"/>
    <w:rsid w:val="00883094"/>
    <w:rsid w:val="00883F64"/>
    <w:rsid w:val="00884436"/>
    <w:rsid w:val="008844A2"/>
    <w:rsid w:val="00884B3D"/>
    <w:rsid w:val="00885436"/>
    <w:rsid w:val="008855C7"/>
    <w:rsid w:val="008869F6"/>
    <w:rsid w:val="00890E04"/>
    <w:rsid w:val="00890F93"/>
    <w:rsid w:val="0089173E"/>
    <w:rsid w:val="00891C88"/>
    <w:rsid w:val="00891D7D"/>
    <w:rsid w:val="0089231A"/>
    <w:rsid w:val="00892D2F"/>
    <w:rsid w:val="00892FB1"/>
    <w:rsid w:val="0089345E"/>
    <w:rsid w:val="00894F6A"/>
    <w:rsid w:val="00895726"/>
    <w:rsid w:val="00896145"/>
    <w:rsid w:val="008968F5"/>
    <w:rsid w:val="008971F4"/>
    <w:rsid w:val="0089786A"/>
    <w:rsid w:val="00897C6A"/>
    <w:rsid w:val="008A1044"/>
    <w:rsid w:val="008A1F81"/>
    <w:rsid w:val="008A2A8F"/>
    <w:rsid w:val="008A38D5"/>
    <w:rsid w:val="008A3B07"/>
    <w:rsid w:val="008A5207"/>
    <w:rsid w:val="008A5308"/>
    <w:rsid w:val="008A5357"/>
    <w:rsid w:val="008A603E"/>
    <w:rsid w:val="008A6612"/>
    <w:rsid w:val="008A6750"/>
    <w:rsid w:val="008A7033"/>
    <w:rsid w:val="008B0B46"/>
    <w:rsid w:val="008B1511"/>
    <w:rsid w:val="008B1710"/>
    <w:rsid w:val="008B1B3A"/>
    <w:rsid w:val="008B2115"/>
    <w:rsid w:val="008B35A3"/>
    <w:rsid w:val="008B375F"/>
    <w:rsid w:val="008B393A"/>
    <w:rsid w:val="008B426F"/>
    <w:rsid w:val="008B4D2A"/>
    <w:rsid w:val="008B531B"/>
    <w:rsid w:val="008B56AE"/>
    <w:rsid w:val="008B6572"/>
    <w:rsid w:val="008B66EA"/>
    <w:rsid w:val="008B6AE0"/>
    <w:rsid w:val="008B7ABC"/>
    <w:rsid w:val="008B7CE6"/>
    <w:rsid w:val="008B7D99"/>
    <w:rsid w:val="008C042B"/>
    <w:rsid w:val="008C049A"/>
    <w:rsid w:val="008C06DA"/>
    <w:rsid w:val="008C196F"/>
    <w:rsid w:val="008C28AC"/>
    <w:rsid w:val="008C5874"/>
    <w:rsid w:val="008C601A"/>
    <w:rsid w:val="008C60D9"/>
    <w:rsid w:val="008C6C82"/>
    <w:rsid w:val="008C6E3B"/>
    <w:rsid w:val="008C6F46"/>
    <w:rsid w:val="008C7545"/>
    <w:rsid w:val="008C75A0"/>
    <w:rsid w:val="008C7764"/>
    <w:rsid w:val="008C7D63"/>
    <w:rsid w:val="008D01B9"/>
    <w:rsid w:val="008D0208"/>
    <w:rsid w:val="008D03E2"/>
    <w:rsid w:val="008D0A43"/>
    <w:rsid w:val="008D0DD7"/>
    <w:rsid w:val="008D2020"/>
    <w:rsid w:val="008D25CA"/>
    <w:rsid w:val="008D2D8E"/>
    <w:rsid w:val="008D3F6B"/>
    <w:rsid w:val="008D41FE"/>
    <w:rsid w:val="008D4AD1"/>
    <w:rsid w:val="008D4DA0"/>
    <w:rsid w:val="008D752D"/>
    <w:rsid w:val="008E0762"/>
    <w:rsid w:val="008E07F0"/>
    <w:rsid w:val="008E2B9C"/>
    <w:rsid w:val="008E2C4F"/>
    <w:rsid w:val="008E388A"/>
    <w:rsid w:val="008E3DD7"/>
    <w:rsid w:val="008E4065"/>
    <w:rsid w:val="008E40BF"/>
    <w:rsid w:val="008E4970"/>
    <w:rsid w:val="008E49CC"/>
    <w:rsid w:val="008E6463"/>
    <w:rsid w:val="008E6528"/>
    <w:rsid w:val="008E6778"/>
    <w:rsid w:val="008E6B82"/>
    <w:rsid w:val="008F047E"/>
    <w:rsid w:val="008F0593"/>
    <w:rsid w:val="008F076A"/>
    <w:rsid w:val="008F092E"/>
    <w:rsid w:val="008F1C7E"/>
    <w:rsid w:val="008F32B1"/>
    <w:rsid w:val="008F33B1"/>
    <w:rsid w:val="008F381B"/>
    <w:rsid w:val="008F4218"/>
    <w:rsid w:val="008F4732"/>
    <w:rsid w:val="008F4852"/>
    <w:rsid w:val="008F5153"/>
    <w:rsid w:val="008F526C"/>
    <w:rsid w:val="008F5807"/>
    <w:rsid w:val="008F5B91"/>
    <w:rsid w:val="008F61F3"/>
    <w:rsid w:val="008F62DE"/>
    <w:rsid w:val="008F632C"/>
    <w:rsid w:val="008F69FF"/>
    <w:rsid w:val="008F6B80"/>
    <w:rsid w:val="008F70B8"/>
    <w:rsid w:val="008F713D"/>
    <w:rsid w:val="0090058D"/>
    <w:rsid w:val="009013EE"/>
    <w:rsid w:val="00901E10"/>
    <w:rsid w:val="00901FA5"/>
    <w:rsid w:val="009022A8"/>
    <w:rsid w:val="00902739"/>
    <w:rsid w:val="00903A82"/>
    <w:rsid w:val="009040CF"/>
    <w:rsid w:val="00904506"/>
    <w:rsid w:val="00904774"/>
    <w:rsid w:val="00904DEA"/>
    <w:rsid w:val="0090554E"/>
    <w:rsid w:val="009074FB"/>
    <w:rsid w:val="0091028F"/>
    <w:rsid w:val="0091037D"/>
    <w:rsid w:val="009112DC"/>
    <w:rsid w:val="00911DAC"/>
    <w:rsid w:val="00911E6A"/>
    <w:rsid w:val="00912952"/>
    <w:rsid w:val="00912ECB"/>
    <w:rsid w:val="009132A7"/>
    <w:rsid w:val="00913B6F"/>
    <w:rsid w:val="0091441C"/>
    <w:rsid w:val="0091442A"/>
    <w:rsid w:val="00914BE2"/>
    <w:rsid w:val="00914E7F"/>
    <w:rsid w:val="00915425"/>
    <w:rsid w:val="00915A8D"/>
    <w:rsid w:val="00915C37"/>
    <w:rsid w:val="00915E6D"/>
    <w:rsid w:val="009162B9"/>
    <w:rsid w:val="009164CE"/>
    <w:rsid w:val="00916682"/>
    <w:rsid w:val="00916CC4"/>
    <w:rsid w:val="0091717C"/>
    <w:rsid w:val="00917DC2"/>
    <w:rsid w:val="0092004C"/>
    <w:rsid w:val="009201B7"/>
    <w:rsid w:val="009202D1"/>
    <w:rsid w:val="00920A24"/>
    <w:rsid w:val="00920E1D"/>
    <w:rsid w:val="00921122"/>
    <w:rsid w:val="00922294"/>
    <w:rsid w:val="009222EC"/>
    <w:rsid w:val="009234AF"/>
    <w:rsid w:val="0092376C"/>
    <w:rsid w:val="0092509E"/>
    <w:rsid w:val="00925495"/>
    <w:rsid w:val="00925AAD"/>
    <w:rsid w:val="00925B36"/>
    <w:rsid w:val="00926BDE"/>
    <w:rsid w:val="009309EB"/>
    <w:rsid w:val="00930FFA"/>
    <w:rsid w:val="00932092"/>
    <w:rsid w:val="009329E4"/>
    <w:rsid w:val="0093306F"/>
    <w:rsid w:val="00933AB8"/>
    <w:rsid w:val="00934308"/>
    <w:rsid w:val="00936140"/>
    <w:rsid w:val="009364A4"/>
    <w:rsid w:val="009373DD"/>
    <w:rsid w:val="0093750A"/>
    <w:rsid w:val="0093757A"/>
    <w:rsid w:val="00937814"/>
    <w:rsid w:val="00937C91"/>
    <w:rsid w:val="00940266"/>
    <w:rsid w:val="0094058B"/>
    <w:rsid w:val="0094241C"/>
    <w:rsid w:val="00942433"/>
    <w:rsid w:val="0094311C"/>
    <w:rsid w:val="00943B7C"/>
    <w:rsid w:val="0094473E"/>
    <w:rsid w:val="009449ED"/>
    <w:rsid w:val="00944E95"/>
    <w:rsid w:val="0094528A"/>
    <w:rsid w:val="0094579D"/>
    <w:rsid w:val="00945ACE"/>
    <w:rsid w:val="00945EBE"/>
    <w:rsid w:val="00946CD9"/>
    <w:rsid w:val="00950236"/>
    <w:rsid w:val="00950ED4"/>
    <w:rsid w:val="00952F06"/>
    <w:rsid w:val="00953328"/>
    <w:rsid w:val="009554EA"/>
    <w:rsid w:val="0095612F"/>
    <w:rsid w:val="009562DA"/>
    <w:rsid w:val="009575CD"/>
    <w:rsid w:val="00957749"/>
    <w:rsid w:val="0096070E"/>
    <w:rsid w:val="0096074C"/>
    <w:rsid w:val="009609CC"/>
    <w:rsid w:val="00960B2F"/>
    <w:rsid w:val="00960E0C"/>
    <w:rsid w:val="0096350C"/>
    <w:rsid w:val="00965568"/>
    <w:rsid w:val="00966508"/>
    <w:rsid w:val="009667AC"/>
    <w:rsid w:val="00966C20"/>
    <w:rsid w:val="009708FC"/>
    <w:rsid w:val="00970920"/>
    <w:rsid w:val="00972192"/>
    <w:rsid w:val="00972219"/>
    <w:rsid w:val="00972BCD"/>
    <w:rsid w:val="00973260"/>
    <w:rsid w:val="0097332A"/>
    <w:rsid w:val="0097434A"/>
    <w:rsid w:val="00974832"/>
    <w:rsid w:val="0097533C"/>
    <w:rsid w:val="00976447"/>
    <w:rsid w:val="00976F31"/>
    <w:rsid w:val="00977102"/>
    <w:rsid w:val="009812A9"/>
    <w:rsid w:val="009817B3"/>
    <w:rsid w:val="00981C3D"/>
    <w:rsid w:val="009820D9"/>
    <w:rsid w:val="00983365"/>
    <w:rsid w:val="00983987"/>
    <w:rsid w:val="00984AEE"/>
    <w:rsid w:val="00985B9B"/>
    <w:rsid w:val="009866BA"/>
    <w:rsid w:val="00986709"/>
    <w:rsid w:val="00986D1D"/>
    <w:rsid w:val="00987926"/>
    <w:rsid w:val="00987D49"/>
    <w:rsid w:val="00990866"/>
    <w:rsid w:val="009912F3"/>
    <w:rsid w:val="009913BD"/>
    <w:rsid w:val="009918E1"/>
    <w:rsid w:val="00993191"/>
    <w:rsid w:val="00993F50"/>
    <w:rsid w:val="00995D1C"/>
    <w:rsid w:val="00996220"/>
    <w:rsid w:val="00996588"/>
    <w:rsid w:val="00996DF0"/>
    <w:rsid w:val="0099788C"/>
    <w:rsid w:val="00997A4B"/>
    <w:rsid w:val="009A023B"/>
    <w:rsid w:val="009A0CDB"/>
    <w:rsid w:val="009A101D"/>
    <w:rsid w:val="009A14DC"/>
    <w:rsid w:val="009A2BEC"/>
    <w:rsid w:val="009A2DAD"/>
    <w:rsid w:val="009A3B7F"/>
    <w:rsid w:val="009A3BDA"/>
    <w:rsid w:val="009A417A"/>
    <w:rsid w:val="009A475C"/>
    <w:rsid w:val="009A4955"/>
    <w:rsid w:val="009A5AB1"/>
    <w:rsid w:val="009A6A71"/>
    <w:rsid w:val="009A7809"/>
    <w:rsid w:val="009B026E"/>
    <w:rsid w:val="009B0739"/>
    <w:rsid w:val="009B18F3"/>
    <w:rsid w:val="009B22E8"/>
    <w:rsid w:val="009B4ACC"/>
    <w:rsid w:val="009B5519"/>
    <w:rsid w:val="009B5B05"/>
    <w:rsid w:val="009B6488"/>
    <w:rsid w:val="009B65D5"/>
    <w:rsid w:val="009B678A"/>
    <w:rsid w:val="009B67DC"/>
    <w:rsid w:val="009B68E1"/>
    <w:rsid w:val="009B7143"/>
    <w:rsid w:val="009B718E"/>
    <w:rsid w:val="009C1E53"/>
    <w:rsid w:val="009C211E"/>
    <w:rsid w:val="009C36BF"/>
    <w:rsid w:val="009C3984"/>
    <w:rsid w:val="009C3BA7"/>
    <w:rsid w:val="009C52B2"/>
    <w:rsid w:val="009C7402"/>
    <w:rsid w:val="009C7431"/>
    <w:rsid w:val="009D0D26"/>
    <w:rsid w:val="009D1438"/>
    <w:rsid w:val="009D182D"/>
    <w:rsid w:val="009D21B1"/>
    <w:rsid w:val="009D253F"/>
    <w:rsid w:val="009D260D"/>
    <w:rsid w:val="009D2F1B"/>
    <w:rsid w:val="009D43E6"/>
    <w:rsid w:val="009D4988"/>
    <w:rsid w:val="009D49BF"/>
    <w:rsid w:val="009D4B66"/>
    <w:rsid w:val="009D5261"/>
    <w:rsid w:val="009D5516"/>
    <w:rsid w:val="009D5CA6"/>
    <w:rsid w:val="009D6084"/>
    <w:rsid w:val="009D740E"/>
    <w:rsid w:val="009D7B6A"/>
    <w:rsid w:val="009D7E11"/>
    <w:rsid w:val="009E1EDD"/>
    <w:rsid w:val="009E20A6"/>
    <w:rsid w:val="009E25CF"/>
    <w:rsid w:val="009E2DC0"/>
    <w:rsid w:val="009E3371"/>
    <w:rsid w:val="009E48BD"/>
    <w:rsid w:val="009E49B0"/>
    <w:rsid w:val="009E6BEE"/>
    <w:rsid w:val="009E773C"/>
    <w:rsid w:val="009F0124"/>
    <w:rsid w:val="009F023E"/>
    <w:rsid w:val="009F0A26"/>
    <w:rsid w:val="009F0E21"/>
    <w:rsid w:val="009F1919"/>
    <w:rsid w:val="009F19DE"/>
    <w:rsid w:val="009F24D4"/>
    <w:rsid w:val="009F2A0D"/>
    <w:rsid w:val="009F383F"/>
    <w:rsid w:val="009F4277"/>
    <w:rsid w:val="009F49A1"/>
    <w:rsid w:val="009F509A"/>
    <w:rsid w:val="009F5971"/>
    <w:rsid w:val="009F5F02"/>
    <w:rsid w:val="009F6353"/>
    <w:rsid w:val="009F6DD3"/>
    <w:rsid w:val="009F7112"/>
    <w:rsid w:val="009F7B2A"/>
    <w:rsid w:val="009F7E89"/>
    <w:rsid w:val="00A01948"/>
    <w:rsid w:val="00A021A9"/>
    <w:rsid w:val="00A02603"/>
    <w:rsid w:val="00A0288D"/>
    <w:rsid w:val="00A03A4E"/>
    <w:rsid w:val="00A03B09"/>
    <w:rsid w:val="00A0468E"/>
    <w:rsid w:val="00A047CB"/>
    <w:rsid w:val="00A05FAB"/>
    <w:rsid w:val="00A0758C"/>
    <w:rsid w:val="00A077BA"/>
    <w:rsid w:val="00A1012B"/>
    <w:rsid w:val="00A11329"/>
    <w:rsid w:val="00A12CBC"/>
    <w:rsid w:val="00A12CF3"/>
    <w:rsid w:val="00A12F70"/>
    <w:rsid w:val="00A1345D"/>
    <w:rsid w:val="00A14240"/>
    <w:rsid w:val="00A14259"/>
    <w:rsid w:val="00A149BC"/>
    <w:rsid w:val="00A16224"/>
    <w:rsid w:val="00A16E55"/>
    <w:rsid w:val="00A1736F"/>
    <w:rsid w:val="00A1751B"/>
    <w:rsid w:val="00A17ECB"/>
    <w:rsid w:val="00A20BA6"/>
    <w:rsid w:val="00A21045"/>
    <w:rsid w:val="00A2140E"/>
    <w:rsid w:val="00A21CE3"/>
    <w:rsid w:val="00A21D98"/>
    <w:rsid w:val="00A22D33"/>
    <w:rsid w:val="00A23207"/>
    <w:rsid w:val="00A2373B"/>
    <w:rsid w:val="00A238FC"/>
    <w:rsid w:val="00A23B23"/>
    <w:rsid w:val="00A2408B"/>
    <w:rsid w:val="00A24A14"/>
    <w:rsid w:val="00A256E0"/>
    <w:rsid w:val="00A25E3A"/>
    <w:rsid w:val="00A2621F"/>
    <w:rsid w:val="00A262DC"/>
    <w:rsid w:val="00A27AAC"/>
    <w:rsid w:val="00A303AE"/>
    <w:rsid w:val="00A3120C"/>
    <w:rsid w:val="00A319F4"/>
    <w:rsid w:val="00A32142"/>
    <w:rsid w:val="00A325B9"/>
    <w:rsid w:val="00A32CF5"/>
    <w:rsid w:val="00A33A6E"/>
    <w:rsid w:val="00A340A2"/>
    <w:rsid w:val="00A3575F"/>
    <w:rsid w:val="00A35915"/>
    <w:rsid w:val="00A35B3B"/>
    <w:rsid w:val="00A361CE"/>
    <w:rsid w:val="00A36780"/>
    <w:rsid w:val="00A368F2"/>
    <w:rsid w:val="00A3700D"/>
    <w:rsid w:val="00A373A6"/>
    <w:rsid w:val="00A374BA"/>
    <w:rsid w:val="00A401BF"/>
    <w:rsid w:val="00A405B4"/>
    <w:rsid w:val="00A40976"/>
    <w:rsid w:val="00A40B1A"/>
    <w:rsid w:val="00A41822"/>
    <w:rsid w:val="00A41E9F"/>
    <w:rsid w:val="00A41EDB"/>
    <w:rsid w:val="00A42DA0"/>
    <w:rsid w:val="00A43404"/>
    <w:rsid w:val="00A4387F"/>
    <w:rsid w:val="00A440BD"/>
    <w:rsid w:val="00A44A2B"/>
    <w:rsid w:val="00A458D1"/>
    <w:rsid w:val="00A45CC8"/>
    <w:rsid w:val="00A45EF1"/>
    <w:rsid w:val="00A465B9"/>
    <w:rsid w:val="00A4679F"/>
    <w:rsid w:val="00A476DA"/>
    <w:rsid w:val="00A506D6"/>
    <w:rsid w:val="00A510E5"/>
    <w:rsid w:val="00A5196B"/>
    <w:rsid w:val="00A51FA9"/>
    <w:rsid w:val="00A541F0"/>
    <w:rsid w:val="00A5467C"/>
    <w:rsid w:val="00A54C98"/>
    <w:rsid w:val="00A54EBF"/>
    <w:rsid w:val="00A550CA"/>
    <w:rsid w:val="00A552DF"/>
    <w:rsid w:val="00A5658B"/>
    <w:rsid w:val="00A567DF"/>
    <w:rsid w:val="00A570AF"/>
    <w:rsid w:val="00A605C3"/>
    <w:rsid w:val="00A61BC3"/>
    <w:rsid w:val="00A62006"/>
    <w:rsid w:val="00A636AF"/>
    <w:rsid w:val="00A63D20"/>
    <w:rsid w:val="00A63F80"/>
    <w:rsid w:val="00A645E5"/>
    <w:rsid w:val="00A64F30"/>
    <w:rsid w:val="00A6525C"/>
    <w:rsid w:val="00A664B2"/>
    <w:rsid w:val="00A66F30"/>
    <w:rsid w:val="00A66FFE"/>
    <w:rsid w:val="00A67D25"/>
    <w:rsid w:val="00A67E42"/>
    <w:rsid w:val="00A709FC"/>
    <w:rsid w:val="00A7169C"/>
    <w:rsid w:val="00A71B22"/>
    <w:rsid w:val="00A71BE0"/>
    <w:rsid w:val="00A71E60"/>
    <w:rsid w:val="00A72E39"/>
    <w:rsid w:val="00A73BF0"/>
    <w:rsid w:val="00A81657"/>
    <w:rsid w:val="00A816CE"/>
    <w:rsid w:val="00A83BAF"/>
    <w:rsid w:val="00A84864"/>
    <w:rsid w:val="00A8542B"/>
    <w:rsid w:val="00A8718C"/>
    <w:rsid w:val="00A905BA"/>
    <w:rsid w:val="00A90A8C"/>
    <w:rsid w:val="00A90B5F"/>
    <w:rsid w:val="00A90FEB"/>
    <w:rsid w:val="00A91361"/>
    <w:rsid w:val="00A9166C"/>
    <w:rsid w:val="00A91CC2"/>
    <w:rsid w:val="00A926AD"/>
    <w:rsid w:val="00A92EF4"/>
    <w:rsid w:val="00A94887"/>
    <w:rsid w:val="00A94F52"/>
    <w:rsid w:val="00A9528C"/>
    <w:rsid w:val="00A95600"/>
    <w:rsid w:val="00A958F9"/>
    <w:rsid w:val="00A96070"/>
    <w:rsid w:val="00A97425"/>
    <w:rsid w:val="00AA0F04"/>
    <w:rsid w:val="00AA1540"/>
    <w:rsid w:val="00AA184A"/>
    <w:rsid w:val="00AA2922"/>
    <w:rsid w:val="00AA3027"/>
    <w:rsid w:val="00AA4484"/>
    <w:rsid w:val="00AA4650"/>
    <w:rsid w:val="00AA5020"/>
    <w:rsid w:val="00AA59A6"/>
    <w:rsid w:val="00AA5B8D"/>
    <w:rsid w:val="00AA71ED"/>
    <w:rsid w:val="00AB0125"/>
    <w:rsid w:val="00AB0B18"/>
    <w:rsid w:val="00AB0B52"/>
    <w:rsid w:val="00AB1CCD"/>
    <w:rsid w:val="00AB1ECA"/>
    <w:rsid w:val="00AB244F"/>
    <w:rsid w:val="00AB2A1D"/>
    <w:rsid w:val="00AB42AC"/>
    <w:rsid w:val="00AB439E"/>
    <w:rsid w:val="00AB4D2D"/>
    <w:rsid w:val="00AB5DE6"/>
    <w:rsid w:val="00AB5F42"/>
    <w:rsid w:val="00AB6957"/>
    <w:rsid w:val="00AB6A9B"/>
    <w:rsid w:val="00AB6F53"/>
    <w:rsid w:val="00AC0091"/>
    <w:rsid w:val="00AC01FE"/>
    <w:rsid w:val="00AC049A"/>
    <w:rsid w:val="00AC0724"/>
    <w:rsid w:val="00AC1A4C"/>
    <w:rsid w:val="00AC245F"/>
    <w:rsid w:val="00AC252E"/>
    <w:rsid w:val="00AC305C"/>
    <w:rsid w:val="00AC3256"/>
    <w:rsid w:val="00AC3DD4"/>
    <w:rsid w:val="00AC4070"/>
    <w:rsid w:val="00AC40D9"/>
    <w:rsid w:val="00AC4C4A"/>
    <w:rsid w:val="00AC6D46"/>
    <w:rsid w:val="00AD0205"/>
    <w:rsid w:val="00AD120E"/>
    <w:rsid w:val="00AD1221"/>
    <w:rsid w:val="00AD1266"/>
    <w:rsid w:val="00AD19EF"/>
    <w:rsid w:val="00AD211C"/>
    <w:rsid w:val="00AD2571"/>
    <w:rsid w:val="00AD2A6C"/>
    <w:rsid w:val="00AD2BB5"/>
    <w:rsid w:val="00AD2D18"/>
    <w:rsid w:val="00AD2FB5"/>
    <w:rsid w:val="00AD4787"/>
    <w:rsid w:val="00AD4817"/>
    <w:rsid w:val="00AD489F"/>
    <w:rsid w:val="00AD4C6C"/>
    <w:rsid w:val="00AD538C"/>
    <w:rsid w:val="00AD5A9A"/>
    <w:rsid w:val="00AD5BB0"/>
    <w:rsid w:val="00AD5C74"/>
    <w:rsid w:val="00AD5E2D"/>
    <w:rsid w:val="00AD7414"/>
    <w:rsid w:val="00AD7D95"/>
    <w:rsid w:val="00AE0697"/>
    <w:rsid w:val="00AE1121"/>
    <w:rsid w:val="00AE3C79"/>
    <w:rsid w:val="00AE4A60"/>
    <w:rsid w:val="00AE4EEB"/>
    <w:rsid w:val="00AE558A"/>
    <w:rsid w:val="00AE5C80"/>
    <w:rsid w:val="00AE5FA7"/>
    <w:rsid w:val="00AE648E"/>
    <w:rsid w:val="00AF0939"/>
    <w:rsid w:val="00AF09F6"/>
    <w:rsid w:val="00AF0E9B"/>
    <w:rsid w:val="00AF1F7B"/>
    <w:rsid w:val="00AF200F"/>
    <w:rsid w:val="00AF34C6"/>
    <w:rsid w:val="00AF38BD"/>
    <w:rsid w:val="00AF4430"/>
    <w:rsid w:val="00AF4B27"/>
    <w:rsid w:val="00AF5473"/>
    <w:rsid w:val="00AF5797"/>
    <w:rsid w:val="00AF775C"/>
    <w:rsid w:val="00AF7A07"/>
    <w:rsid w:val="00AF7C2C"/>
    <w:rsid w:val="00B00153"/>
    <w:rsid w:val="00B00184"/>
    <w:rsid w:val="00B01D4C"/>
    <w:rsid w:val="00B02500"/>
    <w:rsid w:val="00B029EC"/>
    <w:rsid w:val="00B03A03"/>
    <w:rsid w:val="00B04A61"/>
    <w:rsid w:val="00B04D6A"/>
    <w:rsid w:val="00B05B8A"/>
    <w:rsid w:val="00B05C68"/>
    <w:rsid w:val="00B05CE3"/>
    <w:rsid w:val="00B07179"/>
    <w:rsid w:val="00B0747A"/>
    <w:rsid w:val="00B108DE"/>
    <w:rsid w:val="00B11E8E"/>
    <w:rsid w:val="00B12408"/>
    <w:rsid w:val="00B12F36"/>
    <w:rsid w:val="00B13225"/>
    <w:rsid w:val="00B14D10"/>
    <w:rsid w:val="00B1562C"/>
    <w:rsid w:val="00B1585F"/>
    <w:rsid w:val="00B15930"/>
    <w:rsid w:val="00B16043"/>
    <w:rsid w:val="00B16588"/>
    <w:rsid w:val="00B16C52"/>
    <w:rsid w:val="00B172E4"/>
    <w:rsid w:val="00B17C3A"/>
    <w:rsid w:val="00B2027D"/>
    <w:rsid w:val="00B20FA1"/>
    <w:rsid w:val="00B22C97"/>
    <w:rsid w:val="00B25899"/>
    <w:rsid w:val="00B26409"/>
    <w:rsid w:val="00B27804"/>
    <w:rsid w:val="00B27950"/>
    <w:rsid w:val="00B313C5"/>
    <w:rsid w:val="00B32628"/>
    <w:rsid w:val="00B32668"/>
    <w:rsid w:val="00B32961"/>
    <w:rsid w:val="00B32B6A"/>
    <w:rsid w:val="00B35A02"/>
    <w:rsid w:val="00B37CFF"/>
    <w:rsid w:val="00B37D6E"/>
    <w:rsid w:val="00B4021B"/>
    <w:rsid w:val="00B405EA"/>
    <w:rsid w:val="00B40CD7"/>
    <w:rsid w:val="00B40E95"/>
    <w:rsid w:val="00B412F9"/>
    <w:rsid w:val="00B42806"/>
    <w:rsid w:val="00B441E6"/>
    <w:rsid w:val="00B454DF"/>
    <w:rsid w:val="00B46418"/>
    <w:rsid w:val="00B47ACA"/>
    <w:rsid w:val="00B47C31"/>
    <w:rsid w:val="00B5041E"/>
    <w:rsid w:val="00B51B15"/>
    <w:rsid w:val="00B51C98"/>
    <w:rsid w:val="00B51D23"/>
    <w:rsid w:val="00B521EE"/>
    <w:rsid w:val="00B527BC"/>
    <w:rsid w:val="00B52A95"/>
    <w:rsid w:val="00B52AEB"/>
    <w:rsid w:val="00B548B9"/>
    <w:rsid w:val="00B54A3C"/>
    <w:rsid w:val="00B55C9B"/>
    <w:rsid w:val="00B55EA7"/>
    <w:rsid w:val="00B560EF"/>
    <w:rsid w:val="00B56278"/>
    <w:rsid w:val="00B57841"/>
    <w:rsid w:val="00B57D2B"/>
    <w:rsid w:val="00B60583"/>
    <w:rsid w:val="00B6121A"/>
    <w:rsid w:val="00B61330"/>
    <w:rsid w:val="00B61928"/>
    <w:rsid w:val="00B61DF7"/>
    <w:rsid w:val="00B6205F"/>
    <w:rsid w:val="00B6251E"/>
    <w:rsid w:val="00B62F4B"/>
    <w:rsid w:val="00B63991"/>
    <w:rsid w:val="00B63EAB"/>
    <w:rsid w:val="00B63F5F"/>
    <w:rsid w:val="00B64872"/>
    <w:rsid w:val="00B6582A"/>
    <w:rsid w:val="00B65847"/>
    <w:rsid w:val="00B65FEF"/>
    <w:rsid w:val="00B661FD"/>
    <w:rsid w:val="00B6695D"/>
    <w:rsid w:val="00B66A91"/>
    <w:rsid w:val="00B672A6"/>
    <w:rsid w:val="00B7043E"/>
    <w:rsid w:val="00B712C1"/>
    <w:rsid w:val="00B7229A"/>
    <w:rsid w:val="00B73688"/>
    <w:rsid w:val="00B736DB"/>
    <w:rsid w:val="00B74AE9"/>
    <w:rsid w:val="00B76CC5"/>
    <w:rsid w:val="00B77BB4"/>
    <w:rsid w:val="00B809CB"/>
    <w:rsid w:val="00B83AFB"/>
    <w:rsid w:val="00B83D52"/>
    <w:rsid w:val="00B84485"/>
    <w:rsid w:val="00B85043"/>
    <w:rsid w:val="00B852F9"/>
    <w:rsid w:val="00B85522"/>
    <w:rsid w:val="00B857B7"/>
    <w:rsid w:val="00B85C81"/>
    <w:rsid w:val="00B85EB2"/>
    <w:rsid w:val="00B865B6"/>
    <w:rsid w:val="00B86C17"/>
    <w:rsid w:val="00B91920"/>
    <w:rsid w:val="00B92BAD"/>
    <w:rsid w:val="00B93DA8"/>
    <w:rsid w:val="00B94B98"/>
    <w:rsid w:val="00B94EA5"/>
    <w:rsid w:val="00B955D4"/>
    <w:rsid w:val="00B9560F"/>
    <w:rsid w:val="00BA0AE8"/>
    <w:rsid w:val="00BA18ED"/>
    <w:rsid w:val="00BA1A53"/>
    <w:rsid w:val="00BA1D13"/>
    <w:rsid w:val="00BA20B4"/>
    <w:rsid w:val="00BA31CF"/>
    <w:rsid w:val="00BA32BD"/>
    <w:rsid w:val="00BA4157"/>
    <w:rsid w:val="00BA4574"/>
    <w:rsid w:val="00BA475C"/>
    <w:rsid w:val="00BA47ED"/>
    <w:rsid w:val="00BA5FE1"/>
    <w:rsid w:val="00BA6A9D"/>
    <w:rsid w:val="00BA7185"/>
    <w:rsid w:val="00BA7D67"/>
    <w:rsid w:val="00BA7FC5"/>
    <w:rsid w:val="00BB1C15"/>
    <w:rsid w:val="00BB1C38"/>
    <w:rsid w:val="00BB26EA"/>
    <w:rsid w:val="00BB2743"/>
    <w:rsid w:val="00BB290F"/>
    <w:rsid w:val="00BB3101"/>
    <w:rsid w:val="00BB4343"/>
    <w:rsid w:val="00BB4724"/>
    <w:rsid w:val="00BB4870"/>
    <w:rsid w:val="00BB4AAE"/>
    <w:rsid w:val="00BB5E37"/>
    <w:rsid w:val="00BB798F"/>
    <w:rsid w:val="00BB7CC3"/>
    <w:rsid w:val="00BC0F33"/>
    <w:rsid w:val="00BC0FCA"/>
    <w:rsid w:val="00BC2247"/>
    <w:rsid w:val="00BC272B"/>
    <w:rsid w:val="00BC2BB0"/>
    <w:rsid w:val="00BC2ED7"/>
    <w:rsid w:val="00BC3210"/>
    <w:rsid w:val="00BC4A39"/>
    <w:rsid w:val="00BC5D14"/>
    <w:rsid w:val="00BD03FE"/>
    <w:rsid w:val="00BD10ED"/>
    <w:rsid w:val="00BD1356"/>
    <w:rsid w:val="00BD1CA3"/>
    <w:rsid w:val="00BD1CB8"/>
    <w:rsid w:val="00BD22E5"/>
    <w:rsid w:val="00BD24F1"/>
    <w:rsid w:val="00BD25F5"/>
    <w:rsid w:val="00BD334E"/>
    <w:rsid w:val="00BD47DF"/>
    <w:rsid w:val="00BD55EB"/>
    <w:rsid w:val="00BD5CF6"/>
    <w:rsid w:val="00BD61A8"/>
    <w:rsid w:val="00BD6763"/>
    <w:rsid w:val="00BD78C9"/>
    <w:rsid w:val="00BE0446"/>
    <w:rsid w:val="00BE10D5"/>
    <w:rsid w:val="00BE1369"/>
    <w:rsid w:val="00BE178E"/>
    <w:rsid w:val="00BE1F43"/>
    <w:rsid w:val="00BE2292"/>
    <w:rsid w:val="00BE2388"/>
    <w:rsid w:val="00BE2D6F"/>
    <w:rsid w:val="00BE2D9A"/>
    <w:rsid w:val="00BE4810"/>
    <w:rsid w:val="00BE4CAB"/>
    <w:rsid w:val="00BE4EC3"/>
    <w:rsid w:val="00BE54B1"/>
    <w:rsid w:val="00BE692A"/>
    <w:rsid w:val="00BE6CAF"/>
    <w:rsid w:val="00BE71A2"/>
    <w:rsid w:val="00BE7C33"/>
    <w:rsid w:val="00BF0C60"/>
    <w:rsid w:val="00BF0D09"/>
    <w:rsid w:val="00BF26FE"/>
    <w:rsid w:val="00BF3C62"/>
    <w:rsid w:val="00BF3CB4"/>
    <w:rsid w:val="00BF41A6"/>
    <w:rsid w:val="00BF4978"/>
    <w:rsid w:val="00BF4C21"/>
    <w:rsid w:val="00BF5170"/>
    <w:rsid w:val="00BF51CD"/>
    <w:rsid w:val="00BF686B"/>
    <w:rsid w:val="00BF794E"/>
    <w:rsid w:val="00BF7EDB"/>
    <w:rsid w:val="00C000BF"/>
    <w:rsid w:val="00C01E40"/>
    <w:rsid w:val="00C03507"/>
    <w:rsid w:val="00C03800"/>
    <w:rsid w:val="00C03FDF"/>
    <w:rsid w:val="00C0450B"/>
    <w:rsid w:val="00C053C9"/>
    <w:rsid w:val="00C06131"/>
    <w:rsid w:val="00C0662B"/>
    <w:rsid w:val="00C068C8"/>
    <w:rsid w:val="00C06E36"/>
    <w:rsid w:val="00C06F12"/>
    <w:rsid w:val="00C07157"/>
    <w:rsid w:val="00C07912"/>
    <w:rsid w:val="00C1000E"/>
    <w:rsid w:val="00C11D95"/>
    <w:rsid w:val="00C121AF"/>
    <w:rsid w:val="00C1397F"/>
    <w:rsid w:val="00C15A7A"/>
    <w:rsid w:val="00C1683E"/>
    <w:rsid w:val="00C16AE2"/>
    <w:rsid w:val="00C17049"/>
    <w:rsid w:val="00C207E2"/>
    <w:rsid w:val="00C20AA9"/>
    <w:rsid w:val="00C228D7"/>
    <w:rsid w:val="00C235A9"/>
    <w:rsid w:val="00C248B3"/>
    <w:rsid w:val="00C24EFB"/>
    <w:rsid w:val="00C2547C"/>
    <w:rsid w:val="00C25BD4"/>
    <w:rsid w:val="00C27059"/>
    <w:rsid w:val="00C27D27"/>
    <w:rsid w:val="00C31330"/>
    <w:rsid w:val="00C31582"/>
    <w:rsid w:val="00C319E3"/>
    <w:rsid w:val="00C3263F"/>
    <w:rsid w:val="00C32660"/>
    <w:rsid w:val="00C3295C"/>
    <w:rsid w:val="00C33B6F"/>
    <w:rsid w:val="00C37749"/>
    <w:rsid w:val="00C4014C"/>
    <w:rsid w:val="00C40888"/>
    <w:rsid w:val="00C4090E"/>
    <w:rsid w:val="00C40AC1"/>
    <w:rsid w:val="00C40C02"/>
    <w:rsid w:val="00C4138A"/>
    <w:rsid w:val="00C41AE2"/>
    <w:rsid w:val="00C41BDC"/>
    <w:rsid w:val="00C426D8"/>
    <w:rsid w:val="00C43411"/>
    <w:rsid w:val="00C44BE0"/>
    <w:rsid w:val="00C44EE6"/>
    <w:rsid w:val="00C454F5"/>
    <w:rsid w:val="00C4562C"/>
    <w:rsid w:val="00C45653"/>
    <w:rsid w:val="00C46C46"/>
    <w:rsid w:val="00C47BC1"/>
    <w:rsid w:val="00C47F3A"/>
    <w:rsid w:val="00C51425"/>
    <w:rsid w:val="00C51B85"/>
    <w:rsid w:val="00C5320E"/>
    <w:rsid w:val="00C53334"/>
    <w:rsid w:val="00C54ED6"/>
    <w:rsid w:val="00C56094"/>
    <w:rsid w:val="00C570C9"/>
    <w:rsid w:val="00C57C85"/>
    <w:rsid w:val="00C57FD7"/>
    <w:rsid w:val="00C60099"/>
    <w:rsid w:val="00C603E4"/>
    <w:rsid w:val="00C60961"/>
    <w:rsid w:val="00C62338"/>
    <w:rsid w:val="00C62402"/>
    <w:rsid w:val="00C6371D"/>
    <w:rsid w:val="00C63876"/>
    <w:rsid w:val="00C63B3D"/>
    <w:rsid w:val="00C63C12"/>
    <w:rsid w:val="00C64323"/>
    <w:rsid w:val="00C679CF"/>
    <w:rsid w:val="00C70953"/>
    <w:rsid w:val="00C7231D"/>
    <w:rsid w:val="00C7466A"/>
    <w:rsid w:val="00C74887"/>
    <w:rsid w:val="00C74A79"/>
    <w:rsid w:val="00C755FE"/>
    <w:rsid w:val="00C76AF5"/>
    <w:rsid w:val="00C76D4F"/>
    <w:rsid w:val="00C76E60"/>
    <w:rsid w:val="00C81DE3"/>
    <w:rsid w:val="00C8265D"/>
    <w:rsid w:val="00C82856"/>
    <w:rsid w:val="00C83104"/>
    <w:rsid w:val="00C834E6"/>
    <w:rsid w:val="00C8364F"/>
    <w:rsid w:val="00C850CE"/>
    <w:rsid w:val="00C851EB"/>
    <w:rsid w:val="00C8572A"/>
    <w:rsid w:val="00C86114"/>
    <w:rsid w:val="00C862E0"/>
    <w:rsid w:val="00C868F4"/>
    <w:rsid w:val="00C86944"/>
    <w:rsid w:val="00C87275"/>
    <w:rsid w:val="00C873CA"/>
    <w:rsid w:val="00C87592"/>
    <w:rsid w:val="00C878B4"/>
    <w:rsid w:val="00C87F91"/>
    <w:rsid w:val="00C90312"/>
    <w:rsid w:val="00C90FAE"/>
    <w:rsid w:val="00C91430"/>
    <w:rsid w:val="00C9303F"/>
    <w:rsid w:val="00C958CB"/>
    <w:rsid w:val="00C95D27"/>
    <w:rsid w:val="00C95D83"/>
    <w:rsid w:val="00C9655B"/>
    <w:rsid w:val="00CA039E"/>
    <w:rsid w:val="00CA05C5"/>
    <w:rsid w:val="00CA06A9"/>
    <w:rsid w:val="00CA10C3"/>
    <w:rsid w:val="00CA1206"/>
    <w:rsid w:val="00CA1B21"/>
    <w:rsid w:val="00CA20D9"/>
    <w:rsid w:val="00CA2890"/>
    <w:rsid w:val="00CA3ADF"/>
    <w:rsid w:val="00CA4F11"/>
    <w:rsid w:val="00CA5211"/>
    <w:rsid w:val="00CA5291"/>
    <w:rsid w:val="00CA625F"/>
    <w:rsid w:val="00CA641C"/>
    <w:rsid w:val="00CA76EF"/>
    <w:rsid w:val="00CA7B46"/>
    <w:rsid w:val="00CB0525"/>
    <w:rsid w:val="00CB0853"/>
    <w:rsid w:val="00CB2443"/>
    <w:rsid w:val="00CB29F1"/>
    <w:rsid w:val="00CB39B6"/>
    <w:rsid w:val="00CB3A59"/>
    <w:rsid w:val="00CB48D7"/>
    <w:rsid w:val="00CB4DF2"/>
    <w:rsid w:val="00CB5631"/>
    <w:rsid w:val="00CB579F"/>
    <w:rsid w:val="00CB6FA8"/>
    <w:rsid w:val="00CB72B5"/>
    <w:rsid w:val="00CC0266"/>
    <w:rsid w:val="00CC13D6"/>
    <w:rsid w:val="00CC17DD"/>
    <w:rsid w:val="00CC41D8"/>
    <w:rsid w:val="00CC435A"/>
    <w:rsid w:val="00CC491D"/>
    <w:rsid w:val="00CC4D9D"/>
    <w:rsid w:val="00CC4FDC"/>
    <w:rsid w:val="00CC5083"/>
    <w:rsid w:val="00CC5694"/>
    <w:rsid w:val="00CC590E"/>
    <w:rsid w:val="00CC5BFC"/>
    <w:rsid w:val="00CC6EE0"/>
    <w:rsid w:val="00CD05BB"/>
    <w:rsid w:val="00CD0626"/>
    <w:rsid w:val="00CD1534"/>
    <w:rsid w:val="00CD1606"/>
    <w:rsid w:val="00CD173B"/>
    <w:rsid w:val="00CD2853"/>
    <w:rsid w:val="00CD2A4A"/>
    <w:rsid w:val="00CD2C5F"/>
    <w:rsid w:val="00CD4DDA"/>
    <w:rsid w:val="00CD4EA1"/>
    <w:rsid w:val="00CD5294"/>
    <w:rsid w:val="00CD66C5"/>
    <w:rsid w:val="00CE0533"/>
    <w:rsid w:val="00CE09CE"/>
    <w:rsid w:val="00CE1624"/>
    <w:rsid w:val="00CE16EE"/>
    <w:rsid w:val="00CE1979"/>
    <w:rsid w:val="00CE4A07"/>
    <w:rsid w:val="00CE580B"/>
    <w:rsid w:val="00CE5CB0"/>
    <w:rsid w:val="00CE6426"/>
    <w:rsid w:val="00CE6A48"/>
    <w:rsid w:val="00CF01B4"/>
    <w:rsid w:val="00CF099E"/>
    <w:rsid w:val="00CF1D5F"/>
    <w:rsid w:val="00CF21EE"/>
    <w:rsid w:val="00CF3A7B"/>
    <w:rsid w:val="00CF4531"/>
    <w:rsid w:val="00CF4FA1"/>
    <w:rsid w:val="00CF5128"/>
    <w:rsid w:val="00CF54F3"/>
    <w:rsid w:val="00CF606D"/>
    <w:rsid w:val="00CF7329"/>
    <w:rsid w:val="00CF74BD"/>
    <w:rsid w:val="00CF7693"/>
    <w:rsid w:val="00CF7AED"/>
    <w:rsid w:val="00CF7DD5"/>
    <w:rsid w:val="00D00BAB"/>
    <w:rsid w:val="00D00DA6"/>
    <w:rsid w:val="00D0120C"/>
    <w:rsid w:val="00D013CC"/>
    <w:rsid w:val="00D01806"/>
    <w:rsid w:val="00D01C99"/>
    <w:rsid w:val="00D0215A"/>
    <w:rsid w:val="00D025B6"/>
    <w:rsid w:val="00D029FE"/>
    <w:rsid w:val="00D036AF"/>
    <w:rsid w:val="00D0450E"/>
    <w:rsid w:val="00D04832"/>
    <w:rsid w:val="00D04BA0"/>
    <w:rsid w:val="00D04DA9"/>
    <w:rsid w:val="00D0554E"/>
    <w:rsid w:val="00D05943"/>
    <w:rsid w:val="00D05FEA"/>
    <w:rsid w:val="00D06047"/>
    <w:rsid w:val="00D06442"/>
    <w:rsid w:val="00D071C2"/>
    <w:rsid w:val="00D07276"/>
    <w:rsid w:val="00D07E59"/>
    <w:rsid w:val="00D10601"/>
    <w:rsid w:val="00D10605"/>
    <w:rsid w:val="00D108FD"/>
    <w:rsid w:val="00D10932"/>
    <w:rsid w:val="00D113E0"/>
    <w:rsid w:val="00D12E4D"/>
    <w:rsid w:val="00D131BF"/>
    <w:rsid w:val="00D13322"/>
    <w:rsid w:val="00D1648E"/>
    <w:rsid w:val="00D16D2C"/>
    <w:rsid w:val="00D170D7"/>
    <w:rsid w:val="00D173B3"/>
    <w:rsid w:val="00D17500"/>
    <w:rsid w:val="00D17673"/>
    <w:rsid w:val="00D2037F"/>
    <w:rsid w:val="00D21863"/>
    <w:rsid w:val="00D21ACA"/>
    <w:rsid w:val="00D22213"/>
    <w:rsid w:val="00D22314"/>
    <w:rsid w:val="00D229E9"/>
    <w:rsid w:val="00D22BF9"/>
    <w:rsid w:val="00D22D7A"/>
    <w:rsid w:val="00D22E79"/>
    <w:rsid w:val="00D23078"/>
    <w:rsid w:val="00D2343D"/>
    <w:rsid w:val="00D23D8C"/>
    <w:rsid w:val="00D2481D"/>
    <w:rsid w:val="00D24BB2"/>
    <w:rsid w:val="00D24C3C"/>
    <w:rsid w:val="00D257BC"/>
    <w:rsid w:val="00D25901"/>
    <w:rsid w:val="00D25F19"/>
    <w:rsid w:val="00D2631B"/>
    <w:rsid w:val="00D30600"/>
    <w:rsid w:val="00D31011"/>
    <w:rsid w:val="00D31061"/>
    <w:rsid w:val="00D3130D"/>
    <w:rsid w:val="00D31F3A"/>
    <w:rsid w:val="00D322C7"/>
    <w:rsid w:val="00D32862"/>
    <w:rsid w:val="00D32A60"/>
    <w:rsid w:val="00D32D27"/>
    <w:rsid w:val="00D34378"/>
    <w:rsid w:val="00D34AF7"/>
    <w:rsid w:val="00D35E71"/>
    <w:rsid w:val="00D37346"/>
    <w:rsid w:val="00D40769"/>
    <w:rsid w:val="00D40ABF"/>
    <w:rsid w:val="00D40E3A"/>
    <w:rsid w:val="00D41ECA"/>
    <w:rsid w:val="00D42A6A"/>
    <w:rsid w:val="00D43E3E"/>
    <w:rsid w:val="00D44154"/>
    <w:rsid w:val="00D445ED"/>
    <w:rsid w:val="00D447DE"/>
    <w:rsid w:val="00D44834"/>
    <w:rsid w:val="00D455EE"/>
    <w:rsid w:val="00D45B7F"/>
    <w:rsid w:val="00D45BC3"/>
    <w:rsid w:val="00D4621A"/>
    <w:rsid w:val="00D46A36"/>
    <w:rsid w:val="00D530BD"/>
    <w:rsid w:val="00D53C1D"/>
    <w:rsid w:val="00D5423D"/>
    <w:rsid w:val="00D54E5D"/>
    <w:rsid w:val="00D54E7B"/>
    <w:rsid w:val="00D55AF2"/>
    <w:rsid w:val="00D55B30"/>
    <w:rsid w:val="00D55C6C"/>
    <w:rsid w:val="00D55FD6"/>
    <w:rsid w:val="00D5636A"/>
    <w:rsid w:val="00D56371"/>
    <w:rsid w:val="00D5639A"/>
    <w:rsid w:val="00D56514"/>
    <w:rsid w:val="00D568E1"/>
    <w:rsid w:val="00D569B0"/>
    <w:rsid w:val="00D5704D"/>
    <w:rsid w:val="00D60997"/>
    <w:rsid w:val="00D60D3F"/>
    <w:rsid w:val="00D6106B"/>
    <w:rsid w:val="00D620E1"/>
    <w:rsid w:val="00D62C21"/>
    <w:rsid w:val="00D64380"/>
    <w:rsid w:val="00D6510A"/>
    <w:rsid w:val="00D70958"/>
    <w:rsid w:val="00D70AEF"/>
    <w:rsid w:val="00D70BEB"/>
    <w:rsid w:val="00D7136D"/>
    <w:rsid w:val="00D7186A"/>
    <w:rsid w:val="00D72254"/>
    <w:rsid w:val="00D72562"/>
    <w:rsid w:val="00D72F6A"/>
    <w:rsid w:val="00D734DD"/>
    <w:rsid w:val="00D73924"/>
    <w:rsid w:val="00D740D3"/>
    <w:rsid w:val="00D74BF7"/>
    <w:rsid w:val="00D7506C"/>
    <w:rsid w:val="00D7548C"/>
    <w:rsid w:val="00D75E27"/>
    <w:rsid w:val="00D75EB0"/>
    <w:rsid w:val="00D762FD"/>
    <w:rsid w:val="00D767A9"/>
    <w:rsid w:val="00D77575"/>
    <w:rsid w:val="00D80554"/>
    <w:rsid w:val="00D818BD"/>
    <w:rsid w:val="00D828D4"/>
    <w:rsid w:val="00D83392"/>
    <w:rsid w:val="00D83553"/>
    <w:rsid w:val="00D8369B"/>
    <w:rsid w:val="00D83BB2"/>
    <w:rsid w:val="00D84801"/>
    <w:rsid w:val="00D84F8B"/>
    <w:rsid w:val="00D85B6E"/>
    <w:rsid w:val="00D872D3"/>
    <w:rsid w:val="00D87508"/>
    <w:rsid w:val="00D87820"/>
    <w:rsid w:val="00D91427"/>
    <w:rsid w:val="00D931AB"/>
    <w:rsid w:val="00D937B1"/>
    <w:rsid w:val="00D93DEE"/>
    <w:rsid w:val="00D963E6"/>
    <w:rsid w:val="00D97554"/>
    <w:rsid w:val="00DA0410"/>
    <w:rsid w:val="00DA0C69"/>
    <w:rsid w:val="00DA130B"/>
    <w:rsid w:val="00DA197F"/>
    <w:rsid w:val="00DA19CF"/>
    <w:rsid w:val="00DA1E85"/>
    <w:rsid w:val="00DA247A"/>
    <w:rsid w:val="00DA24ED"/>
    <w:rsid w:val="00DA3381"/>
    <w:rsid w:val="00DA3463"/>
    <w:rsid w:val="00DA3570"/>
    <w:rsid w:val="00DA5CDA"/>
    <w:rsid w:val="00DA5F5C"/>
    <w:rsid w:val="00DA6AAE"/>
    <w:rsid w:val="00DA7053"/>
    <w:rsid w:val="00DA7FC9"/>
    <w:rsid w:val="00DB0245"/>
    <w:rsid w:val="00DB02A1"/>
    <w:rsid w:val="00DB047D"/>
    <w:rsid w:val="00DB0F3A"/>
    <w:rsid w:val="00DB1DF4"/>
    <w:rsid w:val="00DB205B"/>
    <w:rsid w:val="00DB2BA7"/>
    <w:rsid w:val="00DB2C41"/>
    <w:rsid w:val="00DB3BE6"/>
    <w:rsid w:val="00DB3F9E"/>
    <w:rsid w:val="00DB4C0D"/>
    <w:rsid w:val="00DB557F"/>
    <w:rsid w:val="00DB5D14"/>
    <w:rsid w:val="00DB6051"/>
    <w:rsid w:val="00DB6052"/>
    <w:rsid w:val="00DB66A1"/>
    <w:rsid w:val="00DB6786"/>
    <w:rsid w:val="00DB68C0"/>
    <w:rsid w:val="00DB68E0"/>
    <w:rsid w:val="00DC0803"/>
    <w:rsid w:val="00DC0F97"/>
    <w:rsid w:val="00DC16BD"/>
    <w:rsid w:val="00DC1C34"/>
    <w:rsid w:val="00DC2630"/>
    <w:rsid w:val="00DC3041"/>
    <w:rsid w:val="00DC38F7"/>
    <w:rsid w:val="00DC3BCB"/>
    <w:rsid w:val="00DC432C"/>
    <w:rsid w:val="00DC441C"/>
    <w:rsid w:val="00DC49AA"/>
    <w:rsid w:val="00DC4A04"/>
    <w:rsid w:val="00DC50AC"/>
    <w:rsid w:val="00DC5AA7"/>
    <w:rsid w:val="00DC5FE6"/>
    <w:rsid w:val="00DC6962"/>
    <w:rsid w:val="00DC6BF0"/>
    <w:rsid w:val="00DC6D23"/>
    <w:rsid w:val="00DC6DF8"/>
    <w:rsid w:val="00DC6F68"/>
    <w:rsid w:val="00DC71F5"/>
    <w:rsid w:val="00DC7F02"/>
    <w:rsid w:val="00DC7F3B"/>
    <w:rsid w:val="00DD14B5"/>
    <w:rsid w:val="00DD1EA4"/>
    <w:rsid w:val="00DD202C"/>
    <w:rsid w:val="00DD3500"/>
    <w:rsid w:val="00DD3A20"/>
    <w:rsid w:val="00DD405A"/>
    <w:rsid w:val="00DD4213"/>
    <w:rsid w:val="00DD46AB"/>
    <w:rsid w:val="00DD481E"/>
    <w:rsid w:val="00DD49D9"/>
    <w:rsid w:val="00DD5289"/>
    <w:rsid w:val="00DD5575"/>
    <w:rsid w:val="00DD6D6A"/>
    <w:rsid w:val="00DD771B"/>
    <w:rsid w:val="00DE0DCA"/>
    <w:rsid w:val="00DE1252"/>
    <w:rsid w:val="00DE1938"/>
    <w:rsid w:val="00DE2053"/>
    <w:rsid w:val="00DE20E5"/>
    <w:rsid w:val="00DE2A06"/>
    <w:rsid w:val="00DE2FDE"/>
    <w:rsid w:val="00DE4847"/>
    <w:rsid w:val="00DE4C21"/>
    <w:rsid w:val="00DE4FBB"/>
    <w:rsid w:val="00DE579D"/>
    <w:rsid w:val="00DE6D71"/>
    <w:rsid w:val="00DE6FE7"/>
    <w:rsid w:val="00DF0AEC"/>
    <w:rsid w:val="00DF1155"/>
    <w:rsid w:val="00DF17E0"/>
    <w:rsid w:val="00DF1D6D"/>
    <w:rsid w:val="00DF24F3"/>
    <w:rsid w:val="00DF2556"/>
    <w:rsid w:val="00DF279D"/>
    <w:rsid w:val="00DF3888"/>
    <w:rsid w:val="00DF3BC8"/>
    <w:rsid w:val="00DF3F40"/>
    <w:rsid w:val="00DF45EF"/>
    <w:rsid w:val="00DF4B8F"/>
    <w:rsid w:val="00DF5B44"/>
    <w:rsid w:val="00DF6D83"/>
    <w:rsid w:val="00DF771E"/>
    <w:rsid w:val="00E011E6"/>
    <w:rsid w:val="00E02323"/>
    <w:rsid w:val="00E0241E"/>
    <w:rsid w:val="00E03900"/>
    <w:rsid w:val="00E03BEB"/>
    <w:rsid w:val="00E04289"/>
    <w:rsid w:val="00E046E8"/>
    <w:rsid w:val="00E04A54"/>
    <w:rsid w:val="00E0603B"/>
    <w:rsid w:val="00E06F0F"/>
    <w:rsid w:val="00E07993"/>
    <w:rsid w:val="00E07A89"/>
    <w:rsid w:val="00E111C6"/>
    <w:rsid w:val="00E112A1"/>
    <w:rsid w:val="00E11349"/>
    <w:rsid w:val="00E116AA"/>
    <w:rsid w:val="00E1170C"/>
    <w:rsid w:val="00E11A4F"/>
    <w:rsid w:val="00E1274C"/>
    <w:rsid w:val="00E135B9"/>
    <w:rsid w:val="00E13A27"/>
    <w:rsid w:val="00E13C4F"/>
    <w:rsid w:val="00E140A7"/>
    <w:rsid w:val="00E143A5"/>
    <w:rsid w:val="00E144B2"/>
    <w:rsid w:val="00E14930"/>
    <w:rsid w:val="00E15AF6"/>
    <w:rsid w:val="00E16F86"/>
    <w:rsid w:val="00E17B58"/>
    <w:rsid w:val="00E20AE1"/>
    <w:rsid w:val="00E20BF4"/>
    <w:rsid w:val="00E20E40"/>
    <w:rsid w:val="00E21021"/>
    <w:rsid w:val="00E211BD"/>
    <w:rsid w:val="00E213D9"/>
    <w:rsid w:val="00E223AC"/>
    <w:rsid w:val="00E224A8"/>
    <w:rsid w:val="00E23500"/>
    <w:rsid w:val="00E23741"/>
    <w:rsid w:val="00E23886"/>
    <w:rsid w:val="00E23931"/>
    <w:rsid w:val="00E258AE"/>
    <w:rsid w:val="00E25D04"/>
    <w:rsid w:val="00E26F90"/>
    <w:rsid w:val="00E2712B"/>
    <w:rsid w:val="00E276E9"/>
    <w:rsid w:val="00E279B2"/>
    <w:rsid w:val="00E30400"/>
    <w:rsid w:val="00E31F83"/>
    <w:rsid w:val="00E32DBC"/>
    <w:rsid w:val="00E33E78"/>
    <w:rsid w:val="00E354F9"/>
    <w:rsid w:val="00E35884"/>
    <w:rsid w:val="00E36512"/>
    <w:rsid w:val="00E40DC8"/>
    <w:rsid w:val="00E40F68"/>
    <w:rsid w:val="00E4162C"/>
    <w:rsid w:val="00E41C5A"/>
    <w:rsid w:val="00E4279C"/>
    <w:rsid w:val="00E435AE"/>
    <w:rsid w:val="00E43884"/>
    <w:rsid w:val="00E44108"/>
    <w:rsid w:val="00E446AB"/>
    <w:rsid w:val="00E44B81"/>
    <w:rsid w:val="00E45208"/>
    <w:rsid w:val="00E465CE"/>
    <w:rsid w:val="00E46BF2"/>
    <w:rsid w:val="00E46E18"/>
    <w:rsid w:val="00E4710C"/>
    <w:rsid w:val="00E50B14"/>
    <w:rsid w:val="00E51169"/>
    <w:rsid w:val="00E516A5"/>
    <w:rsid w:val="00E520C3"/>
    <w:rsid w:val="00E52858"/>
    <w:rsid w:val="00E5330E"/>
    <w:rsid w:val="00E537B5"/>
    <w:rsid w:val="00E547DD"/>
    <w:rsid w:val="00E54878"/>
    <w:rsid w:val="00E55621"/>
    <w:rsid w:val="00E569D6"/>
    <w:rsid w:val="00E56C00"/>
    <w:rsid w:val="00E57263"/>
    <w:rsid w:val="00E602B4"/>
    <w:rsid w:val="00E60D1E"/>
    <w:rsid w:val="00E614C6"/>
    <w:rsid w:val="00E625A1"/>
    <w:rsid w:val="00E63FE7"/>
    <w:rsid w:val="00E64177"/>
    <w:rsid w:val="00E707BD"/>
    <w:rsid w:val="00E70A13"/>
    <w:rsid w:val="00E71CC0"/>
    <w:rsid w:val="00E71E14"/>
    <w:rsid w:val="00E72956"/>
    <w:rsid w:val="00E7368A"/>
    <w:rsid w:val="00E74822"/>
    <w:rsid w:val="00E7522E"/>
    <w:rsid w:val="00E7525A"/>
    <w:rsid w:val="00E7568B"/>
    <w:rsid w:val="00E761F2"/>
    <w:rsid w:val="00E764B3"/>
    <w:rsid w:val="00E7651E"/>
    <w:rsid w:val="00E76A41"/>
    <w:rsid w:val="00E770C8"/>
    <w:rsid w:val="00E80D55"/>
    <w:rsid w:val="00E81733"/>
    <w:rsid w:val="00E81D36"/>
    <w:rsid w:val="00E8276B"/>
    <w:rsid w:val="00E83486"/>
    <w:rsid w:val="00E83FF3"/>
    <w:rsid w:val="00E845D0"/>
    <w:rsid w:val="00E850A9"/>
    <w:rsid w:val="00E8569B"/>
    <w:rsid w:val="00E85E82"/>
    <w:rsid w:val="00E86194"/>
    <w:rsid w:val="00E86514"/>
    <w:rsid w:val="00E86900"/>
    <w:rsid w:val="00E86919"/>
    <w:rsid w:val="00E869ED"/>
    <w:rsid w:val="00E872C2"/>
    <w:rsid w:val="00E908B8"/>
    <w:rsid w:val="00E92424"/>
    <w:rsid w:val="00E954FD"/>
    <w:rsid w:val="00E95C52"/>
    <w:rsid w:val="00E9667F"/>
    <w:rsid w:val="00E97BE5"/>
    <w:rsid w:val="00EA04B8"/>
    <w:rsid w:val="00EA161D"/>
    <w:rsid w:val="00EA3AAD"/>
    <w:rsid w:val="00EA3D5D"/>
    <w:rsid w:val="00EA3F10"/>
    <w:rsid w:val="00EA40F8"/>
    <w:rsid w:val="00EA57E1"/>
    <w:rsid w:val="00EA60D8"/>
    <w:rsid w:val="00EA6152"/>
    <w:rsid w:val="00EA65A2"/>
    <w:rsid w:val="00EA6A48"/>
    <w:rsid w:val="00EB0AE0"/>
    <w:rsid w:val="00EB0AFB"/>
    <w:rsid w:val="00EB0BAB"/>
    <w:rsid w:val="00EB13E7"/>
    <w:rsid w:val="00EB27F8"/>
    <w:rsid w:val="00EB2C30"/>
    <w:rsid w:val="00EB2C43"/>
    <w:rsid w:val="00EB2C76"/>
    <w:rsid w:val="00EB2CDB"/>
    <w:rsid w:val="00EB2F8C"/>
    <w:rsid w:val="00EB34AF"/>
    <w:rsid w:val="00EB3D94"/>
    <w:rsid w:val="00EB46A6"/>
    <w:rsid w:val="00EB4733"/>
    <w:rsid w:val="00EB575C"/>
    <w:rsid w:val="00EB5FDB"/>
    <w:rsid w:val="00EB6521"/>
    <w:rsid w:val="00EB73C7"/>
    <w:rsid w:val="00EB76D9"/>
    <w:rsid w:val="00EC0FAF"/>
    <w:rsid w:val="00EC16B7"/>
    <w:rsid w:val="00EC249B"/>
    <w:rsid w:val="00EC2E5D"/>
    <w:rsid w:val="00EC34AF"/>
    <w:rsid w:val="00EC3509"/>
    <w:rsid w:val="00EC3829"/>
    <w:rsid w:val="00EC4221"/>
    <w:rsid w:val="00EC4D06"/>
    <w:rsid w:val="00EC4D1F"/>
    <w:rsid w:val="00EC4EFC"/>
    <w:rsid w:val="00EC5BE8"/>
    <w:rsid w:val="00EC5F3D"/>
    <w:rsid w:val="00EC6152"/>
    <w:rsid w:val="00EC669F"/>
    <w:rsid w:val="00ED0049"/>
    <w:rsid w:val="00ED07D4"/>
    <w:rsid w:val="00ED0CE7"/>
    <w:rsid w:val="00ED14A8"/>
    <w:rsid w:val="00ED1809"/>
    <w:rsid w:val="00ED19C7"/>
    <w:rsid w:val="00ED1A80"/>
    <w:rsid w:val="00ED1C7D"/>
    <w:rsid w:val="00ED2920"/>
    <w:rsid w:val="00ED32BB"/>
    <w:rsid w:val="00ED34C5"/>
    <w:rsid w:val="00ED38B0"/>
    <w:rsid w:val="00ED3E19"/>
    <w:rsid w:val="00ED5F9E"/>
    <w:rsid w:val="00ED70B5"/>
    <w:rsid w:val="00ED7964"/>
    <w:rsid w:val="00EE295F"/>
    <w:rsid w:val="00EE3A7D"/>
    <w:rsid w:val="00EE3C1C"/>
    <w:rsid w:val="00EE5047"/>
    <w:rsid w:val="00EE5713"/>
    <w:rsid w:val="00EE6291"/>
    <w:rsid w:val="00EE691B"/>
    <w:rsid w:val="00EE6DBD"/>
    <w:rsid w:val="00EF0B9F"/>
    <w:rsid w:val="00EF0F94"/>
    <w:rsid w:val="00EF110B"/>
    <w:rsid w:val="00EF1926"/>
    <w:rsid w:val="00EF1F53"/>
    <w:rsid w:val="00EF1F7A"/>
    <w:rsid w:val="00EF2044"/>
    <w:rsid w:val="00EF37AD"/>
    <w:rsid w:val="00EF3C4C"/>
    <w:rsid w:val="00EF3D2F"/>
    <w:rsid w:val="00EF4155"/>
    <w:rsid w:val="00EF4484"/>
    <w:rsid w:val="00EF54C6"/>
    <w:rsid w:val="00EF5C05"/>
    <w:rsid w:val="00EF7D1E"/>
    <w:rsid w:val="00F001EE"/>
    <w:rsid w:val="00F004EE"/>
    <w:rsid w:val="00F014C7"/>
    <w:rsid w:val="00F01CF9"/>
    <w:rsid w:val="00F02435"/>
    <w:rsid w:val="00F02D5A"/>
    <w:rsid w:val="00F02D80"/>
    <w:rsid w:val="00F036BB"/>
    <w:rsid w:val="00F042E0"/>
    <w:rsid w:val="00F05162"/>
    <w:rsid w:val="00F0695D"/>
    <w:rsid w:val="00F06D8B"/>
    <w:rsid w:val="00F0720D"/>
    <w:rsid w:val="00F073BA"/>
    <w:rsid w:val="00F10AB2"/>
    <w:rsid w:val="00F112CC"/>
    <w:rsid w:val="00F11CFB"/>
    <w:rsid w:val="00F11EA7"/>
    <w:rsid w:val="00F13973"/>
    <w:rsid w:val="00F13D59"/>
    <w:rsid w:val="00F14824"/>
    <w:rsid w:val="00F1530B"/>
    <w:rsid w:val="00F1600A"/>
    <w:rsid w:val="00F16791"/>
    <w:rsid w:val="00F17856"/>
    <w:rsid w:val="00F17F2E"/>
    <w:rsid w:val="00F20480"/>
    <w:rsid w:val="00F20CE0"/>
    <w:rsid w:val="00F22253"/>
    <w:rsid w:val="00F22AA9"/>
    <w:rsid w:val="00F2446C"/>
    <w:rsid w:val="00F2455D"/>
    <w:rsid w:val="00F2480E"/>
    <w:rsid w:val="00F25ED1"/>
    <w:rsid w:val="00F263E8"/>
    <w:rsid w:val="00F2658E"/>
    <w:rsid w:val="00F27428"/>
    <w:rsid w:val="00F2765A"/>
    <w:rsid w:val="00F27A03"/>
    <w:rsid w:val="00F27DF8"/>
    <w:rsid w:val="00F300F6"/>
    <w:rsid w:val="00F3195F"/>
    <w:rsid w:val="00F33B34"/>
    <w:rsid w:val="00F35A9B"/>
    <w:rsid w:val="00F35C8A"/>
    <w:rsid w:val="00F35CED"/>
    <w:rsid w:val="00F36869"/>
    <w:rsid w:val="00F36A9F"/>
    <w:rsid w:val="00F37E8F"/>
    <w:rsid w:val="00F403F0"/>
    <w:rsid w:val="00F40A83"/>
    <w:rsid w:val="00F41F06"/>
    <w:rsid w:val="00F435E0"/>
    <w:rsid w:val="00F447DA"/>
    <w:rsid w:val="00F44C02"/>
    <w:rsid w:val="00F4573B"/>
    <w:rsid w:val="00F46CD5"/>
    <w:rsid w:val="00F47227"/>
    <w:rsid w:val="00F47A47"/>
    <w:rsid w:val="00F47F12"/>
    <w:rsid w:val="00F5061A"/>
    <w:rsid w:val="00F50E94"/>
    <w:rsid w:val="00F5106A"/>
    <w:rsid w:val="00F51297"/>
    <w:rsid w:val="00F51480"/>
    <w:rsid w:val="00F5160C"/>
    <w:rsid w:val="00F52694"/>
    <w:rsid w:val="00F53315"/>
    <w:rsid w:val="00F547E8"/>
    <w:rsid w:val="00F55A63"/>
    <w:rsid w:val="00F55C32"/>
    <w:rsid w:val="00F56901"/>
    <w:rsid w:val="00F56A73"/>
    <w:rsid w:val="00F572D7"/>
    <w:rsid w:val="00F57A57"/>
    <w:rsid w:val="00F6000A"/>
    <w:rsid w:val="00F60200"/>
    <w:rsid w:val="00F60455"/>
    <w:rsid w:val="00F60B70"/>
    <w:rsid w:val="00F61942"/>
    <w:rsid w:val="00F62608"/>
    <w:rsid w:val="00F636F2"/>
    <w:rsid w:val="00F63E0A"/>
    <w:rsid w:val="00F64030"/>
    <w:rsid w:val="00F64BE4"/>
    <w:rsid w:val="00F6549F"/>
    <w:rsid w:val="00F65716"/>
    <w:rsid w:val="00F66B0A"/>
    <w:rsid w:val="00F66DFE"/>
    <w:rsid w:val="00F6706B"/>
    <w:rsid w:val="00F677D5"/>
    <w:rsid w:val="00F67BEF"/>
    <w:rsid w:val="00F67DDC"/>
    <w:rsid w:val="00F7044C"/>
    <w:rsid w:val="00F71533"/>
    <w:rsid w:val="00F719D6"/>
    <w:rsid w:val="00F71F0C"/>
    <w:rsid w:val="00F72B83"/>
    <w:rsid w:val="00F7406E"/>
    <w:rsid w:val="00F754BE"/>
    <w:rsid w:val="00F759DC"/>
    <w:rsid w:val="00F75C47"/>
    <w:rsid w:val="00F75FBA"/>
    <w:rsid w:val="00F7667F"/>
    <w:rsid w:val="00F80066"/>
    <w:rsid w:val="00F80C65"/>
    <w:rsid w:val="00F80D30"/>
    <w:rsid w:val="00F81CFB"/>
    <w:rsid w:val="00F82A84"/>
    <w:rsid w:val="00F84EAD"/>
    <w:rsid w:val="00F84F89"/>
    <w:rsid w:val="00F85D42"/>
    <w:rsid w:val="00F876F7"/>
    <w:rsid w:val="00F901B3"/>
    <w:rsid w:val="00F90C1D"/>
    <w:rsid w:val="00F90FF5"/>
    <w:rsid w:val="00F92741"/>
    <w:rsid w:val="00F92FEA"/>
    <w:rsid w:val="00F94D9E"/>
    <w:rsid w:val="00F9592D"/>
    <w:rsid w:val="00F95FD1"/>
    <w:rsid w:val="00F9623E"/>
    <w:rsid w:val="00F970C4"/>
    <w:rsid w:val="00F97226"/>
    <w:rsid w:val="00F978F1"/>
    <w:rsid w:val="00F97A38"/>
    <w:rsid w:val="00F97CF3"/>
    <w:rsid w:val="00FA11E0"/>
    <w:rsid w:val="00FA147B"/>
    <w:rsid w:val="00FA15BA"/>
    <w:rsid w:val="00FA18BB"/>
    <w:rsid w:val="00FA2227"/>
    <w:rsid w:val="00FA2D1F"/>
    <w:rsid w:val="00FA2F91"/>
    <w:rsid w:val="00FA4031"/>
    <w:rsid w:val="00FA5ACD"/>
    <w:rsid w:val="00FA6096"/>
    <w:rsid w:val="00FA6C03"/>
    <w:rsid w:val="00FB034F"/>
    <w:rsid w:val="00FB1CB9"/>
    <w:rsid w:val="00FB256D"/>
    <w:rsid w:val="00FB26C8"/>
    <w:rsid w:val="00FB2C53"/>
    <w:rsid w:val="00FB30B4"/>
    <w:rsid w:val="00FB3982"/>
    <w:rsid w:val="00FB3C5A"/>
    <w:rsid w:val="00FB4760"/>
    <w:rsid w:val="00FB5AAC"/>
    <w:rsid w:val="00FB65D8"/>
    <w:rsid w:val="00FB78EF"/>
    <w:rsid w:val="00FB7F9A"/>
    <w:rsid w:val="00FC1605"/>
    <w:rsid w:val="00FC1997"/>
    <w:rsid w:val="00FC1BE0"/>
    <w:rsid w:val="00FC2478"/>
    <w:rsid w:val="00FC25B3"/>
    <w:rsid w:val="00FC407D"/>
    <w:rsid w:val="00FC45A7"/>
    <w:rsid w:val="00FC4972"/>
    <w:rsid w:val="00FC5420"/>
    <w:rsid w:val="00FC631B"/>
    <w:rsid w:val="00FC6B6E"/>
    <w:rsid w:val="00FC6CC2"/>
    <w:rsid w:val="00FC703D"/>
    <w:rsid w:val="00FC7F89"/>
    <w:rsid w:val="00FD0446"/>
    <w:rsid w:val="00FD0825"/>
    <w:rsid w:val="00FD0FDF"/>
    <w:rsid w:val="00FD10CF"/>
    <w:rsid w:val="00FD22E3"/>
    <w:rsid w:val="00FD3351"/>
    <w:rsid w:val="00FD37F6"/>
    <w:rsid w:val="00FD394F"/>
    <w:rsid w:val="00FD4B07"/>
    <w:rsid w:val="00FD5431"/>
    <w:rsid w:val="00FD6162"/>
    <w:rsid w:val="00FD6CDD"/>
    <w:rsid w:val="00FD7176"/>
    <w:rsid w:val="00FD7F73"/>
    <w:rsid w:val="00FE07A3"/>
    <w:rsid w:val="00FE1B76"/>
    <w:rsid w:val="00FE304C"/>
    <w:rsid w:val="00FE357C"/>
    <w:rsid w:val="00FE3AB3"/>
    <w:rsid w:val="00FE512E"/>
    <w:rsid w:val="00FE543D"/>
    <w:rsid w:val="00FE5AA3"/>
    <w:rsid w:val="00FE5D49"/>
    <w:rsid w:val="00FE606B"/>
    <w:rsid w:val="00FE6A5E"/>
    <w:rsid w:val="00FE6BD4"/>
    <w:rsid w:val="00FE6C59"/>
    <w:rsid w:val="00FE7462"/>
    <w:rsid w:val="00FE764C"/>
    <w:rsid w:val="00FE791B"/>
    <w:rsid w:val="00FE7C0B"/>
    <w:rsid w:val="00FE7D48"/>
    <w:rsid w:val="00FE7F91"/>
    <w:rsid w:val="00FF0A32"/>
    <w:rsid w:val="00FF1046"/>
    <w:rsid w:val="00FF15ED"/>
    <w:rsid w:val="00FF18B8"/>
    <w:rsid w:val="00FF1983"/>
    <w:rsid w:val="00FF1B98"/>
    <w:rsid w:val="00FF1DF8"/>
    <w:rsid w:val="00FF47DC"/>
    <w:rsid w:val="00FF47F6"/>
    <w:rsid w:val="00FF5CFB"/>
    <w:rsid w:val="00FF617A"/>
    <w:rsid w:val="00FF63D5"/>
    <w:rsid w:val="00FF6D3E"/>
    <w:rsid w:val="00FF6E02"/>
    <w:rsid w:val="00FF6E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B3259C"/>
  <w15:chartTrackingRefBased/>
  <w15:docId w15:val="{7E0A4E82-2CBD-4C34-92F6-F2E30C84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0205"/>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pPr>
      <w:keepNext/>
      <w:jc w:val="right"/>
      <w:outlineLvl w:val="1"/>
    </w:pPr>
    <w:rPr>
      <w:b/>
      <w:sz w:val="22"/>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character" w:styleId="Hipercze">
    <w:name w:val="Hyperlink"/>
    <w:uiPriority w:val="99"/>
    <w:rsid w:val="00FC25B3"/>
    <w:rPr>
      <w:color w:val="0000FF"/>
      <w:u w:val="single"/>
    </w:rPr>
  </w:style>
  <w:style w:type="table" w:styleId="Tabela-Siatka">
    <w:name w:val="Table Grid"/>
    <w:basedOn w:val="Standardowy"/>
    <w:rsid w:val="00763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4E23C5"/>
    <w:pPr>
      <w:ind w:left="720"/>
      <w:contextualSpacing/>
    </w:pPr>
  </w:style>
  <w:style w:type="paragraph" w:styleId="Akapitzlist">
    <w:name w:val="List Paragraph"/>
    <w:aliases w:val="wypunktowanie"/>
    <w:basedOn w:val="Normalny"/>
    <w:link w:val="AkapitzlistZnak"/>
    <w:uiPriority w:val="34"/>
    <w:qFormat/>
    <w:rsid w:val="002E799D"/>
    <w:pPr>
      <w:spacing w:after="160" w:line="259" w:lineRule="auto"/>
      <w:ind w:left="720"/>
      <w:contextualSpacing/>
    </w:pPr>
    <w:rPr>
      <w:rFonts w:ascii="Calibri" w:eastAsia="Calibri" w:hAnsi="Calibri"/>
      <w:sz w:val="22"/>
      <w:szCs w:val="22"/>
      <w:lang w:eastAsia="en-US"/>
    </w:rPr>
  </w:style>
  <w:style w:type="paragraph" w:styleId="NormalnyWeb">
    <w:name w:val="Normal (Web)"/>
    <w:basedOn w:val="Normalny"/>
    <w:uiPriority w:val="99"/>
    <w:rsid w:val="00BA475C"/>
    <w:pPr>
      <w:spacing w:before="100" w:beforeAutospacing="1" w:after="100" w:afterAutospacing="1"/>
    </w:pPr>
  </w:style>
  <w:style w:type="paragraph" w:customStyle="1" w:styleId="Teksttreci">
    <w:name w:val="Tekst treści"/>
    <w:basedOn w:val="Normalny"/>
    <w:rsid w:val="003F7031"/>
    <w:pPr>
      <w:widowControl w:val="0"/>
      <w:shd w:val="clear" w:color="auto" w:fill="FFFFFF"/>
      <w:suppressAutoHyphens/>
      <w:spacing w:after="240" w:line="0" w:lineRule="atLeast"/>
      <w:ind w:hanging="220"/>
      <w:jc w:val="both"/>
    </w:pPr>
    <w:rPr>
      <w:sz w:val="22"/>
      <w:szCs w:val="22"/>
      <w:lang w:eastAsia="ar-SA"/>
    </w:rPr>
  </w:style>
  <w:style w:type="character" w:styleId="Odwoaniedokomentarza">
    <w:name w:val="annotation reference"/>
    <w:uiPriority w:val="99"/>
    <w:unhideWhenUsed/>
    <w:rsid w:val="00B51D23"/>
    <w:rPr>
      <w:sz w:val="16"/>
      <w:szCs w:val="16"/>
    </w:rPr>
  </w:style>
  <w:style w:type="paragraph" w:styleId="Tekstkomentarza">
    <w:name w:val="annotation text"/>
    <w:basedOn w:val="Normalny"/>
    <w:link w:val="TekstkomentarzaZnak"/>
    <w:uiPriority w:val="99"/>
    <w:unhideWhenUsed/>
    <w:rsid w:val="00B51D23"/>
    <w:rPr>
      <w:sz w:val="20"/>
      <w:szCs w:val="20"/>
    </w:rPr>
  </w:style>
  <w:style w:type="character" w:customStyle="1" w:styleId="TekstkomentarzaZnak">
    <w:name w:val="Tekst komentarza Znak"/>
    <w:basedOn w:val="Domylnaczcionkaakapitu"/>
    <w:link w:val="Tekstkomentarza"/>
    <w:uiPriority w:val="99"/>
    <w:rsid w:val="00B51D23"/>
  </w:style>
  <w:style w:type="paragraph" w:styleId="Tematkomentarza">
    <w:name w:val="annotation subject"/>
    <w:basedOn w:val="Tekstkomentarza"/>
    <w:next w:val="Tekstkomentarza"/>
    <w:link w:val="TematkomentarzaZnak"/>
    <w:uiPriority w:val="99"/>
    <w:semiHidden/>
    <w:unhideWhenUsed/>
    <w:rsid w:val="00B51D23"/>
    <w:rPr>
      <w:b/>
      <w:bCs/>
    </w:rPr>
  </w:style>
  <w:style w:type="character" w:customStyle="1" w:styleId="TematkomentarzaZnak">
    <w:name w:val="Temat komentarza Znak"/>
    <w:link w:val="Tematkomentarza"/>
    <w:uiPriority w:val="99"/>
    <w:semiHidden/>
    <w:rsid w:val="00B51D23"/>
    <w:rPr>
      <w:b/>
      <w:bCs/>
    </w:rPr>
  </w:style>
  <w:style w:type="character" w:customStyle="1" w:styleId="TekstpodstawowyZnak">
    <w:name w:val="Tekst podstawowy Znak"/>
    <w:link w:val="Tekstpodstawowy"/>
    <w:rsid w:val="001435E9"/>
    <w:rPr>
      <w:sz w:val="24"/>
      <w:szCs w:val="24"/>
    </w:rPr>
  </w:style>
  <w:style w:type="paragraph" w:styleId="Tekstprzypisukocowego">
    <w:name w:val="endnote text"/>
    <w:basedOn w:val="Normalny"/>
    <w:link w:val="TekstprzypisukocowegoZnak"/>
    <w:uiPriority w:val="99"/>
    <w:semiHidden/>
    <w:unhideWhenUsed/>
    <w:rsid w:val="006A33BE"/>
    <w:rPr>
      <w:sz w:val="20"/>
      <w:szCs w:val="20"/>
    </w:rPr>
  </w:style>
  <w:style w:type="character" w:customStyle="1" w:styleId="TekstprzypisukocowegoZnak">
    <w:name w:val="Tekst przypisu końcowego Znak"/>
    <w:basedOn w:val="Domylnaczcionkaakapitu"/>
    <w:link w:val="Tekstprzypisukocowego"/>
    <w:uiPriority w:val="99"/>
    <w:semiHidden/>
    <w:rsid w:val="006A33BE"/>
  </w:style>
  <w:style w:type="character" w:styleId="Odwoanieprzypisukocowego">
    <w:name w:val="endnote reference"/>
    <w:uiPriority w:val="99"/>
    <w:semiHidden/>
    <w:unhideWhenUsed/>
    <w:rsid w:val="006A33BE"/>
    <w:rPr>
      <w:vertAlign w:val="superscript"/>
    </w:rPr>
  </w:style>
  <w:style w:type="paragraph" w:customStyle="1" w:styleId="ox-db77b4b2f7-msonormal">
    <w:name w:val="ox-db77b4b2f7-msonormal"/>
    <w:basedOn w:val="Normalny"/>
    <w:rsid w:val="00024C61"/>
    <w:pPr>
      <w:spacing w:before="100" w:beforeAutospacing="1" w:after="100" w:afterAutospacing="1"/>
    </w:pPr>
  </w:style>
  <w:style w:type="paragraph" w:styleId="Poprawka">
    <w:name w:val="Revision"/>
    <w:hidden/>
    <w:uiPriority w:val="99"/>
    <w:semiHidden/>
    <w:rsid w:val="000C37A9"/>
    <w:rPr>
      <w:sz w:val="24"/>
      <w:szCs w:val="24"/>
    </w:rPr>
  </w:style>
  <w:style w:type="character" w:customStyle="1" w:styleId="czeinternetowe">
    <w:name w:val="Łącze internetowe"/>
    <w:rsid w:val="00885436"/>
    <w:rPr>
      <w:color w:val="0000FF"/>
      <w:u w:val="single"/>
    </w:rPr>
  </w:style>
  <w:style w:type="paragraph" w:customStyle="1" w:styleId="Bezodstpw1">
    <w:name w:val="Bez odstępów1"/>
    <w:rsid w:val="00577930"/>
    <w:rPr>
      <w:rFonts w:ascii="Calibri" w:hAnsi="Calibri"/>
      <w:sz w:val="22"/>
      <w:szCs w:val="22"/>
      <w:lang w:eastAsia="en-US"/>
    </w:rPr>
  </w:style>
  <w:style w:type="paragraph" w:customStyle="1" w:styleId="Standard">
    <w:name w:val="Standard"/>
    <w:rsid w:val="005562BA"/>
    <w:pPr>
      <w:suppressAutoHyphens/>
      <w:autoSpaceDN w:val="0"/>
      <w:textAlignment w:val="baseline"/>
    </w:pPr>
    <w:rPr>
      <w:kern w:val="3"/>
      <w:sz w:val="24"/>
      <w:szCs w:val="24"/>
      <w:lang w:eastAsia="zh-CN"/>
    </w:rPr>
  </w:style>
  <w:style w:type="character" w:customStyle="1" w:styleId="AkapitzlistZnak">
    <w:name w:val="Akapit z listą Znak"/>
    <w:aliases w:val="wypunktowanie Znak"/>
    <w:link w:val="Akapitzlist"/>
    <w:uiPriority w:val="99"/>
    <w:qFormat/>
    <w:locked/>
    <w:rsid w:val="00DB1DF4"/>
    <w:rPr>
      <w:rFonts w:ascii="Calibri" w:eastAsia="Calibri" w:hAnsi="Calibri"/>
      <w:sz w:val="22"/>
      <w:szCs w:val="22"/>
      <w:lang w:eastAsia="en-US"/>
    </w:rPr>
  </w:style>
  <w:style w:type="paragraph" w:customStyle="1" w:styleId="Default">
    <w:name w:val="Default"/>
    <w:rsid w:val="0027507F"/>
    <w:pPr>
      <w:autoSpaceDE w:val="0"/>
      <w:autoSpaceDN w:val="0"/>
      <w:adjustRightInd w:val="0"/>
    </w:pPr>
    <w:rPr>
      <w:rFonts w:eastAsiaTheme="minorHAnsi"/>
      <w:color w:val="000000"/>
      <w:sz w:val="24"/>
      <w:szCs w:val="24"/>
      <w:lang w:eastAsia="en-US"/>
    </w:rPr>
  </w:style>
  <w:style w:type="character" w:customStyle="1" w:styleId="NagwekZnak">
    <w:name w:val="Nagłówek Znak"/>
    <w:basedOn w:val="Domylnaczcionkaakapitu"/>
    <w:link w:val="Nagwek"/>
    <w:rsid w:val="003B4B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274154">
      <w:bodyDiv w:val="1"/>
      <w:marLeft w:val="0"/>
      <w:marRight w:val="0"/>
      <w:marTop w:val="0"/>
      <w:marBottom w:val="0"/>
      <w:divBdr>
        <w:top w:val="none" w:sz="0" w:space="0" w:color="auto"/>
        <w:left w:val="none" w:sz="0" w:space="0" w:color="auto"/>
        <w:bottom w:val="none" w:sz="0" w:space="0" w:color="auto"/>
        <w:right w:val="none" w:sz="0" w:space="0" w:color="auto"/>
      </w:divBdr>
    </w:div>
    <w:div w:id="447824180">
      <w:bodyDiv w:val="1"/>
      <w:marLeft w:val="0"/>
      <w:marRight w:val="0"/>
      <w:marTop w:val="0"/>
      <w:marBottom w:val="0"/>
      <w:divBdr>
        <w:top w:val="none" w:sz="0" w:space="0" w:color="auto"/>
        <w:left w:val="none" w:sz="0" w:space="0" w:color="auto"/>
        <w:bottom w:val="none" w:sz="0" w:space="0" w:color="auto"/>
        <w:right w:val="none" w:sz="0" w:space="0" w:color="auto"/>
      </w:divBdr>
    </w:div>
    <w:div w:id="1511137852">
      <w:bodyDiv w:val="1"/>
      <w:marLeft w:val="0"/>
      <w:marRight w:val="0"/>
      <w:marTop w:val="0"/>
      <w:marBottom w:val="0"/>
      <w:divBdr>
        <w:top w:val="none" w:sz="0" w:space="0" w:color="auto"/>
        <w:left w:val="none" w:sz="0" w:space="0" w:color="auto"/>
        <w:bottom w:val="none" w:sz="0" w:space="0" w:color="auto"/>
        <w:right w:val="none" w:sz="0" w:space="0" w:color="auto"/>
      </w:divBdr>
    </w:div>
    <w:div w:id="186875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wik.com.pl" TargetMode="External"/><Relationship Id="rId13" Type="http://schemas.openxmlformats.org/officeDocument/2006/relationships/hyperlink" Target="https://platformazakupowa.pl/" TargetMode="External"/><Relationship Id="rId18" Type="http://schemas.openxmlformats.org/officeDocument/2006/relationships/hyperlink" Target="http://www.platformazakupowa.pl/pn/pwi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ok@pwik.com.pl" TargetMode="Externa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platformazakupowa.pl/pn/pwik" TargetMode="External"/><Relationship Id="rId20" Type="http://schemas.openxmlformats.org/officeDocument/2006/relationships/hyperlink" Target="http://www.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wi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mailto:a.dubiel@pwik.com.pl" TargetMode="External"/><Relationship Id="rId10" Type="http://schemas.openxmlformats.org/officeDocument/2006/relationships/hyperlink" Target="mailto:przetargi@pwik.com.pl" TargetMode="External"/><Relationship Id="rId19" Type="http://schemas.openxmlformats.org/officeDocument/2006/relationships/hyperlink" Target="http://www.platformazakupowa.pl/pn/pwik" TargetMode="Externa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platformazakupowa.pl/pn/pwik" TargetMode="External"/><Relationship Id="rId22" Type="http://schemas.openxmlformats.org/officeDocument/2006/relationships/hyperlink" Target="mailto:bok@pwik.com.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7D9B8-9F7A-4576-9ED3-D4E821B81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22</Pages>
  <Words>8780</Words>
  <Characters>52682</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61340</CharactersWithSpaces>
  <SharedDoc>false</SharedDoc>
  <HLinks>
    <vt:vector size="96" baseType="variant">
      <vt:variant>
        <vt:i4>4325474</vt:i4>
      </vt:variant>
      <vt:variant>
        <vt:i4>42</vt:i4>
      </vt:variant>
      <vt:variant>
        <vt:i4>0</vt:i4>
      </vt:variant>
      <vt:variant>
        <vt:i4>5</vt:i4>
      </vt:variant>
      <vt:variant>
        <vt:lpwstr>mailto:a.dubiel@pwik.com.pl</vt:lpwstr>
      </vt:variant>
      <vt:variant>
        <vt:lpwstr/>
      </vt:variant>
      <vt:variant>
        <vt:i4>7405575</vt:i4>
      </vt:variant>
      <vt:variant>
        <vt:i4>39</vt:i4>
      </vt:variant>
      <vt:variant>
        <vt:i4>0</vt:i4>
      </vt:variant>
      <vt:variant>
        <vt:i4>5</vt:i4>
      </vt:variant>
      <vt:variant>
        <vt:lpwstr>mailto:bok@pwik.com.pl</vt:lpwstr>
      </vt:variant>
      <vt:variant>
        <vt:lpwstr/>
      </vt:variant>
      <vt:variant>
        <vt:i4>7405575</vt:i4>
      </vt:variant>
      <vt:variant>
        <vt:i4>36</vt:i4>
      </vt:variant>
      <vt:variant>
        <vt:i4>0</vt:i4>
      </vt:variant>
      <vt:variant>
        <vt:i4>5</vt:i4>
      </vt:variant>
      <vt:variant>
        <vt:lpwstr>mailto:bok@pwik.com.pl</vt:lpwstr>
      </vt:variant>
      <vt:variant>
        <vt:lpwstr/>
      </vt:variant>
      <vt:variant>
        <vt:i4>3211314</vt:i4>
      </vt:variant>
      <vt:variant>
        <vt:i4>33</vt:i4>
      </vt:variant>
      <vt:variant>
        <vt:i4>0</vt:i4>
      </vt:variant>
      <vt:variant>
        <vt:i4>5</vt:i4>
      </vt:variant>
      <vt:variant>
        <vt:lpwstr>http://www.pwik.com.pl/</vt:lpwstr>
      </vt:variant>
      <vt:variant>
        <vt:lpwstr/>
      </vt:variant>
      <vt:variant>
        <vt:i4>8192054</vt:i4>
      </vt:variant>
      <vt:variant>
        <vt:i4>30</vt:i4>
      </vt:variant>
      <vt:variant>
        <vt:i4>0</vt:i4>
      </vt:variant>
      <vt:variant>
        <vt:i4>5</vt:i4>
      </vt:variant>
      <vt:variant>
        <vt:lpwstr>http://www.platformazakupowa.pl/pn/pwik</vt:lpwstr>
      </vt:variant>
      <vt:variant>
        <vt:lpwstr/>
      </vt:variant>
      <vt:variant>
        <vt:i4>8192054</vt:i4>
      </vt:variant>
      <vt:variant>
        <vt:i4>27</vt:i4>
      </vt:variant>
      <vt:variant>
        <vt:i4>0</vt:i4>
      </vt:variant>
      <vt:variant>
        <vt:i4>5</vt:i4>
      </vt:variant>
      <vt:variant>
        <vt:lpwstr>http://www.platformazakupowa.pl/pn/pwik</vt:lpwstr>
      </vt:variant>
      <vt:variant>
        <vt:lpwstr/>
      </vt:variant>
      <vt:variant>
        <vt:i4>1835030</vt:i4>
      </vt:variant>
      <vt:variant>
        <vt:i4>24</vt:i4>
      </vt:variant>
      <vt:variant>
        <vt:i4>0</vt:i4>
      </vt:variant>
      <vt:variant>
        <vt:i4>5</vt:i4>
      </vt:variant>
      <vt:variant>
        <vt:lpwstr>https://platformazakupowa.pl/pn/pwik</vt:lpwstr>
      </vt:variant>
      <vt:variant>
        <vt:lpwstr/>
      </vt:variant>
      <vt:variant>
        <vt:i4>6225998</vt:i4>
      </vt:variant>
      <vt:variant>
        <vt:i4>22</vt:i4>
      </vt:variant>
      <vt:variant>
        <vt:i4>0</vt:i4>
      </vt:variant>
      <vt:variant>
        <vt:i4>5</vt:i4>
      </vt:variant>
      <vt:variant>
        <vt:lpwstr>https://platformazakupowa.pl/</vt:lpwstr>
      </vt:variant>
      <vt:variant>
        <vt:lpwstr/>
      </vt:variant>
      <vt:variant>
        <vt:i4>1835030</vt:i4>
      </vt:variant>
      <vt:variant>
        <vt:i4>19</vt:i4>
      </vt:variant>
      <vt:variant>
        <vt:i4>0</vt:i4>
      </vt:variant>
      <vt:variant>
        <vt:i4>5</vt:i4>
      </vt:variant>
      <vt:variant>
        <vt:lpwstr>https://platformazakupowa.pl/pn/pwik</vt:lpwstr>
      </vt:variant>
      <vt:variant>
        <vt:lpwstr/>
      </vt:variant>
      <vt:variant>
        <vt:i4>6225998</vt:i4>
      </vt:variant>
      <vt:variant>
        <vt:i4>17</vt:i4>
      </vt:variant>
      <vt:variant>
        <vt:i4>0</vt:i4>
      </vt:variant>
      <vt:variant>
        <vt:i4>5</vt:i4>
      </vt:variant>
      <vt:variant>
        <vt:lpwstr>https://platformazakupowa.pl/</vt:lpwstr>
      </vt:variant>
      <vt:variant>
        <vt:lpwstr/>
      </vt:variant>
      <vt:variant>
        <vt:i4>1835030</vt:i4>
      </vt:variant>
      <vt:variant>
        <vt:i4>14</vt:i4>
      </vt:variant>
      <vt:variant>
        <vt:i4>0</vt:i4>
      </vt:variant>
      <vt:variant>
        <vt:i4>5</vt:i4>
      </vt:variant>
      <vt:variant>
        <vt:lpwstr>https://platformazakupowa.pl/pn/pwik</vt:lpwstr>
      </vt:variant>
      <vt:variant>
        <vt:lpwstr/>
      </vt:variant>
      <vt:variant>
        <vt:i4>6225998</vt:i4>
      </vt:variant>
      <vt:variant>
        <vt:i4>12</vt:i4>
      </vt:variant>
      <vt:variant>
        <vt:i4>0</vt:i4>
      </vt:variant>
      <vt:variant>
        <vt:i4>5</vt:i4>
      </vt:variant>
      <vt:variant>
        <vt:lpwstr>https://platformazakupowa.pl/</vt:lpwstr>
      </vt:variant>
      <vt:variant>
        <vt:lpwstr/>
      </vt:variant>
      <vt:variant>
        <vt:i4>1835030</vt:i4>
      </vt:variant>
      <vt:variant>
        <vt:i4>9</vt:i4>
      </vt:variant>
      <vt:variant>
        <vt:i4>0</vt:i4>
      </vt:variant>
      <vt:variant>
        <vt:i4>5</vt:i4>
      </vt:variant>
      <vt:variant>
        <vt:lpwstr>https://platformazakupowa.pl/pn/pwik</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cp:lastModifiedBy>Anna Syrek</cp:lastModifiedBy>
  <cp:revision>17</cp:revision>
  <cp:lastPrinted>2024-02-16T06:45:00Z</cp:lastPrinted>
  <dcterms:created xsi:type="dcterms:W3CDTF">2024-02-14T06:05:00Z</dcterms:created>
  <dcterms:modified xsi:type="dcterms:W3CDTF">2024-02-16T06:50:00Z</dcterms:modified>
</cp:coreProperties>
</file>