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461C4AE" w14:textId="4EF2757B" w:rsidR="00FD534B" w:rsidRPr="00F51776" w:rsidRDefault="00FD534B" w:rsidP="00FD534B">
      <w:pPr>
        <w:pStyle w:val="Bezodstpw"/>
        <w:spacing w:line="276" w:lineRule="auto"/>
        <w:jc w:val="right"/>
        <w:rPr>
          <w:rFonts w:ascii="Arial" w:hAnsi="Arial" w:cs="Arial"/>
          <w:sz w:val="20"/>
          <w:szCs w:val="20"/>
        </w:rPr>
      </w:pPr>
      <w:bookmarkStart w:id="0" w:name="_Hlk63683325"/>
      <w:proofErr w:type="spellStart"/>
      <w:r w:rsidRPr="00F51776">
        <w:rPr>
          <w:rFonts w:ascii="Arial" w:hAnsi="Arial" w:cs="Arial"/>
          <w:sz w:val="20"/>
          <w:szCs w:val="20"/>
        </w:rPr>
        <w:t>Załącznik</w:t>
      </w:r>
      <w:proofErr w:type="spellEnd"/>
      <w:r w:rsidRPr="00F5177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51776">
        <w:rPr>
          <w:rFonts w:ascii="Arial" w:hAnsi="Arial" w:cs="Arial"/>
          <w:sz w:val="20"/>
          <w:szCs w:val="20"/>
        </w:rPr>
        <w:t>nr</w:t>
      </w:r>
      <w:proofErr w:type="spellEnd"/>
      <w:r w:rsidRPr="00F51776">
        <w:rPr>
          <w:rFonts w:ascii="Arial" w:hAnsi="Arial" w:cs="Arial"/>
          <w:sz w:val="20"/>
          <w:szCs w:val="20"/>
        </w:rPr>
        <w:t xml:space="preserve"> 2 do SWZ</w:t>
      </w:r>
    </w:p>
    <w:p w14:paraId="75C32DB6" w14:textId="06275FCA" w:rsidR="00FD534B" w:rsidRPr="00F51776" w:rsidRDefault="00FD534B" w:rsidP="00FD534B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r w:rsidRPr="00C94009">
        <w:rPr>
          <w:rFonts w:ascii="Arial" w:hAnsi="Arial" w:cs="Arial"/>
          <w:sz w:val="20"/>
          <w:szCs w:val="20"/>
        </w:rPr>
        <w:t>UMiG-ZP.271.2.</w:t>
      </w:r>
      <w:r w:rsidR="00B93F9D" w:rsidRPr="00C94009">
        <w:rPr>
          <w:rFonts w:ascii="Arial" w:hAnsi="Arial" w:cs="Arial"/>
          <w:sz w:val="20"/>
          <w:szCs w:val="20"/>
        </w:rPr>
        <w:t>14</w:t>
      </w:r>
      <w:r w:rsidRPr="00C94009">
        <w:rPr>
          <w:rFonts w:ascii="Arial" w:hAnsi="Arial" w:cs="Arial"/>
          <w:sz w:val="20"/>
          <w:szCs w:val="20"/>
        </w:rPr>
        <w:t>.202</w:t>
      </w:r>
      <w:r w:rsidR="009E31F5" w:rsidRPr="00C94009">
        <w:rPr>
          <w:rFonts w:ascii="Arial" w:hAnsi="Arial" w:cs="Arial"/>
          <w:sz w:val="20"/>
          <w:szCs w:val="20"/>
        </w:rPr>
        <w:t>4</w:t>
      </w:r>
    </w:p>
    <w:p w14:paraId="5BBD8B89" w14:textId="77777777" w:rsidR="00FD534B" w:rsidRPr="00B63942" w:rsidRDefault="00FD534B" w:rsidP="00FD534B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14:paraId="119F00AE" w14:textId="72C65128" w:rsidR="00FD534B" w:rsidRPr="00B63942" w:rsidRDefault="00FD534B" w:rsidP="00FD534B">
      <w:pPr>
        <w:pStyle w:val="Bezodstpw"/>
        <w:spacing w:line="276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B63942">
        <w:rPr>
          <w:rFonts w:ascii="Arial" w:hAnsi="Arial" w:cs="Arial"/>
          <w:b/>
          <w:bCs/>
          <w:sz w:val="20"/>
          <w:szCs w:val="20"/>
        </w:rPr>
        <w:t>OŚWIADCZENIE WYKONAWCY</w:t>
      </w:r>
    </w:p>
    <w:bookmarkEnd w:id="0"/>
    <w:p w14:paraId="1BE9DAFF" w14:textId="77777777" w:rsidR="00FD534B" w:rsidRPr="00B239A4" w:rsidRDefault="00FD534B" w:rsidP="00FD534B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14:paraId="75831C8F" w14:textId="77777777" w:rsidR="00FD534B" w:rsidRPr="00B239A4" w:rsidRDefault="00FD534B" w:rsidP="00FD534B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14:paraId="41EB956E" w14:textId="23FDC0B1" w:rsidR="00FD534B" w:rsidRPr="00B239A4" w:rsidRDefault="00FD534B" w:rsidP="00FD534B">
      <w:pPr>
        <w:pStyle w:val="Bezodstpw"/>
        <w:spacing w:line="276" w:lineRule="auto"/>
        <w:jc w:val="center"/>
        <w:rPr>
          <w:rFonts w:ascii="Arial" w:hAnsi="Arial" w:cs="Arial"/>
          <w:sz w:val="20"/>
          <w:szCs w:val="20"/>
        </w:rPr>
      </w:pPr>
      <w:proofErr w:type="spellStart"/>
      <w:r w:rsidRPr="00B239A4">
        <w:rPr>
          <w:rFonts w:ascii="Arial" w:hAnsi="Arial" w:cs="Arial"/>
          <w:sz w:val="20"/>
          <w:szCs w:val="20"/>
        </w:rPr>
        <w:t>Oświadczenie</w:t>
      </w:r>
      <w:proofErr w:type="spellEnd"/>
      <w:r w:rsidRPr="00B239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239A4">
        <w:rPr>
          <w:rFonts w:ascii="Arial" w:hAnsi="Arial" w:cs="Arial"/>
          <w:sz w:val="20"/>
          <w:szCs w:val="20"/>
        </w:rPr>
        <w:t>Wykonawcy</w:t>
      </w:r>
      <w:proofErr w:type="spellEnd"/>
      <w:r w:rsidRPr="00B239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239A4">
        <w:rPr>
          <w:rFonts w:ascii="Arial" w:hAnsi="Arial" w:cs="Arial"/>
          <w:sz w:val="20"/>
          <w:szCs w:val="20"/>
        </w:rPr>
        <w:t>ubiegającego</w:t>
      </w:r>
      <w:proofErr w:type="spellEnd"/>
      <w:r w:rsidRPr="00B239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239A4">
        <w:rPr>
          <w:rFonts w:ascii="Arial" w:hAnsi="Arial" w:cs="Arial"/>
          <w:sz w:val="20"/>
          <w:szCs w:val="20"/>
        </w:rPr>
        <w:t>się</w:t>
      </w:r>
      <w:proofErr w:type="spellEnd"/>
      <w:r w:rsidRPr="00B239A4">
        <w:rPr>
          <w:rFonts w:ascii="Arial" w:hAnsi="Arial" w:cs="Arial"/>
          <w:sz w:val="20"/>
          <w:szCs w:val="20"/>
        </w:rPr>
        <w:t xml:space="preserve"> o </w:t>
      </w:r>
      <w:proofErr w:type="spellStart"/>
      <w:r w:rsidRPr="00B239A4">
        <w:rPr>
          <w:rFonts w:ascii="Arial" w:hAnsi="Arial" w:cs="Arial"/>
          <w:sz w:val="20"/>
          <w:szCs w:val="20"/>
        </w:rPr>
        <w:t>udzielenie</w:t>
      </w:r>
      <w:proofErr w:type="spellEnd"/>
      <w:r w:rsidRPr="00B239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239A4">
        <w:rPr>
          <w:rFonts w:ascii="Arial" w:hAnsi="Arial" w:cs="Arial"/>
          <w:sz w:val="20"/>
          <w:szCs w:val="20"/>
        </w:rPr>
        <w:t>zamówienia</w:t>
      </w:r>
      <w:proofErr w:type="spellEnd"/>
      <w:r w:rsidR="00996E0C" w:rsidRPr="00B239A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996E0C" w:rsidRPr="00B239A4">
        <w:rPr>
          <w:rFonts w:ascii="Arial" w:hAnsi="Arial" w:cs="Arial"/>
          <w:sz w:val="20"/>
          <w:szCs w:val="20"/>
        </w:rPr>
        <w:t>uwzględniające</w:t>
      </w:r>
      <w:proofErr w:type="spellEnd"/>
      <w:r w:rsidRPr="00B239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239A4">
        <w:rPr>
          <w:rFonts w:ascii="Arial" w:hAnsi="Arial" w:cs="Arial"/>
          <w:sz w:val="20"/>
          <w:szCs w:val="20"/>
        </w:rPr>
        <w:t>przesłank</w:t>
      </w:r>
      <w:r w:rsidR="00996E0C" w:rsidRPr="00B239A4">
        <w:rPr>
          <w:rFonts w:ascii="Arial" w:hAnsi="Arial" w:cs="Arial"/>
          <w:sz w:val="20"/>
          <w:szCs w:val="20"/>
        </w:rPr>
        <w:t>i</w:t>
      </w:r>
      <w:proofErr w:type="spellEnd"/>
      <w:r w:rsidRPr="00B239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239A4">
        <w:rPr>
          <w:rFonts w:ascii="Arial" w:hAnsi="Arial" w:cs="Arial"/>
          <w:sz w:val="20"/>
          <w:szCs w:val="20"/>
        </w:rPr>
        <w:t>wykluczenia</w:t>
      </w:r>
      <w:proofErr w:type="spellEnd"/>
      <w:r w:rsidRPr="00B239A4">
        <w:rPr>
          <w:rFonts w:ascii="Arial" w:hAnsi="Arial" w:cs="Arial"/>
          <w:sz w:val="20"/>
          <w:szCs w:val="20"/>
        </w:rPr>
        <w:t xml:space="preserve"> </w:t>
      </w:r>
      <w:r w:rsidR="0038181D" w:rsidRPr="00B239A4">
        <w:rPr>
          <w:rFonts w:ascii="Arial" w:hAnsi="Arial" w:cs="Arial"/>
          <w:sz w:val="20"/>
          <w:szCs w:val="20"/>
        </w:rPr>
        <w:t xml:space="preserve">z </w:t>
      </w:r>
      <w:r w:rsidRPr="00B239A4">
        <w:rPr>
          <w:rFonts w:ascii="Arial" w:hAnsi="Arial" w:cs="Arial"/>
          <w:sz w:val="20"/>
          <w:szCs w:val="20"/>
        </w:rPr>
        <w:t xml:space="preserve">art. 7 </w:t>
      </w:r>
      <w:proofErr w:type="spellStart"/>
      <w:r w:rsidRPr="00B239A4">
        <w:rPr>
          <w:rFonts w:ascii="Arial" w:hAnsi="Arial" w:cs="Arial"/>
          <w:sz w:val="20"/>
          <w:szCs w:val="20"/>
        </w:rPr>
        <w:t>ust</w:t>
      </w:r>
      <w:proofErr w:type="spellEnd"/>
      <w:r w:rsidRPr="00B239A4">
        <w:rPr>
          <w:rFonts w:ascii="Arial" w:hAnsi="Arial" w:cs="Arial"/>
          <w:sz w:val="20"/>
          <w:szCs w:val="20"/>
        </w:rPr>
        <w:t xml:space="preserve">. 1 </w:t>
      </w:r>
      <w:proofErr w:type="spellStart"/>
      <w:r w:rsidRPr="00B239A4">
        <w:rPr>
          <w:rFonts w:ascii="Arial" w:hAnsi="Arial" w:cs="Arial"/>
          <w:sz w:val="20"/>
          <w:szCs w:val="20"/>
        </w:rPr>
        <w:t>ustawy</w:t>
      </w:r>
      <w:proofErr w:type="spellEnd"/>
      <w:r w:rsidRPr="00B239A4">
        <w:rPr>
          <w:rFonts w:ascii="Arial" w:hAnsi="Arial" w:cs="Arial"/>
          <w:sz w:val="20"/>
          <w:szCs w:val="20"/>
        </w:rPr>
        <w:t xml:space="preserve"> o </w:t>
      </w:r>
      <w:proofErr w:type="spellStart"/>
      <w:r w:rsidRPr="00B239A4">
        <w:rPr>
          <w:rFonts w:ascii="Arial" w:hAnsi="Arial" w:cs="Arial"/>
          <w:sz w:val="20"/>
          <w:szCs w:val="20"/>
        </w:rPr>
        <w:t>szczególnych</w:t>
      </w:r>
      <w:proofErr w:type="spellEnd"/>
      <w:r w:rsidRPr="00B239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239A4">
        <w:rPr>
          <w:rFonts w:ascii="Arial" w:hAnsi="Arial" w:cs="Arial"/>
          <w:sz w:val="20"/>
          <w:szCs w:val="20"/>
        </w:rPr>
        <w:t>rozwiązaniach</w:t>
      </w:r>
      <w:proofErr w:type="spellEnd"/>
      <w:r w:rsidRPr="00B239A4">
        <w:rPr>
          <w:rFonts w:ascii="Arial" w:hAnsi="Arial" w:cs="Arial"/>
          <w:sz w:val="20"/>
          <w:szCs w:val="20"/>
        </w:rPr>
        <w:t xml:space="preserve"> w </w:t>
      </w:r>
      <w:proofErr w:type="spellStart"/>
      <w:r w:rsidRPr="00B239A4">
        <w:rPr>
          <w:rFonts w:ascii="Arial" w:hAnsi="Arial" w:cs="Arial"/>
          <w:sz w:val="20"/>
          <w:szCs w:val="20"/>
        </w:rPr>
        <w:t>zakresie</w:t>
      </w:r>
      <w:proofErr w:type="spellEnd"/>
      <w:r w:rsidRPr="00B239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239A4">
        <w:rPr>
          <w:rFonts w:ascii="Arial" w:hAnsi="Arial" w:cs="Arial"/>
          <w:sz w:val="20"/>
          <w:szCs w:val="20"/>
        </w:rPr>
        <w:t>przeciwdziałania</w:t>
      </w:r>
      <w:proofErr w:type="spellEnd"/>
      <w:r w:rsidRPr="00B239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239A4">
        <w:rPr>
          <w:rFonts w:ascii="Arial" w:hAnsi="Arial" w:cs="Arial"/>
          <w:sz w:val="20"/>
          <w:szCs w:val="20"/>
        </w:rPr>
        <w:t>wspieraniu</w:t>
      </w:r>
      <w:proofErr w:type="spellEnd"/>
      <w:r w:rsidRPr="00B239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239A4">
        <w:rPr>
          <w:rFonts w:ascii="Arial" w:hAnsi="Arial" w:cs="Arial"/>
          <w:sz w:val="20"/>
          <w:szCs w:val="20"/>
        </w:rPr>
        <w:t>agresji</w:t>
      </w:r>
      <w:proofErr w:type="spellEnd"/>
      <w:r w:rsidRPr="00B239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239A4">
        <w:rPr>
          <w:rFonts w:ascii="Arial" w:hAnsi="Arial" w:cs="Arial"/>
          <w:sz w:val="20"/>
          <w:szCs w:val="20"/>
        </w:rPr>
        <w:t>na</w:t>
      </w:r>
      <w:proofErr w:type="spellEnd"/>
      <w:r w:rsidRPr="00B239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239A4">
        <w:rPr>
          <w:rFonts w:ascii="Arial" w:hAnsi="Arial" w:cs="Arial"/>
          <w:sz w:val="20"/>
          <w:szCs w:val="20"/>
        </w:rPr>
        <w:t>ukrainę</w:t>
      </w:r>
      <w:proofErr w:type="spellEnd"/>
      <w:r w:rsidRPr="00B239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239A4">
        <w:rPr>
          <w:rFonts w:ascii="Arial" w:hAnsi="Arial" w:cs="Arial"/>
          <w:sz w:val="20"/>
          <w:szCs w:val="20"/>
        </w:rPr>
        <w:t>oraz</w:t>
      </w:r>
      <w:proofErr w:type="spellEnd"/>
      <w:r w:rsidRPr="00B239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239A4">
        <w:rPr>
          <w:rFonts w:ascii="Arial" w:hAnsi="Arial" w:cs="Arial"/>
          <w:sz w:val="20"/>
          <w:szCs w:val="20"/>
        </w:rPr>
        <w:t>służących</w:t>
      </w:r>
      <w:proofErr w:type="spellEnd"/>
      <w:r w:rsidRPr="00B239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239A4">
        <w:rPr>
          <w:rFonts w:ascii="Arial" w:hAnsi="Arial" w:cs="Arial"/>
          <w:sz w:val="20"/>
          <w:szCs w:val="20"/>
        </w:rPr>
        <w:t>ochronie</w:t>
      </w:r>
      <w:proofErr w:type="spellEnd"/>
      <w:r w:rsidRPr="00B239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239A4">
        <w:rPr>
          <w:rFonts w:ascii="Arial" w:hAnsi="Arial" w:cs="Arial"/>
          <w:sz w:val="20"/>
          <w:szCs w:val="20"/>
        </w:rPr>
        <w:t>bezpieczeństwa</w:t>
      </w:r>
      <w:proofErr w:type="spellEnd"/>
      <w:r w:rsidRPr="00B239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239A4">
        <w:rPr>
          <w:rFonts w:ascii="Arial" w:hAnsi="Arial" w:cs="Arial"/>
          <w:sz w:val="20"/>
          <w:szCs w:val="20"/>
        </w:rPr>
        <w:t>narodowego</w:t>
      </w:r>
      <w:proofErr w:type="spellEnd"/>
      <w:r w:rsidRPr="00B239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239A4">
        <w:rPr>
          <w:rFonts w:ascii="Arial" w:hAnsi="Arial" w:cs="Arial"/>
          <w:sz w:val="20"/>
          <w:szCs w:val="20"/>
        </w:rPr>
        <w:t>składane</w:t>
      </w:r>
      <w:proofErr w:type="spellEnd"/>
      <w:r w:rsidRPr="00B239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239A4">
        <w:rPr>
          <w:rFonts w:ascii="Arial" w:hAnsi="Arial" w:cs="Arial"/>
          <w:sz w:val="20"/>
          <w:szCs w:val="20"/>
        </w:rPr>
        <w:t>na</w:t>
      </w:r>
      <w:proofErr w:type="spellEnd"/>
      <w:r w:rsidRPr="00B239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239A4">
        <w:rPr>
          <w:rFonts w:ascii="Arial" w:hAnsi="Arial" w:cs="Arial"/>
          <w:sz w:val="20"/>
          <w:szCs w:val="20"/>
        </w:rPr>
        <w:t>podstawie</w:t>
      </w:r>
      <w:proofErr w:type="spellEnd"/>
      <w:r w:rsidRPr="00B239A4">
        <w:rPr>
          <w:rFonts w:ascii="Arial" w:hAnsi="Arial" w:cs="Arial"/>
          <w:sz w:val="20"/>
          <w:szCs w:val="20"/>
        </w:rPr>
        <w:t xml:space="preserve"> art. 125 </w:t>
      </w:r>
      <w:proofErr w:type="spellStart"/>
      <w:r w:rsidRPr="00B239A4">
        <w:rPr>
          <w:rFonts w:ascii="Arial" w:hAnsi="Arial" w:cs="Arial"/>
          <w:sz w:val="20"/>
          <w:szCs w:val="20"/>
        </w:rPr>
        <w:t>ust</w:t>
      </w:r>
      <w:proofErr w:type="spellEnd"/>
      <w:r w:rsidRPr="00B239A4">
        <w:rPr>
          <w:rFonts w:ascii="Arial" w:hAnsi="Arial" w:cs="Arial"/>
          <w:sz w:val="20"/>
          <w:szCs w:val="20"/>
        </w:rPr>
        <w:t xml:space="preserve">. 1 </w:t>
      </w:r>
      <w:proofErr w:type="spellStart"/>
      <w:r w:rsidRPr="00B239A4">
        <w:rPr>
          <w:rFonts w:ascii="Arial" w:hAnsi="Arial" w:cs="Arial"/>
          <w:sz w:val="20"/>
          <w:szCs w:val="20"/>
        </w:rPr>
        <w:t>ustawy</w:t>
      </w:r>
      <w:proofErr w:type="spellEnd"/>
      <w:r w:rsidRPr="00B239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239A4">
        <w:rPr>
          <w:rFonts w:ascii="Arial" w:hAnsi="Arial" w:cs="Arial"/>
          <w:sz w:val="20"/>
          <w:szCs w:val="20"/>
        </w:rPr>
        <w:t>pzp</w:t>
      </w:r>
      <w:proofErr w:type="spellEnd"/>
    </w:p>
    <w:p w14:paraId="05D083FE" w14:textId="77777777" w:rsidR="00FD534B" w:rsidRPr="00B239A4" w:rsidRDefault="00FD534B" w:rsidP="00FD534B">
      <w:pPr>
        <w:pStyle w:val="Bezodstpw"/>
        <w:spacing w:line="276" w:lineRule="auto"/>
        <w:rPr>
          <w:rFonts w:ascii="Arial" w:hAnsi="Arial" w:cs="Arial"/>
          <w:b/>
          <w:sz w:val="20"/>
          <w:szCs w:val="20"/>
          <w:u w:val="single"/>
        </w:rPr>
      </w:pPr>
    </w:p>
    <w:p w14:paraId="2B645162" w14:textId="77777777" w:rsidR="00FD534B" w:rsidRPr="00B239A4" w:rsidRDefault="00FD534B" w:rsidP="00FD534B">
      <w:pPr>
        <w:widowControl w:val="0"/>
        <w:spacing w:line="276" w:lineRule="auto"/>
        <w:jc w:val="center"/>
        <w:rPr>
          <w:rFonts w:ascii="Arial" w:hAnsi="Arial" w:cs="Arial"/>
          <w:sz w:val="20"/>
          <w:szCs w:val="20"/>
        </w:rPr>
      </w:pPr>
    </w:p>
    <w:p w14:paraId="4292F996" w14:textId="7B730085" w:rsidR="00FD534B" w:rsidRPr="00B239A4" w:rsidRDefault="00FD534B" w:rsidP="00FD534B">
      <w:pPr>
        <w:widowControl w:val="0"/>
        <w:spacing w:line="276" w:lineRule="auto"/>
        <w:jc w:val="center"/>
        <w:rPr>
          <w:rFonts w:ascii="Arial" w:hAnsi="Arial" w:cs="Arial"/>
          <w:sz w:val="20"/>
          <w:szCs w:val="20"/>
        </w:rPr>
      </w:pPr>
      <w:r w:rsidRPr="00B239A4">
        <w:rPr>
          <w:rFonts w:ascii="Arial" w:hAnsi="Arial" w:cs="Arial"/>
          <w:sz w:val="20"/>
          <w:szCs w:val="20"/>
        </w:rPr>
        <w:t xml:space="preserve">na potrzeby postępowania o udzielenie zamówienia publicznego </w:t>
      </w:r>
    </w:p>
    <w:p w14:paraId="6761EBFC" w14:textId="1B244BFA" w:rsidR="00A06035" w:rsidRPr="00B239A4" w:rsidRDefault="00FD534B" w:rsidP="00FD534B">
      <w:pPr>
        <w:widowControl w:val="0"/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B239A4">
        <w:rPr>
          <w:rFonts w:ascii="Arial" w:hAnsi="Arial" w:cs="Arial"/>
          <w:sz w:val="20"/>
          <w:szCs w:val="20"/>
        </w:rPr>
        <w:t>pn.</w:t>
      </w:r>
      <w:r w:rsidRPr="00B239A4">
        <w:rPr>
          <w:rFonts w:ascii="Arial" w:hAnsi="Arial" w:cs="Arial"/>
          <w:b/>
          <w:sz w:val="20"/>
          <w:szCs w:val="20"/>
        </w:rPr>
        <w:t xml:space="preserve"> </w:t>
      </w:r>
      <w:bookmarkStart w:id="1" w:name="_Hlk62813620"/>
      <w:r w:rsidRPr="00B239A4">
        <w:rPr>
          <w:rFonts w:ascii="Arial" w:hAnsi="Arial" w:cs="Arial"/>
          <w:b/>
          <w:sz w:val="20"/>
          <w:szCs w:val="20"/>
        </w:rPr>
        <w:t>„</w:t>
      </w:r>
      <w:r w:rsidR="00EA2B45" w:rsidRPr="00EA2B45">
        <w:rPr>
          <w:rFonts w:ascii="Arial" w:eastAsia="Calibri" w:hAnsi="Arial" w:cs="Arial"/>
          <w:bCs/>
          <w:i/>
          <w:iCs/>
          <w:sz w:val="20"/>
          <w:szCs w:val="20"/>
        </w:rPr>
        <w:t>Udzielenie Miastu i Gminie Skępe kredytu długoterminowego oraz jego obsługa</w:t>
      </w:r>
      <w:r w:rsidRPr="00B239A4">
        <w:rPr>
          <w:rFonts w:ascii="Arial" w:hAnsi="Arial" w:cs="Arial"/>
          <w:b/>
          <w:sz w:val="20"/>
          <w:szCs w:val="20"/>
        </w:rPr>
        <w:t>”</w:t>
      </w:r>
      <w:bookmarkEnd w:id="1"/>
    </w:p>
    <w:p w14:paraId="4605D801" w14:textId="77777777" w:rsidR="00FD534B" w:rsidRPr="00B239A4" w:rsidRDefault="00FD534B" w:rsidP="00FD534B">
      <w:pPr>
        <w:widowControl w:val="0"/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</w:p>
    <w:p w14:paraId="693C7C52" w14:textId="77777777" w:rsidR="00FD534B" w:rsidRPr="00B239A4" w:rsidRDefault="00FD534B" w:rsidP="00FD534B">
      <w:pPr>
        <w:widowControl w:val="0"/>
        <w:spacing w:line="276" w:lineRule="auto"/>
        <w:rPr>
          <w:rFonts w:ascii="Arial" w:hAnsi="Arial" w:cs="Arial"/>
          <w:sz w:val="20"/>
          <w:szCs w:val="20"/>
        </w:rPr>
      </w:pPr>
      <w:r w:rsidRPr="00B239A4">
        <w:rPr>
          <w:rFonts w:ascii="Arial" w:hAnsi="Arial" w:cs="Arial"/>
          <w:sz w:val="20"/>
          <w:szCs w:val="20"/>
        </w:rPr>
        <w:t>Nazwa Wykonawcy</w:t>
      </w:r>
      <w:r w:rsidRPr="00B239A4">
        <w:rPr>
          <w:rFonts w:ascii="Arial" w:hAnsi="Arial" w:cs="Arial"/>
          <w:sz w:val="20"/>
          <w:szCs w:val="20"/>
        </w:rPr>
        <w:tab/>
        <w:t>.............................................................................................................................</w:t>
      </w:r>
    </w:p>
    <w:p w14:paraId="507A4D73" w14:textId="77777777" w:rsidR="00FD534B" w:rsidRPr="00B239A4" w:rsidRDefault="00FD534B" w:rsidP="00FD534B">
      <w:pPr>
        <w:widowControl w:val="0"/>
        <w:spacing w:line="276" w:lineRule="auto"/>
        <w:rPr>
          <w:rFonts w:ascii="Arial" w:hAnsi="Arial" w:cs="Arial"/>
          <w:sz w:val="20"/>
          <w:szCs w:val="20"/>
        </w:rPr>
      </w:pPr>
    </w:p>
    <w:p w14:paraId="016046F1" w14:textId="7EFA11AF" w:rsidR="00EF45B6" w:rsidRPr="00B239A4" w:rsidRDefault="00FD534B" w:rsidP="00FD534B">
      <w:pPr>
        <w:rPr>
          <w:rFonts w:ascii="Arial" w:hAnsi="Arial" w:cs="Arial"/>
        </w:rPr>
      </w:pPr>
      <w:r w:rsidRPr="00B239A4">
        <w:rPr>
          <w:rFonts w:ascii="Arial" w:hAnsi="Arial" w:cs="Arial"/>
          <w:sz w:val="20"/>
          <w:szCs w:val="20"/>
        </w:rPr>
        <w:t>Adres Wykonawcy</w:t>
      </w:r>
      <w:r w:rsidRPr="00B239A4">
        <w:rPr>
          <w:rFonts w:ascii="Arial" w:hAnsi="Arial" w:cs="Arial"/>
          <w:sz w:val="20"/>
          <w:szCs w:val="20"/>
        </w:rPr>
        <w:tab/>
        <w:t>.............................................................................................................................</w:t>
      </w:r>
    </w:p>
    <w:p w14:paraId="658E31C3" w14:textId="69C99E60" w:rsidR="00EF45B6" w:rsidRPr="00B239A4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</w:p>
    <w:p w14:paraId="56889E39" w14:textId="4FC46765" w:rsidR="00996E0C" w:rsidRPr="00B239A4" w:rsidRDefault="00996E0C" w:rsidP="00996E0C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 w:rsidRPr="00B239A4">
        <w:rPr>
          <w:rFonts w:ascii="Arial" w:hAnsi="Arial" w:cs="Arial"/>
          <w:b/>
          <w:sz w:val="21"/>
          <w:szCs w:val="21"/>
        </w:rPr>
        <w:t>OŚWIADCZENIE DOTYCZĄCE SPEŁNIENIA WARUNKÓW UDZIAŁU W POSTĘPOWANIU:</w:t>
      </w:r>
    </w:p>
    <w:p w14:paraId="67D44C86" w14:textId="6DD2F2EC" w:rsidR="00996E0C" w:rsidRPr="00B239A4" w:rsidRDefault="00996E0C" w:rsidP="00996E0C">
      <w:pPr>
        <w:pStyle w:val="Akapitzlist"/>
        <w:numPr>
          <w:ilvl w:val="0"/>
          <w:numId w:val="4"/>
        </w:numPr>
        <w:spacing w:before="360" w:after="0" w:line="360" w:lineRule="auto"/>
        <w:ind w:left="567" w:hanging="283"/>
        <w:rPr>
          <w:rFonts w:ascii="Arial" w:hAnsi="Arial" w:cs="Arial"/>
          <w:b/>
          <w:sz w:val="20"/>
          <w:szCs w:val="20"/>
        </w:rPr>
      </w:pPr>
      <w:r w:rsidRPr="00B239A4">
        <w:rPr>
          <w:rFonts w:ascii="Arial" w:hAnsi="Arial" w:cs="Arial"/>
          <w:sz w:val="20"/>
          <w:szCs w:val="20"/>
        </w:rPr>
        <w:t>Oświadczam, że spełniam warunki udziału w postępowaniu określone szczegółowo w specyfikacji warunków zamówienia, dotyczące</w:t>
      </w:r>
      <w:r w:rsidRPr="00B239A4">
        <w:t xml:space="preserve"> </w:t>
      </w:r>
      <w:r w:rsidR="007D1083" w:rsidRPr="007D1083">
        <w:t>2)</w:t>
      </w:r>
      <w:r w:rsidR="007D1083" w:rsidRPr="007D1083">
        <w:tab/>
        <w:t>uprawnień do prowadzenia określonej działalności gospodarczej lub zawodowej</w:t>
      </w:r>
      <w:r w:rsidR="000756D1">
        <w:t xml:space="preserve"> </w:t>
      </w:r>
      <w:bookmarkStart w:id="2" w:name="_GoBack"/>
      <w:bookmarkEnd w:id="2"/>
      <w:r w:rsidRPr="00B239A4">
        <w:rPr>
          <w:rFonts w:ascii="Arial" w:hAnsi="Arial" w:cs="Arial"/>
          <w:sz w:val="20"/>
          <w:szCs w:val="20"/>
        </w:rPr>
        <w:t>oraz zdolności technicznej lub zawodowej.</w:t>
      </w:r>
    </w:p>
    <w:p w14:paraId="5FFF2AAE" w14:textId="5D76BFDB" w:rsidR="00EF45B6" w:rsidRPr="00B239A4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 w:rsidRPr="00B239A4">
        <w:rPr>
          <w:rFonts w:ascii="Arial" w:hAnsi="Arial" w:cs="Arial"/>
          <w:b/>
          <w:sz w:val="21"/>
          <w:szCs w:val="21"/>
        </w:rPr>
        <w:t xml:space="preserve">OŚWIADCZENIA DOTYCZĄCE </w:t>
      </w:r>
      <w:r w:rsidR="00996E0C" w:rsidRPr="00B239A4">
        <w:rPr>
          <w:rFonts w:ascii="Arial" w:hAnsi="Arial" w:cs="Arial"/>
          <w:b/>
          <w:sz w:val="21"/>
          <w:szCs w:val="21"/>
        </w:rPr>
        <w:t>PODSTAW WYKLUCZENIA</w:t>
      </w:r>
      <w:r w:rsidRPr="00B239A4">
        <w:rPr>
          <w:rFonts w:ascii="Arial" w:hAnsi="Arial" w:cs="Arial"/>
          <w:b/>
          <w:sz w:val="21"/>
          <w:szCs w:val="21"/>
        </w:rPr>
        <w:t>:</w:t>
      </w:r>
    </w:p>
    <w:p w14:paraId="0964F4B1" w14:textId="4952F00F" w:rsidR="0090567C" w:rsidRPr="00B239A4" w:rsidRDefault="0090567C" w:rsidP="00996E0C">
      <w:pPr>
        <w:pStyle w:val="Akapitzlist"/>
        <w:numPr>
          <w:ilvl w:val="0"/>
          <w:numId w:val="2"/>
        </w:numPr>
        <w:spacing w:before="360" w:after="0" w:line="360" w:lineRule="auto"/>
        <w:rPr>
          <w:rFonts w:ascii="Arial" w:hAnsi="Arial" w:cs="Arial"/>
          <w:sz w:val="21"/>
          <w:szCs w:val="21"/>
        </w:rPr>
      </w:pPr>
      <w:r w:rsidRPr="00B239A4">
        <w:rPr>
          <w:rFonts w:ascii="Arial" w:hAnsi="Arial" w:cs="Arial"/>
          <w:sz w:val="20"/>
          <w:szCs w:val="20"/>
        </w:rPr>
        <w:t>Oświadczam, że nie występują wobec mnie podstawy wykluczenia z postępowania o udzielenie zamówienia publicznego, o których mowa w art. 108 ust. 1 ustawy PZP oraz w art. 109 ust. 1 pkt 4, 5, 7 ustawy PZP.</w:t>
      </w:r>
    </w:p>
    <w:p w14:paraId="71C7AFD9" w14:textId="06BB4F48" w:rsidR="0084509A" w:rsidRPr="00B239A4" w:rsidRDefault="007F3CFE" w:rsidP="0090567C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Arial" w:hAnsi="Arial" w:cs="Arial"/>
          <w:sz w:val="20"/>
          <w:szCs w:val="20"/>
        </w:rPr>
      </w:pPr>
      <w:r w:rsidRPr="00B239A4">
        <w:rPr>
          <w:rFonts w:ascii="Arial" w:hAnsi="Arial" w:cs="Arial"/>
          <w:sz w:val="20"/>
          <w:szCs w:val="20"/>
        </w:rPr>
        <w:t xml:space="preserve">Oświadczam, że nie zachodzą w stosunku do mnie przesłanki wykluczenia z postępowania na podstawie art. </w:t>
      </w:r>
      <w:r w:rsidRPr="00B239A4">
        <w:rPr>
          <w:rFonts w:ascii="Arial" w:eastAsia="Times New Roman" w:hAnsi="Arial" w:cs="Arial"/>
          <w:sz w:val="20"/>
          <w:szCs w:val="20"/>
          <w:lang w:eastAsia="pl-PL"/>
        </w:rPr>
        <w:t xml:space="preserve">7 ust. 1 ustawy </w:t>
      </w:r>
      <w:r w:rsidRPr="00B239A4">
        <w:rPr>
          <w:rFonts w:ascii="Arial" w:hAnsi="Arial" w:cs="Arial"/>
          <w:sz w:val="20"/>
          <w:szCs w:val="20"/>
        </w:rPr>
        <w:t>z dnia 13 kwietnia 2022 r.</w:t>
      </w:r>
      <w:r w:rsidRPr="00B239A4">
        <w:rPr>
          <w:rFonts w:ascii="Arial" w:hAnsi="Arial" w:cs="Arial"/>
          <w:i/>
          <w:iCs/>
          <w:sz w:val="20"/>
          <w:szCs w:val="20"/>
        </w:rPr>
        <w:t xml:space="preserve"> o szczególnych rozwiązaniach w zakresie przeciwdziałania wspieraniu agresji na Ukrainę oraz służących ochronie bezpieczeństwa narodowego</w:t>
      </w:r>
      <w:r w:rsidR="00520931" w:rsidRPr="00B239A4">
        <w:rPr>
          <w:rFonts w:ascii="Arial" w:hAnsi="Arial" w:cs="Arial"/>
          <w:i/>
          <w:iCs/>
          <w:sz w:val="20"/>
          <w:szCs w:val="20"/>
        </w:rPr>
        <w:t xml:space="preserve"> </w:t>
      </w:r>
      <w:r w:rsidR="00520931" w:rsidRPr="00B239A4">
        <w:rPr>
          <w:rFonts w:ascii="Arial" w:hAnsi="Arial" w:cs="Arial"/>
          <w:sz w:val="20"/>
          <w:szCs w:val="20"/>
        </w:rPr>
        <w:t>(</w:t>
      </w:r>
      <w:r w:rsidR="00B63942" w:rsidRPr="00B63942">
        <w:rPr>
          <w:rFonts w:ascii="Arial" w:hAnsi="Arial" w:cs="Arial"/>
          <w:sz w:val="20"/>
          <w:szCs w:val="20"/>
        </w:rPr>
        <w:t>tj. Dz.U. z 2023 r., poz. 129</w:t>
      </w:r>
      <w:r w:rsidR="00520931" w:rsidRPr="00B239A4">
        <w:rPr>
          <w:rFonts w:ascii="Arial" w:hAnsi="Arial" w:cs="Arial"/>
          <w:sz w:val="20"/>
          <w:szCs w:val="20"/>
        </w:rPr>
        <w:t>)</w:t>
      </w:r>
      <w:r w:rsidRPr="00B239A4">
        <w:rPr>
          <w:rFonts w:ascii="Arial" w:hAnsi="Arial" w:cs="Arial"/>
          <w:i/>
          <w:iCs/>
          <w:sz w:val="20"/>
          <w:szCs w:val="20"/>
        </w:rPr>
        <w:t>.</w:t>
      </w:r>
      <w:r w:rsidR="00DD39BE" w:rsidRPr="00B239A4">
        <w:rPr>
          <w:rStyle w:val="Odwoanieprzypisudolnego"/>
          <w:rFonts w:ascii="Arial" w:hAnsi="Arial" w:cs="Arial"/>
          <w:sz w:val="20"/>
          <w:szCs w:val="20"/>
        </w:rPr>
        <w:footnoteReference w:id="1"/>
      </w:r>
    </w:p>
    <w:p w14:paraId="27642940" w14:textId="32772C56" w:rsidR="0090567C" w:rsidRPr="00B239A4" w:rsidRDefault="0090567C" w:rsidP="0090567C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Arial" w:hAnsi="Arial" w:cs="Arial"/>
          <w:sz w:val="20"/>
          <w:szCs w:val="20"/>
        </w:rPr>
      </w:pPr>
      <w:r w:rsidRPr="00B239A4">
        <w:rPr>
          <w:rFonts w:ascii="Arial" w:hAnsi="Arial" w:cs="Arial"/>
          <w:sz w:val="20"/>
          <w:szCs w:val="20"/>
        </w:rPr>
        <w:lastRenderedPageBreak/>
        <w:t>Oświadczam/y, że zachodzą w stosunku do mnie podstawy wykluczenia z postępowania na podstawie art. ……..…ustawy PZP (podać mającą zastosowanie podstawę wykluczenia spośród wymienionych w art. 108 ust. 1 pkt 1, 2 i 5 oraz w art. 109 ust. 1 pkt 4, 5, 7 ustawy PZP. Jednocześnie oświadczam, że w związku z ww. okolicznością, na podstawie art. 110 ust. 2 ustawy PZP podjąłem następujące środki naprawcze</w:t>
      </w:r>
      <w:r w:rsidRPr="00B239A4">
        <w:rPr>
          <w:rStyle w:val="Odwoanieprzypisudolnego"/>
          <w:rFonts w:ascii="Arial" w:hAnsi="Arial" w:cs="Arial"/>
          <w:sz w:val="20"/>
          <w:szCs w:val="20"/>
        </w:rPr>
        <w:footnoteReference w:id="2"/>
      </w:r>
      <w:r w:rsidRPr="00B239A4">
        <w:rPr>
          <w:rFonts w:ascii="Arial" w:hAnsi="Arial" w:cs="Arial"/>
          <w:sz w:val="20"/>
          <w:szCs w:val="20"/>
        </w:rPr>
        <w:t>: ……………………………………………..</w:t>
      </w:r>
    </w:p>
    <w:p w14:paraId="5B0B3B15" w14:textId="4C7CCF8F" w:rsidR="0090567C" w:rsidRPr="00B239A4" w:rsidRDefault="0090567C" w:rsidP="0090567C">
      <w:pPr>
        <w:pStyle w:val="Akapitzlist"/>
        <w:spacing w:before="360" w:after="0" w:line="360" w:lineRule="auto"/>
        <w:jc w:val="both"/>
        <w:rPr>
          <w:rFonts w:ascii="Arial" w:hAnsi="Arial" w:cs="Arial"/>
          <w:sz w:val="20"/>
          <w:szCs w:val="20"/>
        </w:rPr>
      </w:pPr>
      <w:r w:rsidRPr="00B239A4">
        <w:rPr>
          <w:rFonts w:ascii="Arial" w:hAnsi="Arial" w:cs="Arial"/>
          <w:sz w:val="20"/>
          <w:szCs w:val="20"/>
        </w:rPr>
        <w:t>………………….…………………………………………………………………………………………</w:t>
      </w:r>
    </w:p>
    <w:p w14:paraId="3C272FD2" w14:textId="598A8758" w:rsidR="0090567C" w:rsidRPr="00B239A4" w:rsidRDefault="0090567C" w:rsidP="0090567C">
      <w:pPr>
        <w:pStyle w:val="Akapitzlist"/>
        <w:spacing w:before="360" w:after="0" w:line="360" w:lineRule="auto"/>
        <w:jc w:val="both"/>
        <w:rPr>
          <w:rFonts w:ascii="Arial" w:hAnsi="Arial" w:cs="Arial"/>
          <w:sz w:val="20"/>
          <w:szCs w:val="20"/>
        </w:rPr>
      </w:pPr>
      <w:r w:rsidRPr="00B239A4">
        <w:rPr>
          <w:rFonts w:ascii="Arial" w:hAnsi="Arial" w:cs="Arial"/>
          <w:sz w:val="20"/>
          <w:szCs w:val="20"/>
        </w:rPr>
        <w:t>…………………………………………………………………………..……...............................……</w:t>
      </w:r>
    </w:p>
    <w:p w14:paraId="4FFDE87E" w14:textId="7158CAD1" w:rsidR="0070071F" w:rsidRPr="00B239A4" w:rsidRDefault="0070071F" w:rsidP="0070071F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sz w:val="21"/>
          <w:szCs w:val="21"/>
        </w:rPr>
      </w:pPr>
      <w:r w:rsidRPr="00B239A4">
        <w:rPr>
          <w:rFonts w:ascii="Arial" w:hAnsi="Arial" w:cs="Arial"/>
          <w:b/>
          <w:sz w:val="21"/>
          <w:szCs w:val="21"/>
        </w:rPr>
        <w:t xml:space="preserve">INFORMACJA </w:t>
      </w:r>
      <w:r w:rsidR="005B775F" w:rsidRPr="00B239A4">
        <w:rPr>
          <w:rFonts w:ascii="Arial" w:hAnsi="Arial" w:cs="Arial"/>
          <w:b/>
          <w:sz w:val="21"/>
          <w:szCs w:val="21"/>
        </w:rPr>
        <w:t>DOTYCZĄCA</w:t>
      </w:r>
      <w:r w:rsidRPr="00B239A4">
        <w:rPr>
          <w:rFonts w:ascii="Arial" w:hAnsi="Arial" w:cs="Arial"/>
          <w:b/>
          <w:sz w:val="21"/>
          <w:szCs w:val="21"/>
        </w:rPr>
        <w:t xml:space="preserve"> POLEGANI</w:t>
      </w:r>
      <w:r w:rsidR="005B775F" w:rsidRPr="00B239A4">
        <w:rPr>
          <w:rFonts w:ascii="Arial" w:hAnsi="Arial" w:cs="Arial"/>
          <w:b/>
          <w:sz w:val="21"/>
          <w:szCs w:val="21"/>
        </w:rPr>
        <w:t>A</w:t>
      </w:r>
      <w:r w:rsidRPr="00B239A4">
        <w:rPr>
          <w:rFonts w:ascii="Arial" w:hAnsi="Arial" w:cs="Arial"/>
          <w:b/>
          <w:sz w:val="21"/>
          <w:szCs w:val="21"/>
        </w:rPr>
        <w:t xml:space="preserve"> NA ZDOLNOŚCIACH LUB SYTUACJI PODMIOT</w:t>
      </w:r>
      <w:r w:rsidR="0053177A" w:rsidRPr="00B239A4">
        <w:rPr>
          <w:rFonts w:ascii="Arial" w:hAnsi="Arial" w:cs="Arial"/>
          <w:b/>
          <w:sz w:val="21"/>
          <w:szCs w:val="21"/>
        </w:rPr>
        <w:t>U</w:t>
      </w:r>
      <w:r w:rsidRPr="00B239A4">
        <w:rPr>
          <w:rFonts w:ascii="Arial" w:hAnsi="Arial" w:cs="Arial"/>
          <w:b/>
          <w:sz w:val="21"/>
          <w:szCs w:val="21"/>
        </w:rPr>
        <w:t xml:space="preserve"> UDOST</w:t>
      </w:r>
      <w:r w:rsidR="008F60AE" w:rsidRPr="00B239A4">
        <w:rPr>
          <w:rFonts w:ascii="Arial" w:hAnsi="Arial" w:cs="Arial"/>
          <w:b/>
          <w:sz w:val="21"/>
          <w:szCs w:val="21"/>
        </w:rPr>
        <w:t>Ę</w:t>
      </w:r>
      <w:r w:rsidRPr="00B239A4">
        <w:rPr>
          <w:rFonts w:ascii="Arial" w:hAnsi="Arial" w:cs="Arial"/>
          <w:b/>
          <w:sz w:val="21"/>
          <w:szCs w:val="21"/>
        </w:rPr>
        <w:t>PNIAJĄC</w:t>
      </w:r>
      <w:r w:rsidR="0053177A" w:rsidRPr="00B239A4">
        <w:rPr>
          <w:rFonts w:ascii="Arial" w:hAnsi="Arial" w:cs="Arial"/>
          <w:b/>
          <w:sz w:val="21"/>
          <w:szCs w:val="21"/>
        </w:rPr>
        <w:t>EGO</w:t>
      </w:r>
      <w:r w:rsidRPr="00B239A4">
        <w:rPr>
          <w:rFonts w:ascii="Arial" w:hAnsi="Arial" w:cs="Arial"/>
          <w:b/>
          <w:sz w:val="21"/>
          <w:szCs w:val="21"/>
        </w:rPr>
        <w:t xml:space="preserve"> ZASOBY</w:t>
      </w:r>
      <w:r w:rsidR="00EF7F7F" w:rsidRPr="00B239A4">
        <w:rPr>
          <w:rFonts w:ascii="Arial" w:hAnsi="Arial" w:cs="Arial"/>
          <w:b/>
          <w:sz w:val="21"/>
          <w:szCs w:val="21"/>
        </w:rPr>
        <w:t xml:space="preserve"> W ZAKRESIE ODPOWIADAJĄCYM PONAD 10% WARTOŚCI ZAMÓWIENIA</w:t>
      </w:r>
      <w:r w:rsidRPr="00B239A4">
        <w:rPr>
          <w:rFonts w:ascii="Arial" w:hAnsi="Arial" w:cs="Arial"/>
          <w:b/>
          <w:bCs/>
          <w:sz w:val="21"/>
          <w:szCs w:val="21"/>
        </w:rPr>
        <w:t>:</w:t>
      </w:r>
    </w:p>
    <w:p w14:paraId="16467302" w14:textId="6F3BC4DD" w:rsidR="00CD2FC0" w:rsidRPr="00B239A4" w:rsidRDefault="00CD2FC0" w:rsidP="00EC5C90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bookmarkStart w:id="3" w:name="_Hlk99016800"/>
      <w:r w:rsidRPr="00B239A4">
        <w:rPr>
          <w:rFonts w:ascii="Arial" w:hAnsi="Arial" w:cs="Arial"/>
          <w:sz w:val="16"/>
          <w:szCs w:val="16"/>
        </w:rPr>
        <w:t>[UWAGA</w:t>
      </w:r>
      <w:r w:rsidRPr="00B239A4">
        <w:rPr>
          <w:rFonts w:ascii="Arial" w:hAnsi="Arial" w:cs="Arial"/>
          <w:i/>
          <w:sz w:val="16"/>
          <w:szCs w:val="16"/>
        </w:rPr>
        <w:t xml:space="preserve">: </w:t>
      </w:r>
      <w:r w:rsidR="00DF4767" w:rsidRPr="00B239A4">
        <w:rPr>
          <w:rFonts w:ascii="Arial" w:hAnsi="Arial" w:cs="Arial"/>
          <w:i/>
          <w:sz w:val="16"/>
          <w:szCs w:val="16"/>
        </w:rPr>
        <w:t>wypełnić</w:t>
      </w:r>
      <w:r w:rsidRPr="00B239A4">
        <w:rPr>
          <w:rFonts w:ascii="Arial" w:hAnsi="Arial" w:cs="Arial"/>
          <w:i/>
          <w:sz w:val="16"/>
          <w:szCs w:val="16"/>
        </w:rPr>
        <w:t xml:space="preserve"> tylko </w:t>
      </w:r>
      <w:r w:rsidR="009A0A1A" w:rsidRPr="00B239A4">
        <w:rPr>
          <w:rFonts w:ascii="Arial" w:hAnsi="Arial" w:cs="Arial"/>
          <w:i/>
          <w:sz w:val="16"/>
          <w:szCs w:val="16"/>
        </w:rPr>
        <w:t>w przypadku</w:t>
      </w:r>
      <w:r w:rsidR="005773E6" w:rsidRPr="00B239A4">
        <w:rPr>
          <w:rFonts w:ascii="Arial" w:hAnsi="Arial" w:cs="Arial"/>
          <w:i/>
          <w:sz w:val="16"/>
          <w:szCs w:val="16"/>
        </w:rPr>
        <w:t xml:space="preserve"> podmiotu udostępniającego zasoby, na którego</w:t>
      </w:r>
      <w:r w:rsidRPr="00B239A4">
        <w:rPr>
          <w:rFonts w:ascii="Arial" w:hAnsi="Arial" w:cs="Arial"/>
          <w:i/>
          <w:sz w:val="16"/>
          <w:szCs w:val="16"/>
        </w:rPr>
        <w:t xml:space="preserve"> </w:t>
      </w:r>
      <w:r w:rsidR="005773E6" w:rsidRPr="00B239A4">
        <w:rPr>
          <w:rFonts w:ascii="Arial" w:hAnsi="Arial" w:cs="Arial"/>
          <w:i/>
          <w:sz w:val="16"/>
          <w:szCs w:val="16"/>
        </w:rPr>
        <w:t xml:space="preserve">zdolnościach lub sytuacji wykonawca </w:t>
      </w:r>
      <w:r w:rsidR="00830142" w:rsidRPr="00B239A4">
        <w:rPr>
          <w:rFonts w:ascii="Arial" w:hAnsi="Arial" w:cs="Arial"/>
          <w:i/>
          <w:sz w:val="16"/>
          <w:szCs w:val="16"/>
        </w:rPr>
        <w:t xml:space="preserve">polega </w:t>
      </w:r>
      <w:r w:rsidR="00E10B15" w:rsidRPr="00B239A4">
        <w:rPr>
          <w:rFonts w:ascii="Arial" w:hAnsi="Arial" w:cs="Arial"/>
          <w:i/>
          <w:sz w:val="16"/>
          <w:szCs w:val="16"/>
        </w:rPr>
        <w:t>w</w:t>
      </w:r>
      <w:r w:rsidR="00830BFB" w:rsidRPr="00B239A4">
        <w:rPr>
          <w:rFonts w:ascii="Arial" w:hAnsi="Arial" w:cs="Arial"/>
          <w:i/>
          <w:sz w:val="16"/>
          <w:szCs w:val="16"/>
        </w:rPr>
        <w:t xml:space="preserve"> </w:t>
      </w:r>
      <w:r w:rsidR="00E10B15" w:rsidRPr="00B239A4">
        <w:rPr>
          <w:rFonts w:ascii="Arial" w:hAnsi="Arial" w:cs="Arial"/>
          <w:i/>
          <w:sz w:val="16"/>
          <w:szCs w:val="16"/>
        </w:rPr>
        <w:t>zakresie odpowiadającym ponad 10% wartości zamówienia</w:t>
      </w:r>
      <w:r w:rsidR="00B076D6" w:rsidRPr="00B239A4">
        <w:rPr>
          <w:rFonts w:ascii="Arial" w:hAnsi="Arial" w:cs="Arial"/>
          <w:i/>
          <w:sz w:val="16"/>
          <w:szCs w:val="16"/>
        </w:rPr>
        <w:t xml:space="preserve">. </w:t>
      </w:r>
      <w:r w:rsidR="00671064" w:rsidRPr="00B239A4">
        <w:rPr>
          <w:rFonts w:ascii="Arial" w:hAnsi="Arial" w:cs="Arial"/>
          <w:i/>
          <w:sz w:val="16"/>
          <w:szCs w:val="16"/>
        </w:rPr>
        <w:t xml:space="preserve">W </w:t>
      </w:r>
      <w:r w:rsidR="00E22985" w:rsidRPr="00B239A4">
        <w:rPr>
          <w:rFonts w:ascii="Arial" w:hAnsi="Arial" w:cs="Arial"/>
          <w:i/>
          <w:sz w:val="16"/>
          <w:szCs w:val="16"/>
        </w:rPr>
        <w:t>przypadku</w:t>
      </w:r>
      <w:r w:rsidR="00671064" w:rsidRPr="00B239A4">
        <w:rPr>
          <w:rFonts w:ascii="Arial" w:hAnsi="Arial" w:cs="Arial"/>
          <w:i/>
          <w:sz w:val="16"/>
          <w:szCs w:val="16"/>
        </w:rPr>
        <w:t xml:space="preserve"> więcej niż jednego podmiotu </w:t>
      </w:r>
      <w:r w:rsidR="00E22985" w:rsidRPr="00B239A4">
        <w:rPr>
          <w:rFonts w:ascii="Arial" w:hAnsi="Arial" w:cs="Arial"/>
          <w:i/>
          <w:sz w:val="16"/>
          <w:szCs w:val="16"/>
        </w:rPr>
        <w:t>udostępniającego</w:t>
      </w:r>
      <w:r w:rsidR="00671064" w:rsidRPr="00B239A4">
        <w:rPr>
          <w:rFonts w:ascii="Arial" w:hAnsi="Arial" w:cs="Arial"/>
          <w:i/>
          <w:sz w:val="16"/>
          <w:szCs w:val="16"/>
        </w:rPr>
        <w:t xml:space="preserve"> zasoby</w:t>
      </w:r>
      <w:r w:rsidR="00E22985" w:rsidRPr="00B239A4">
        <w:rPr>
          <w:rFonts w:ascii="Arial" w:hAnsi="Arial" w:cs="Arial"/>
          <w:i/>
          <w:sz w:val="16"/>
          <w:szCs w:val="16"/>
        </w:rPr>
        <w:t xml:space="preserve">, </w:t>
      </w:r>
      <w:r w:rsidR="00F14423" w:rsidRPr="00B239A4">
        <w:rPr>
          <w:rFonts w:ascii="Arial" w:hAnsi="Arial" w:cs="Arial"/>
          <w:i/>
          <w:sz w:val="16"/>
          <w:szCs w:val="16"/>
        </w:rPr>
        <w:t>na którego zdolnościach lub sytuacji wykonawca polega w</w:t>
      </w:r>
      <w:r w:rsidR="00830BFB" w:rsidRPr="00B239A4">
        <w:rPr>
          <w:rFonts w:ascii="Arial" w:hAnsi="Arial" w:cs="Arial"/>
          <w:i/>
          <w:sz w:val="16"/>
          <w:szCs w:val="16"/>
        </w:rPr>
        <w:t xml:space="preserve"> </w:t>
      </w:r>
      <w:r w:rsidR="00F14423" w:rsidRPr="00B239A4">
        <w:rPr>
          <w:rFonts w:ascii="Arial" w:hAnsi="Arial" w:cs="Arial"/>
          <w:i/>
          <w:sz w:val="16"/>
          <w:szCs w:val="16"/>
        </w:rPr>
        <w:t xml:space="preserve">zakresie odpowiadającym ponad 10% wartości zamówienia, </w:t>
      </w:r>
      <w:r w:rsidR="00E22985" w:rsidRPr="00B239A4">
        <w:rPr>
          <w:rFonts w:ascii="Arial" w:hAnsi="Arial" w:cs="Arial"/>
          <w:i/>
          <w:sz w:val="16"/>
          <w:szCs w:val="16"/>
        </w:rPr>
        <w:t>n</w:t>
      </w:r>
      <w:r w:rsidR="00B076D6" w:rsidRPr="00B239A4">
        <w:rPr>
          <w:rFonts w:ascii="Arial" w:hAnsi="Arial" w:cs="Arial"/>
          <w:i/>
          <w:sz w:val="16"/>
          <w:szCs w:val="16"/>
        </w:rPr>
        <w:t xml:space="preserve">ależy zastosować tyle razy, </w:t>
      </w:r>
      <w:r w:rsidR="00671064" w:rsidRPr="00B239A4">
        <w:rPr>
          <w:rFonts w:ascii="Arial" w:hAnsi="Arial" w:cs="Arial"/>
          <w:i/>
          <w:sz w:val="16"/>
          <w:szCs w:val="16"/>
        </w:rPr>
        <w:t xml:space="preserve">ile jest to </w:t>
      </w:r>
      <w:r w:rsidR="00E22985" w:rsidRPr="00B239A4">
        <w:rPr>
          <w:rFonts w:ascii="Arial" w:hAnsi="Arial" w:cs="Arial"/>
          <w:i/>
          <w:sz w:val="16"/>
          <w:szCs w:val="16"/>
        </w:rPr>
        <w:t>ko</w:t>
      </w:r>
      <w:r w:rsidR="00671064" w:rsidRPr="00B239A4">
        <w:rPr>
          <w:rFonts w:ascii="Arial" w:hAnsi="Arial" w:cs="Arial"/>
          <w:i/>
          <w:sz w:val="16"/>
          <w:szCs w:val="16"/>
        </w:rPr>
        <w:t>nieczne.</w:t>
      </w:r>
      <w:r w:rsidRPr="00B239A4">
        <w:rPr>
          <w:rFonts w:ascii="Arial" w:hAnsi="Arial" w:cs="Arial"/>
          <w:sz w:val="16"/>
          <w:szCs w:val="16"/>
        </w:rPr>
        <w:t>]</w:t>
      </w:r>
      <w:bookmarkEnd w:id="3"/>
    </w:p>
    <w:p w14:paraId="60FAAD6D" w14:textId="292CDDE8" w:rsidR="00996E0C" w:rsidRPr="00B239A4" w:rsidRDefault="0070071F" w:rsidP="004511DC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B239A4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 w:rsidR="0071166D" w:rsidRPr="00B239A4">
        <w:rPr>
          <w:rFonts w:ascii="Arial" w:hAnsi="Arial" w:cs="Arial"/>
          <w:sz w:val="21"/>
          <w:szCs w:val="21"/>
        </w:rPr>
        <w:t xml:space="preserve"> </w:t>
      </w:r>
      <w:r w:rsidRPr="00B239A4">
        <w:rPr>
          <w:rFonts w:ascii="Arial" w:hAnsi="Arial" w:cs="Arial"/>
          <w:sz w:val="21"/>
          <w:szCs w:val="21"/>
        </w:rPr>
        <w:t>……………</w:t>
      </w:r>
      <w:r w:rsidR="00996E0C" w:rsidRPr="00B239A4">
        <w:rPr>
          <w:rFonts w:ascii="Arial" w:hAnsi="Arial" w:cs="Arial"/>
          <w:sz w:val="21"/>
          <w:szCs w:val="21"/>
        </w:rPr>
        <w:t>………</w:t>
      </w:r>
      <w:r w:rsidRPr="00B239A4">
        <w:rPr>
          <w:rFonts w:ascii="Arial" w:hAnsi="Arial" w:cs="Arial"/>
          <w:sz w:val="21"/>
          <w:szCs w:val="21"/>
        </w:rPr>
        <w:t>…………………………………………...……</w:t>
      </w:r>
      <w:r w:rsidR="000B07BD" w:rsidRPr="00B239A4">
        <w:rPr>
          <w:rFonts w:ascii="Arial" w:hAnsi="Arial" w:cs="Arial"/>
          <w:sz w:val="21"/>
          <w:szCs w:val="21"/>
        </w:rPr>
        <w:t>…………</w:t>
      </w:r>
      <w:r w:rsidRPr="00B239A4">
        <w:rPr>
          <w:rFonts w:ascii="Arial" w:hAnsi="Arial" w:cs="Arial"/>
          <w:sz w:val="21"/>
          <w:szCs w:val="21"/>
        </w:rPr>
        <w:t xml:space="preserve">….. </w:t>
      </w:r>
      <w:bookmarkStart w:id="4" w:name="_Hlk99005462"/>
      <w:r w:rsidRPr="00B239A4">
        <w:rPr>
          <w:rFonts w:ascii="Arial" w:hAnsi="Arial" w:cs="Arial"/>
          <w:i/>
          <w:sz w:val="16"/>
          <w:szCs w:val="16"/>
        </w:rPr>
        <w:t xml:space="preserve">(wskazać </w:t>
      </w:r>
      <w:bookmarkEnd w:id="4"/>
      <w:r w:rsidRPr="00B239A4">
        <w:rPr>
          <w:rFonts w:ascii="Arial" w:hAnsi="Arial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B239A4">
        <w:rPr>
          <w:rFonts w:ascii="Arial" w:hAnsi="Arial" w:cs="Arial"/>
          <w:sz w:val="21"/>
          <w:szCs w:val="21"/>
        </w:rPr>
        <w:t xml:space="preserve"> polegam na zdolnościach lub sytuacji następującego</w:t>
      </w:r>
      <w:r w:rsidR="00074793" w:rsidRPr="00B239A4">
        <w:rPr>
          <w:rFonts w:ascii="Arial" w:hAnsi="Arial" w:cs="Arial"/>
          <w:sz w:val="21"/>
          <w:szCs w:val="21"/>
        </w:rPr>
        <w:t xml:space="preserve"> </w:t>
      </w:r>
      <w:r w:rsidRPr="00B239A4">
        <w:rPr>
          <w:rFonts w:ascii="Arial" w:hAnsi="Arial" w:cs="Arial"/>
          <w:sz w:val="21"/>
          <w:szCs w:val="21"/>
        </w:rPr>
        <w:t>podmiotu</w:t>
      </w:r>
      <w:r w:rsidR="00074793" w:rsidRPr="00B239A4">
        <w:rPr>
          <w:rFonts w:ascii="Arial" w:hAnsi="Arial" w:cs="Arial"/>
          <w:sz w:val="21"/>
          <w:szCs w:val="21"/>
        </w:rPr>
        <w:t xml:space="preserve"> </w:t>
      </w:r>
      <w:r w:rsidRPr="00B239A4">
        <w:rPr>
          <w:rFonts w:ascii="Arial" w:hAnsi="Arial" w:cs="Arial"/>
          <w:sz w:val="21"/>
          <w:szCs w:val="21"/>
        </w:rPr>
        <w:t>udostępniając</w:t>
      </w:r>
      <w:r w:rsidR="00074793" w:rsidRPr="00B239A4">
        <w:rPr>
          <w:rFonts w:ascii="Arial" w:hAnsi="Arial" w:cs="Arial"/>
          <w:sz w:val="21"/>
          <w:szCs w:val="21"/>
        </w:rPr>
        <w:t>ego</w:t>
      </w:r>
      <w:r w:rsidRPr="00B239A4">
        <w:rPr>
          <w:rFonts w:ascii="Arial" w:hAnsi="Arial" w:cs="Arial"/>
          <w:sz w:val="21"/>
          <w:szCs w:val="21"/>
        </w:rPr>
        <w:t xml:space="preserve"> zasoby: </w:t>
      </w:r>
      <w:bookmarkStart w:id="5" w:name="_Hlk99014455"/>
      <w:r w:rsidR="000B07BD" w:rsidRPr="00B239A4">
        <w:rPr>
          <w:rFonts w:ascii="Arial" w:hAnsi="Arial" w:cs="Arial"/>
          <w:sz w:val="21"/>
          <w:szCs w:val="21"/>
        </w:rPr>
        <w:t>…………………………………………………………………</w:t>
      </w:r>
      <w:r w:rsidR="00996E0C" w:rsidRPr="00B239A4">
        <w:rPr>
          <w:rFonts w:ascii="Arial" w:hAnsi="Arial" w:cs="Arial"/>
          <w:sz w:val="21"/>
          <w:szCs w:val="21"/>
        </w:rPr>
        <w:t>.</w:t>
      </w:r>
      <w:r w:rsidR="000B07BD" w:rsidRPr="00B239A4">
        <w:rPr>
          <w:rFonts w:ascii="Arial" w:hAnsi="Arial" w:cs="Arial"/>
          <w:sz w:val="21"/>
          <w:szCs w:val="21"/>
        </w:rPr>
        <w:t>……...………………</w:t>
      </w:r>
      <w:r w:rsidR="004337E3" w:rsidRPr="00B239A4">
        <w:rPr>
          <w:rFonts w:ascii="Arial" w:hAnsi="Arial" w:cs="Arial"/>
          <w:sz w:val="21"/>
          <w:szCs w:val="21"/>
        </w:rPr>
        <w:t>……</w:t>
      </w:r>
      <w:r w:rsidR="000B07BD" w:rsidRPr="00B239A4">
        <w:rPr>
          <w:rFonts w:ascii="Arial" w:hAnsi="Arial" w:cs="Arial"/>
          <w:sz w:val="21"/>
          <w:szCs w:val="21"/>
        </w:rPr>
        <w:t>…………….…</w:t>
      </w:r>
      <w:r w:rsidR="000B07BD" w:rsidRPr="00B239A4">
        <w:rPr>
          <w:rFonts w:ascii="Arial" w:hAnsi="Arial" w:cs="Arial"/>
          <w:i/>
          <w:sz w:val="16"/>
          <w:szCs w:val="16"/>
        </w:rPr>
        <w:t xml:space="preserve"> </w:t>
      </w:r>
      <w:bookmarkEnd w:id="5"/>
      <w:r w:rsidR="008D0E7E" w:rsidRPr="00B239A4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 w:rsidR="008D0E7E" w:rsidRPr="00B239A4">
        <w:rPr>
          <w:rFonts w:ascii="Arial" w:hAnsi="Arial" w:cs="Arial"/>
          <w:sz w:val="16"/>
          <w:szCs w:val="16"/>
        </w:rPr>
        <w:t>,</w:t>
      </w:r>
    </w:p>
    <w:p w14:paraId="04FC7C20" w14:textId="0AF37E87" w:rsidR="0070071F" w:rsidRPr="00B239A4" w:rsidRDefault="0070071F" w:rsidP="004511DC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B239A4">
        <w:rPr>
          <w:rFonts w:ascii="Arial" w:hAnsi="Arial" w:cs="Arial"/>
          <w:sz w:val="21"/>
          <w:szCs w:val="21"/>
        </w:rPr>
        <w:t>w następującym zakresie: ………</w:t>
      </w:r>
      <w:r w:rsidR="00996E0C" w:rsidRPr="00B239A4">
        <w:rPr>
          <w:rFonts w:ascii="Arial" w:hAnsi="Arial" w:cs="Arial"/>
          <w:sz w:val="21"/>
          <w:szCs w:val="21"/>
        </w:rPr>
        <w:t>……….</w:t>
      </w:r>
      <w:r w:rsidRPr="00B239A4">
        <w:rPr>
          <w:rFonts w:ascii="Arial" w:hAnsi="Arial" w:cs="Arial"/>
          <w:sz w:val="21"/>
          <w:szCs w:val="21"/>
        </w:rPr>
        <w:t>…………………………………………………………</w:t>
      </w:r>
      <w:r w:rsidR="004511DC" w:rsidRPr="00B239A4">
        <w:rPr>
          <w:rFonts w:ascii="Arial" w:hAnsi="Arial" w:cs="Arial"/>
          <w:sz w:val="21"/>
          <w:szCs w:val="21"/>
        </w:rPr>
        <w:t xml:space="preserve">……… </w:t>
      </w:r>
      <w:r w:rsidRPr="00B239A4">
        <w:rPr>
          <w:rFonts w:ascii="Arial" w:hAnsi="Arial" w:cs="Arial"/>
          <w:i/>
          <w:sz w:val="16"/>
          <w:szCs w:val="16"/>
        </w:rPr>
        <w:t>(określić odpowiedni zakres udostępnianych zasobów dla wskazanego podmiotu)</w:t>
      </w:r>
      <w:r w:rsidR="004511DC" w:rsidRPr="00B239A4">
        <w:rPr>
          <w:rFonts w:ascii="Arial" w:hAnsi="Arial" w:cs="Arial"/>
          <w:iCs/>
          <w:sz w:val="16"/>
          <w:szCs w:val="16"/>
        </w:rPr>
        <w:t>,</w:t>
      </w:r>
      <w:r w:rsidR="004511DC" w:rsidRPr="00B239A4">
        <w:rPr>
          <w:rFonts w:ascii="Arial" w:hAnsi="Arial" w:cs="Arial"/>
          <w:i/>
          <w:sz w:val="16"/>
          <w:szCs w:val="16"/>
        </w:rPr>
        <w:br/>
      </w:r>
      <w:r w:rsidR="004511DC" w:rsidRPr="00B239A4">
        <w:rPr>
          <w:rFonts w:ascii="Arial" w:hAnsi="Arial" w:cs="Arial"/>
          <w:sz w:val="21"/>
          <w:szCs w:val="21"/>
        </w:rPr>
        <w:t>co odpowiada ponad 10% wartości przedmiotowego zamówienia</w:t>
      </w:r>
      <w:r w:rsidRPr="00B239A4">
        <w:rPr>
          <w:rFonts w:ascii="Arial" w:hAnsi="Arial" w:cs="Arial"/>
          <w:sz w:val="21"/>
          <w:szCs w:val="21"/>
        </w:rPr>
        <w:t xml:space="preserve">. </w:t>
      </w:r>
    </w:p>
    <w:p w14:paraId="26D8CA1A" w14:textId="77777777" w:rsidR="00EF45B6" w:rsidRPr="00B239A4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B239A4">
        <w:rPr>
          <w:rFonts w:ascii="Arial" w:hAnsi="Arial" w:cs="Arial"/>
          <w:b/>
          <w:sz w:val="21"/>
          <w:szCs w:val="21"/>
        </w:rPr>
        <w:t>OŚWIADCZENIE DOTYCZĄCE PODWYKONAWCY, NA KTÓREGO PRZYPADA PONAD 10% WARTOŚCI ZAMÓWIENIA:</w:t>
      </w:r>
    </w:p>
    <w:p w14:paraId="3A4FA6FD" w14:textId="49E0FE0D" w:rsidR="00830BFB" w:rsidRPr="00B239A4" w:rsidRDefault="00830BFB" w:rsidP="00830BFB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B239A4">
        <w:rPr>
          <w:rFonts w:ascii="Arial" w:hAnsi="Arial" w:cs="Arial"/>
          <w:sz w:val="16"/>
          <w:szCs w:val="16"/>
        </w:rPr>
        <w:t>[UWAGA</w:t>
      </w:r>
      <w:r w:rsidRPr="00B239A4">
        <w:rPr>
          <w:rFonts w:ascii="Arial" w:hAnsi="Arial" w:cs="Arial"/>
          <w:i/>
          <w:sz w:val="16"/>
          <w:szCs w:val="16"/>
        </w:rPr>
        <w:t xml:space="preserve">: wypełnić tylko w przypadku </w:t>
      </w:r>
      <w:r w:rsidR="009A138B" w:rsidRPr="00B239A4">
        <w:rPr>
          <w:rFonts w:ascii="Arial" w:hAnsi="Arial" w:cs="Arial"/>
          <w:i/>
          <w:sz w:val="16"/>
          <w:szCs w:val="16"/>
        </w:rPr>
        <w:t>podwykonawcy</w:t>
      </w:r>
      <w:r w:rsidR="00C7597C" w:rsidRPr="00B239A4">
        <w:rPr>
          <w:rFonts w:ascii="Arial" w:hAnsi="Arial" w:cs="Arial"/>
          <w:i/>
          <w:sz w:val="16"/>
          <w:szCs w:val="16"/>
        </w:rPr>
        <w:t xml:space="preserve"> (niebędącego podmiotem udostępniającym zasoby)</w:t>
      </w:r>
      <w:r w:rsidR="009A138B" w:rsidRPr="00B239A4">
        <w:rPr>
          <w:rFonts w:ascii="Arial" w:hAnsi="Arial" w:cs="Arial"/>
          <w:i/>
          <w:sz w:val="16"/>
          <w:szCs w:val="16"/>
        </w:rPr>
        <w:t>, na którego przypada</w:t>
      </w:r>
      <w:r w:rsidRPr="00B239A4">
        <w:rPr>
          <w:rFonts w:ascii="Arial" w:hAnsi="Arial" w:cs="Arial"/>
          <w:i/>
          <w:sz w:val="16"/>
          <w:szCs w:val="16"/>
        </w:rPr>
        <w:t xml:space="preserve"> ponad 10% wartości zamówienia. W przypadku więcej niż jednego </w:t>
      </w:r>
      <w:r w:rsidR="00473DE0" w:rsidRPr="00B239A4">
        <w:rPr>
          <w:rFonts w:ascii="Arial" w:hAnsi="Arial" w:cs="Arial"/>
          <w:i/>
          <w:sz w:val="16"/>
          <w:szCs w:val="16"/>
        </w:rPr>
        <w:t>podwykonawcy</w:t>
      </w:r>
      <w:r w:rsidRPr="00B239A4">
        <w:rPr>
          <w:rFonts w:ascii="Arial" w:hAnsi="Arial" w:cs="Arial"/>
          <w:i/>
          <w:sz w:val="16"/>
          <w:szCs w:val="16"/>
        </w:rPr>
        <w:t>, na którego zdolnościach lub sytuacji wykonawca</w:t>
      </w:r>
      <w:r w:rsidR="00473DE0" w:rsidRPr="00B239A4">
        <w:rPr>
          <w:rFonts w:ascii="Arial" w:hAnsi="Arial" w:cs="Arial"/>
          <w:i/>
          <w:sz w:val="16"/>
          <w:szCs w:val="16"/>
        </w:rPr>
        <w:t xml:space="preserve"> nie</w:t>
      </w:r>
      <w:r w:rsidRPr="00B239A4">
        <w:rPr>
          <w:rFonts w:ascii="Arial" w:hAnsi="Arial" w:cs="Arial"/>
          <w:i/>
          <w:sz w:val="16"/>
          <w:szCs w:val="16"/>
        </w:rPr>
        <w:t xml:space="preserve"> polega</w:t>
      </w:r>
      <w:r w:rsidR="00473DE0" w:rsidRPr="00B239A4">
        <w:rPr>
          <w:rFonts w:ascii="Arial" w:hAnsi="Arial" w:cs="Arial"/>
          <w:i/>
          <w:sz w:val="16"/>
          <w:szCs w:val="16"/>
        </w:rPr>
        <w:t>, a na którego przypada</w:t>
      </w:r>
      <w:r w:rsidRPr="00B239A4">
        <w:rPr>
          <w:rFonts w:ascii="Arial" w:hAnsi="Arial" w:cs="Arial"/>
          <w:i/>
          <w:sz w:val="16"/>
          <w:szCs w:val="16"/>
        </w:rPr>
        <w:t xml:space="preserve"> ponad 10% wartości zamówienia, należy zastosować tyle razy, ile jest to konieczne.</w:t>
      </w:r>
      <w:r w:rsidRPr="00B239A4">
        <w:rPr>
          <w:rFonts w:ascii="Arial" w:hAnsi="Arial" w:cs="Arial"/>
          <w:sz w:val="16"/>
          <w:szCs w:val="16"/>
        </w:rPr>
        <w:t>]</w:t>
      </w:r>
    </w:p>
    <w:p w14:paraId="2BED2A8D" w14:textId="77777777" w:rsidR="00FD534B" w:rsidRPr="00B239A4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B239A4">
        <w:rPr>
          <w:rFonts w:ascii="Arial" w:hAnsi="Arial" w:cs="Arial"/>
          <w:sz w:val="21"/>
          <w:szCs w:val="21"/>
        </w:rPr>
        <w:t>Oświadczam, że w stosunku do następującego podmiotu, będącego podwykonawcą</w:t>
      </w:r>
      <w:r w:rsidR="004E4476" w:rsidRPr="00B239A4">
        <w:rPr>
          <w:rFonts w:ascii="Arial" w:hAnsi="Arial" w:cs="Arial"/>
          <w:sz w:val="21"/>
          <w:szCs w:val="21"/>
        </w:rPr>
        <w:t>,</w:t>
      </w:r>
      <w:r w:rsidRPr="00B239A4">
        <w:rPr>
          <w:rFonts w:ascii="Arial" w:hAnsi="Arial" w:cs="Arial"/>
          <w:sz w:val="21"/>
          <w:szCs w:val="21"/>
        </w:rPr>
        <w:t xml:space="preserve"> na którego</w:t>
      </w:r>
      <w:r w:rsidR="00FC2303" w:rsidRPr="00B239A4">
        <w:rPr>
          <w:rFonts w:ascii="Arial" w:hAnsi="Arial" w:cs="Arial"/>
          <w:sz w:val="21"/>
          <w:szCs w:val="21"/>
        </w:rPr>
        <w:t xml:space="preserve"> </w:t>
      </w:r>
      <w:r w:rsidRPr="00B239A4">
        <w:rPr>
          <w:rFonts w:ascii="Arial" w:hAnsi="Arial" w:cs="Arial"/>
          <w:sz w:val="21"/>
          <w:szCs w:val="21"/>
        </w:rPr>
        <w:t xml:space="preserve">przypada ponad 10% wartości zamówienia: </w:t>
      </w:r>
    </w:p>
    <w:p w14:paraId="129F6381" w14:textId="77777777" w:rsidR="00996E0C" w:rsidRPr="00B239A4" w:rsidRDefault="00EF45B6" w:rsidP="00EF45B6">
      <w:p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B239A4">
        <w:rPr>
          <w:rFonts w:ascii="Arial" w:hAnsi="Arial" w:cs="Arial"/>
          <w:sz w:val="21"/>
          <w:szCs w:val="21"/>
        </w:rPr>
        <w:lastRenderedPageBreak/>
        <w:t>………………………………………………</w:t>
      </w:r>
      <w:r w:rsidR="00996E0C" w:rsidRPr="00B239A4">
        <w:rPr>
          <w:rFonts w:ascii="Arial" w:hAnsi="Arial" w:cs="Arial"/>
          <w:sz w:val="21"/>
          <w:szCs w:val="21"/>
        </w:rPr>
        <w:t>…………</w:t>
      </w:r>
      <w:r w:rsidRPr="00B239A4">
        <w:rPr>
          <w:rFonts w:ascii="Arial" w:hAnsi="Arial" w:cs="Arial"/>
          <w:sz w:val="21"/>
          <w:szCs w:val="21"/>
        </w:rPr>
        <w:t>…………………………………….………..….……</w:t>
      </w:r>
      <w:r w:rsidRPr="00B239A4">
        <w:rPr>
          <w:rFonts w:ascii="Arial" w:hAnsi="Arial" w:cs="Arial"/>
          <w:sz w:val="20"/>
          <w:szCs w:val="20"/>
        </w:rPr>
        <w:t xml:space="preserve"> </w:t>
      </w:r>
      <w:r w:rsidRPr="00B239A4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 w:rsidRPr="00B239A4">
        <w:rPr>
          <w:rFonts w:ascii="Arial" w:hAnsi="Arial" w:cs="Arial"/>
          <w:sz w:val="16"/>
          <w:szCs w:val="16"/>
        </w:rPr>
        <w:t>,</w:t>
      </w:r>
    </w:p>
    <w:p w14:paraId="65CDFC45" w14:textId="5BD32320" w:rsidR="00EF45B6" w:rsidRPr="00B239A4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B239A4">
        <w:rPr>
          <w:rFonts w:ascii="Arial" w:hAnsi="Arial" w:cs="Arial"/>
          <w:sz w:val="21"/>
          <w:szCs w:val="21"/>
        </w:rPr>
        <w:t>nie</w:t>
      </w:r>
      <w:r w:rsidRPr="00B239A4">
        <w:rPr>
          <w:rFonts w:ascii="Arial" w:hAnsi="Arial" w:cs="Arial"/>
          <w:sz w:val="16"/>
          <w:szCs w:val="16"/>
        </w:rPr>
        <w:t xml:space="preserve"> </w:t>
      </w:r>
      <w:r w:rsidRPr="00B239A4">
        <w:rPr>
          <w:rFonts w:ascii="Arial" w:hAnsi="Arial" w:cs="Arial"/>
          <w:sz w:val="21"/>
          <w:szCs w:val="21"/>
        </w:rPr>
        <w:t>zachodzą podstawy wykluczenia z postępowania o udzielenie zamówienia przewidziane w </w:t>
      </w:r>
      <w:r w:rsidR="00301C02" w:rsidRPr="00B239A4">
        <w:rPr>
          <w:rFonts w:ascii="Arial" w:hAnsi="Arial" w:cs="Arial"/>
          <w:sz w:val="20"/>
          <w:szCs w:val="20"/>
        </w:rPr>
        <w:t xml:space="preserve">art. </w:t>
      </w:r>
      <w:r w:rsidR="00301C02" w:rsidRPr="00B239A4">
        <w:rPr>
          <w:rFonts w:ascii="Arial" w:eastAsia="Times New Roman" w:hAnsi="Arial" w:cs="Arial"/>
          <w:sz w:val="20"/>
          <w:szCs w:val="20"/>
          <w:lang w:eastAsia="pl-PL"/>
        </w:rPr>
        <w:t xml:space="preserve">7 ust. 1 ustawy </w:t>
      </w:r>
      <w:r w:rsidR="00301C02" w:rsidRPr="00B239A4">
        <w:rPr>
          <w:rFonts w:ascii="Arial" w:hAnsi="Arial" w:cs="Arial"/>
          <w:sz w:val="20"/>
          <w:szCs w:val="20"/>
        </w:rPr>
        <w:t>z dnia 13 kwietnia 2022 r.</w:t>
      </w:r>
      <w:r w:rsidR="00301C02" w:rsidRPr="00B239A4">
        <w:rPr>
          <w:rFonts w:ascii="Arial" w:hAnsi="Arial" w:cs="Arial"/>
          <w:i/>
          <w:iCs/>
          <w:sz w:val="20"/>
          <w:szCs w:val="20"/>
        </w:rPr>
        <w:t xml:space="preserve"> o szczególnych rozwiązaniach w zakresie przeciwdziałania wspieraniu agresji na Ukrainę oraz służących ochronie bezpieczeństwa narodowego </w:t>
      </w:r>
      <w:r w:rsidR="00301C02" w:rsidRPr="00B239A4">
        <w:rPr>
          <w:rFonts w:ascii="Arial" w:hAnsi="Arial" w:cs="Arial"/>
          <w:sz w:val="20"/>
          <w:szCs w:val="20"/>
        </w:rPr>
        <w:t>(Dz. U. poz. 835)</w:t>
      </w:r>
      <w:r w:rsidRPr="00B239A4">
        <w:rPr>
          <w:rFonts w:ascii="Arial" w:hAnsi="Arial" w:cs="Arial"/>
          <w:sz w:val="21"/>
          <w:szCs w:val="21"/>
        </w:rPr>
        <w:t>.</w:t>
      </w:r>
    </w:p>
    <w:p w14:paraId="7105F8AD" w14:textId="77777777" w:rsidR="00EF45B6" w:rsidRPr="00B239A4" w:rsidRDefault="00EF45B6" w:rsidP="0091611E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B239A4"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0D21FB2A" w14:textId="77777777" w:rsidR="00EF45B6" w:rsidRPr="00B239A4" w:rsidRDefault="00EF45B6" w:rsidP="00EF45B6">
      <w:pPr>
        <w:spacing w:after="0" w:line="360" w:lineRule="auto"/>
        <w:jc w:val="both"/>
        <w:rPr>
          <w:rFonts w:ascii="Arial" w:hAnsi="Arial" w:cs="Arial"/>
          <w:b/>
        </w:rPr>
      </w:pPr>
    </w:p>
    <w:p w14:paraId="6BAD268A" w14:textId="109E3762" w:rsidR="00EF45B6" w:rsidRPr="00B239A4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B239A4">
        <w:rPr>
          <w:rFonts w:ascii="Arial" w:hAnsi="Arial" w:cs="Arial"/>
          <w:sz w:val="21"/>
          <w:szCs w:val="21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CCBB4BF" w14:textId="77777777" w:rsidR="00AA5ED1" w:rsidRPr="00B239A4" w:rsidRDefault="00AA5ED1" w:rsidP="00EF45B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D86429C" w14:textId="77777777" w:rsidR="00EF45B6" w:rsidRPr="00B239A4" w:rsidRDefault="00EF45B6" w:rsidP="00EF45B6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B239A4">
        <w:rPr>
          <w:rFonts w:ascii="Arial" w:hAnsi="Arial" w:cs="Arial"/>
          <w:b/>
          <w:sz w:val="21"/>
          <w:szCs w:val="21"/>
        </w:rPr>
        <w:t>INFORMACJA DOTYCZĄCA DOSTĘPU DO PODMIOTOWYCH ŚRODKÓW DOWODOWYCH:</w:t>
      </w:r>
    </w:p>
    <w:p w14:paraId="4C4CA4DB" w14:textId="592C7388" w:rsidR="00EF45B6" w:rsidRPr="00B239A4" w:rsidRDefault="00EF45B6" w:rsidP="001878D7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B239A4">
        <w:rPr>
          <w:rFonts w:ascii="Arial" w:hAnsi="Arial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B239A4">
        <w:t xml:space="preserve"> </w:t>
      </w:r>
      <w:r w:rsidRPr="00B239A4">
        <w:rPr>
          <w:rFonts w:ascii="Arial" w:hAnsi="Arial" w:cs="Arial"/>
          <w:sz w:val="21"/>
          <w:szCs w:val="21"/>
        </w:rPr>
        <w:t>dane umożliwiające dostęp do tych środków:</w:t>
      </w:r>
      <w:r w:rsidR="005E5605" w:rsidRPr="00B239A4">
        <w:rPr>
          <w:rFonts w:ascii="Arial" w:hAnsi="Arial" w:cs="Arial"/>
          <w:sz w:val="21"/>
          <w:szCs w:val="21"/>
        </w:rPr>
        <w:br/>
      </w:r>
      <w:r w:rsidRPr="00B239A4">
        <w:rPr>
          <w:rFonts w:ascii="Arial" w:hAnsi="Arial" w:cs="Arial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 w14:paraId="335D507B" w14:textId="77777777" w:rsidR="00EF45B6" w:rsidRPr="00B239A4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B239A4">
        <w:rPr>
          <w:rFonts w:ascii="Arial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1DE5603E" w14:textId="77777777" w:rsidR="00EF45B6" w:rsidRPr="00B239A4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B239A4">
        <w:rPr>
          <w:rFonts w:ascii="Arial" w:hAnsi="Arial" w:cs="Arial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14:paraId="03A9F109" w14:textId="531C75FD" w:rsidR="00EF45B6" w:rsidRPr="00B239A4" w:rsidRDefault="00EF45B6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B239A4">
        <w:rPr>
          <w:rFonts w:ascii="Arial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5E75769" w14:textId="5A4EB1E2" w:rsidR="009067DC" w:rsidRPr="00B239A4" w:rsidRDefault="009067DC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606F7819" w14:textId="76FA6285" w:rsidR="002337AD" w:rsidRPr="00B239A4" w:rsidRDefault="002337AD" w:rsidP="002337AD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B239A4">
        <w:rPr>
          <w:rFonts w:ascii="Arial" w:hAnsi="Arial" w:cs="Arial"/>
          <w:b/>
          <w:sz w:val="21"/>
          <w:szCs w:val="21"/>
        </w:rPr>
        <w:t>INFORMACJA DOTYCZĄCA PODMIOTOWYCH ŚRODKÓW DOWODOWYCH BĘDĄCYCH W POSIADANIU ZAMAWIAJĄCEGO:</w:t>
      </w:r>
    </w:p>
    <w:p w14:paraId="0C927BBC" w14:textId="5404E31A" w:rsidR="003D2D43" w:rsidRPr="00B239A4" w:rsidRDefault="003D2D43" w:rsidP="003D2D43">
      <w:pPr>
        <w:spacing w:after="0" w:line="360" w:lineRule="auto"/>
        <w:jc w:val="both"/>
        <w:rPr>
          <w:rFonts w:ascii="Arial" w:hAnsi="Arial" w:cs="Arial"/>
          <w:iCs/>
          <w:sz w:val="21"/>
          <w:szCs w:val="21"/>
        </w:rPr>
      </w:pPr>
      <w:r w:rsidRPr="00B239A4">
        <w:rPr>
          <w:rFonts w:ascii="Arial" w:hAnsi="Arial" w:cs="Arial"/>
          <w:iCs/>
          <w:sz w:val="21"/>
          <w:szCs w:val="21"/>
        </w:rPr>
        <w:t>Wskazuję, że Zamawiający jest w posiadaniu następujących podmiotowych środków dowodowych:</w:t>
      </w:r>
    </w:p>
    <w:p w14:paraId="42F9A8BA" w14:textId="77777777" w:rsidR="003D2D43" w:rsidRPr="00B239A4" w:rsidRDefault="003D2D43" w:rsidP="003D2D43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B239A4">
        <w:rPr>
          <w:rFonts w:ascii="Arial" w:hAnsi="Arial" w:cs="Arial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 w14:paraId="7ECAB498" w14:textId="0F2D95E3" w:rsidR="003D2D43" w:rsidRPr="00B239A4" w:rsidRDefault="003D2D43" w:rsidP="003D2D43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B239A4">
        <w:rPr>
          <w:rFonts w:ascii="Arial" w:hAnsi="Arial" w:cs="Arial"/>
          <w:i/>
          <w:sz w:val="16"/>
          <w:szCs w:val="16"/>
        </w:rPr>
        <w:t>(wskazać podmiotowy środek dowodowy oraz dane pozwalające na zidentyfikowanie dokumentu)</w:t>
      </w:r>
    </w:p>
    <w:p w14:paraId="417F20EE" w14:textId="77777777" w:rsidR="003D2D43" w:rsidRPr="00B239A4" w:rsidRDefault="003D2D43" w:rsidP="003D2D43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B239A4">
        <w:rPr>
          <w:rFonts w:ascii="Arial" w:hAnsi="Arial" w:cs="Arial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14:paraId="29E74727" w14:textId="77777777" w:rsidR="003D2D43" w:rsidRPr="00B239A4" w:rsidRDefault="003D2D43" w:rsidP="003D2D43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B239A4">
        <w:rPr>
          <w:rFonts w:ascii="Arial" w:hAnsi="Arial" w:cs="Arial"/>
          <w:i/>
          <w:sz w:val="16"/>
          <w:szCs w:val="16"/>
        </w:rPr>
        <w:t>(wskazać podmiotowy środek dowodowy oraz dane pozwalające na zidentyfikowanie dokumentu)</w:t>
      </w:r>
    </w:p>
    <w:p w14:paraId="180B071E" w14:textId="2F9CE622" w:rsidR="003D2D43" w:rsidRPr="00B239A4" w:rsidRDefault="003D2D43" w:rsidP="003D2D43">
      <w:pPr>
        <w:spacing w:after="0" w:line="360" w:lineRule="auto"/>
        <w:jc w:val="both"/>
        <w:rPr>
          <w:rFonts w:ascii="Arial" w:hAnsi="Arial" w:cs="Arial"/>
          <w:iCs/>
          <w:sz w:val="21"/>
          <w:szCs w:val="21"/>
        </w:rPr>
      </w:pPr>
      <w:r w:rsidRPr="00B239A4">
        <w:rPr>
          <w:rFonts w:ascii="Arial" w:hAnsi="Arial" w:cs="Arial"/>
          <w:iCs/>
          <w:sz w:val="21"/>
          <w:szCs w:val="21"/>
        </w:rPr>
        <w:t>Jednocześnie potwierdzam/y prawidłowość i aktualność wskazanych powyżej podmiotowych środków dowodowych.</w:t>
      </w:r>
    </w:p>
    <w:p w14:paraId="3BEA59ED" w14:textId="2888B257" w:rsidR="003D2D43" w:rsidRPr="00B239A4" w:rsidRDefault="003D2D43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1F2E73E5" w14:textId="77777777" w:rsidR="003D2D43" w:rsidRPr="00B239A4" w:rsidRDefault="003D2D43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46C6ADB2" w14:textId="492268E7" w:rsidR="0072465F" w:rsidRPr="00B239A4" w:rsidRDefault="0072465F" w:rsidP="0072465F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239A4">
        <w:rPr>
          <w:rFonts w:ascii="Arial" w:hAnsi="Arial" w:cs="Arial"/>
          <w:sz w:val="21"/>
          <w:szCs w:val="21"/>
        </w:rPr>
        <w:tab/>
      </w:r>
      <w:r w:rsidRPr="00B239A4">
        <w:rPr>
          <w:rFonts w:ascii="Arial" w:hAnsi="Arial" w:cs="Arial"/>
          <w:sz w:val="21"/>
          <w:szCs w:val="21"/>
        </w:rPr>
        <w:tab/>
      </w:r>
      <w:r w:rsidRPr="00B239A4">
        <w:rPr>
          <w:rFonts w:ascii="Arial" w:hAnsi="Arial" w:cs="Arial"/>
          <w:sz w:val="21"/>
          <w:szCs w:val="21"/>
        </w:rPr>
        <w:tab/>
      </w:r>
      <w:r w:rsidRPr="00B239A4">
        <w:rPr>
          <w:rFonts w:ascii="Arial" w:hAnsi="Arial" w:cs="Arial"/>
          <w:sz w:val="21"/>
          <w:szCs w:val="21"/>
        </w:rPr>
        <w:tab/>
      </w:r>
      <w:r w:rsidRPr="00B239A4">
        <w:rPr>
          <w:rFonts w:ascii="Arial" w:hAnsi="Arial" w:cs="Arial"/>
          <w:sz w:val="21"/>
          <w:szCs w:val="21"/>
        </w:rPr>
        <w:tab/>
      </w:r>
      <w:r w:rsidRPr="00B239A4">
        <w:rPr>
          <w:rFonts w:ascii="Arial" w:hAnsi="Arial" w:cs="Arial"/>
          <w:sz w:val="21"/>
          <w:szCs w:val="21"/>
        </w:rPr>
        <w:tab/>
      </w:r>
      <w:r w:rsidRPr="00B239A4">
        <w:rPr>
          <w:rFonts w:ascii="Arial" w:hAnsi="Arial" w:cs="Arial"/>
          <w:sz w:val="21"/>
          <w:szCs w:val="21"/>
        </w:rPr>
        <w:tab/>
        <w:t>……………………………………</w:t>
      </w:r>
      <w:r w:rsidR="00FC2303" w:rsidRPr="00B239A4">
        <w:rPr>
          <w:rFonts w:ascii="Arial" w:hAnsi="Arial" w:cs="Arial"/>
          <w:sz w:val="21"/>
          <w:szCs w:val="21"/>
        </w:rPr>
        <w:t>.</w:t>
      </w:r>
    </w:p>
    <w:p w14:paraId="7974BB07" w14:textId="77777777" w:rsidR="002337AD" w:rsidRPr="00B239A4" w:rsidRDefault="0072465F" w:rsidP="002337AD">
      <w:pPr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  <w:r w:rsidRPr="00B239A4">
        <w:rPr>
          <w:rFonts w:ascii="Arial" w:hAnsi="Arial" w:cs="Arial"/>
          <w:sz w:val="21"/>
          <w:szCs w:val="21"/>
        </w:rPr>
        <w:tab/>
      </w:r>
      <w:r w:rsidRPr="00B239A4">
        <w:rPr>
          <w:rFonts w:ascii="Arial" w:hAnsi="Arial" w:cs="Arial"/>
          <w:sz w:val="21"/>
          <w:szCs w:val="21"/>
        </w:rPr>
        <w:tab/>
      </w:r>
      <w:r w:rsidRPr="00B239A4">
        <w:rPr>
          <w:rFonts w:ascii="Arial" w:hAnsi="Arial" w:cs="Arial"/>
          <w:sz w:val="21"/>
          <w:szCs w:val="21"/>
        </w:rPr>
        <w:tab/>
      </w:r>
      <w:r w:rsidRPr="00B239A4">
        <w:rPr>
          <w:rFonts w:ascii="Arial" w:hAnsi="Arial" w:cs="Arial"/>
          <w:sz w:val="21"/>
          <w:szCs w:val="21"/>
        </w:rPr>
        <w:tab/>
      </w:r>
      <w:r w:rsidRPr="00B239A4">
        <w:rPr>
          <w:rFonts w:ascii="Arial" w:hAnsi="Arial" w:cs="Arial"/>
          <w:sz w:val="21"/>
          <w:szCs w:val="21"/>
        </w:rPr>
        <w:tab/>
      </w:r>
      <w:r w:rsidRPr="00B239A4">
        <w:rPr>
          <w:rFonts w:ascii="Arial" w:hAnsi="Arial" w:cs="Arial"/>
          <w:sz w:val="21"/>
          <w:szCs w:val="21"/>
        </w:rPr>
        <w:tab/>
      </w:r>
      <w:r w:rsidRPr="00B239A4">
        <w:rPr>
          <w:rFonts w:ascii="Arial" w:hAnsi="Arial" w:cs="Arial"/>
          <w:i/>
          <w:sz w:val="21"/>
          <w:szCs w:val="21"/>
        </w:rPr>
        <w:tab/>
      </w:r>
      <w:r w:rsidRPr="00B239A4">
        <w:rPr>
          <w:rFonts w:ascii="Arial" w:hAnsi="Arial" w:cs="Arial"/>
          <w:i/>
          <w:sz w:val="16"/>
          <w:szCs w:val="16"/>
        </w:rPr>
        <w:t xml:space="preserve">Data; </w:t>
      </w:r>
      <w:r w:rsidR="002337AD" w:rsidRPr="00B239A4">
        <w:rPr>
          <w:rFonts w:ascii="Arial" w:hAnsi="Arial" w:cs="Arial"/>
          <w:i/>
          <w:sz w:val="16"/>
          <w:szCs w:val="16"/>
        </w:rPr>
        <w:t>kwalifikowany podpis elektroniczny lub podpis</w:t>
      </w:r>
    </w:p>
    <w:p w14:paraId="4F02718F" w14:textId="029D63F6" w:rsidR="0072465F" w:rsidRPr="00B239A4" w:rsidRDefault="002337AD" w:rsidP="002337AD">
      <w:pPr>
        <w:spacing w:line="240" w:lineRule="auto"/>
        <w:ind w:left="4248" w:firstLine="708"/>
        <w:jc w:val="both"/>
        <w:rPr>
          <w:rFonts w:ascii="Arial" w:hAnsi="Arial" w:cs="Arial"/>
          <w:i/>
          <w:sz w:val="16"/>
          <w:szCs w:val="16"/>
        </w:rPr>
      </w:pPr>
      <w:r w:rsidRPr="00B239A4">
        <w:rPr>
          <w:rFonts w:ascii="Arial" w:hAnsi="Arial" w:cs="Arial"/>
          <w:i/>
          <w:sz w:val="16"/>
          <w:szCs w:val="16"/>
        </w:rPr>
        <w:t>zaufany lub podpis osobisty</w:t>
      </w:r>
    </w:p>
    <w:p w14:paraId="5BB863CB" w14:textId="4869873F" w:rsidR="00AA5ED1" w:rsidRPr="00B239A4" w:rsidRDefault="00AA5ED1" w:rsidP="00AA5ED1">
      <w:pPr>
        <w:pStyle w:val="Bezodstpw"/>
        <w:spacing w:line="276" w:lineRule="auto"/>
        <w:rPr>
          <w:rFonts w:ascii="Arial" w:hAnsi="Arial" w:cs="Arial"/>
          <w:sz w:val="20"/>
          <w:szCs w:val="20"/>
          <w:u w:val="single"/>
        </w:rPr>
      </w:pPr>
      <w:proofErr w:type="spellStart"/>
      <w:r w:rsidRPr="00B239A4">
        <w:rPr>
          <w:rFonts w:ascii="Arial" w:hAnsi="Arial" w:cs="Arial"/>
          <w:iCs/>
          <w:sz w:val="20"/>
          <w:szCs w:val="20"/>
          <w:u w:val="single"/>
        </w:rPr>
        <w:t>UWAGA</w:t>
      </w:r>
      <w:proofErr w:type="spellEnd"/>
      <w:r w:rsidRPr="00B239A4">
        <w:rPr>
          <w:rFonts w:ascii="Arial" w:hAnsi="Arial" w:cs="Arial"/>
          <w:iCs/>
          <w:sz w:val="20"/>
          <w:szCs w:val="20"/>
          <w:u w:val="single"/>
        </w:rPr>
        <w:t xml:space="preserve">: W </w:t>
      </w:r>
      <w:proofErr w:type="spellStart"/>
      <w:r w:rsidRPr="00B239A4">
        <w:rPr>
          <w:rFonts w:ascii="Arial" w:hAnsi="Arial" w:cs="Arial"/>
          <w:iCs/>
          <w:sz w:val="20"/>
          <w:szCs w:val="20"/>
          <w:u w:val="single"/>
        </w:rPr>
        <w:t>przypadku</w:t>
      </w:r>
      <w:proofErr w:type="spellEnd"/>
      <w:r w:rsidRPr="00B239A4">
        <w:rPr>
          <w:rFonts w:ascii="Arial" w:hAnsi="Arial" w:cs="Arial"/>
          <w:iCs/>
          <w:sz w:val="20"/>
          <w:szCs w:val="20"/>
          <w:u w:val="single"/>
        </w:rPr>
        <w:t xml:space="preserve"> </w:t>
      </w:r>
      <w:proofErr w:type="spellStart"/>
      <w:r w:rsidRPr="00B239A4">
        <w:rPr>
          <w:rFonts w:ascii="Arial" w:hAnsi="Arial" w:cs="Arial"/>
          <w:iCs/>
          <w:sz w:val="20"/>
          <w:szCs w:val="20"/>
          <w:u w:val="single"/>
        </w:rPr>
        <w:t>wspólnego</w:t>
      </w:r>
      <w:proofErr w:type="spellEnd"/>
      <w:r w:rsidRPr="00B239A4">
        <w:rPr>
          <w:rFonts w:ascii="Arial" w:hAnsi="Arial" w:cs="Arial"/>
          <w:iCs/>
          <w:sz w:val="20"/>
          <w:szCs w:val="20"/>
          <w:u w:val="single"/>
        </w:rPr>
        <w:t xml:space="preserve"> </w:t>
      </w:r>
      <w:proofErr w:type="spellStart"/>
      <w:r w:rsidRPr="00B239A4">
        <w:rPr>
          <w:rFonts w:ascii="Arial" w:hAnsi="Arial" w:cs="Arial"/>
          <w:iCs/>
          <w:sz w:val="20"/>
          <w:szCs w:val="20"/>
          <w:u w:val="single"/>
        </w:rPr>
        <w:t>ubiegania</w:t>
      </w:r>
      <w:proofErr w:type="spellEnd"/>
      <w:r w:rsidRPr="00B239A4">
        <w:rPr>
          <w:rFonts w:ascii="Arial" w:hAnsi="Arial" w:cs="Arial"/>
          <w:iCs/>
          <w:sz w:val="20"/>
          <w:szCs w:val="20"/>
          <w:u w:val="single"/>
        </w:rPr>
        <w:t xml:space="preserve"> </w:t>
      </w:r>
      <w:proofErr w:type="spellStart"/>
      <w:r w:rsidRPr="00B239A4">
        <w:rPr>
          <w:rFonts w:ascii="Arial" w:hAnsi="Arial" w:cs="Arial"/>
          <w:iCs/>
          <w:sz w:val="20"/>
          <w:szCs w:val="20"/>
          <w:u w:val="single"/>
        </w:rPr>
        <w:t>się</w:t>
      </w:r>
      <w:proofErr w:type="spellEnd"/>
      <w:r w:rsidRPr="00B239A4">
        <w:rPr>
          <w:rFonts w:ascii="Arial" w:hAnsi="Arial" w:cs="Arial"/>
          <w:iCs/>
          <w:sz w:val="20"/>
          <w:szCs w:val="20"/>
          <w:u w:val="single"/>
        </w:rPr>
        <w:t xml:space="preserve"> o </w:t>
      </w:r>
      <w:proofErr w:type="spellStart"/>
      <w:r w:rsidRPr="00B239A4">
        <w:rPr>
          <w:rFonts w:ascii="Arial" w:hAnsi="Arial" w:cs="Arial"/>
          <w:iCs/>
          <w:sz w:val="20"/>
          <w:szCs w:val="20"/>
          <w:u w:val="single"/>
        </w:rPr>
        <w:t>zamówienie</w:t>
      </w:r>
      <w:proofErr w:type="spellEnd"/>
      <w:r w:rsidRPr="00B239A4">
        <w:rPr>
          <w:rFonts w:ascii="Arial" w:hAnsi="Arial" w:cs="Arial"/>
          <w:iCs/>
          <w:sz w:val="20"/>
          <w:szCs w:val="20"/>
          <w:u w:val="single"/>
        </w:rPr>
        <w:t xml:space="preserve"> przez </w:t>
      </w:r>
      <w:proofErr w:type="spellStart"/>
      <w:r w:rsidRPr="00B239A4">
        <w:rPr>
          <w:rFonts w:ascii="Arial" w:hAnsi="Arial" w:cs="Arial"/>
          <w:iCs/>
          <w:sz w:val="20"/>
          <w:szCs w:val="20"/>
          <w:u w:val="single"/>
        </w:rPr>
        <w:t>Wykonawców</w:t>
      </w:r>
      <w:proofErr w:type="spellEnd"/>
      <w:r w:rsidRPr="00B239A4">
        <w:rPr>
          <w:rFonts w:ascii="Arial" w:hAnsi="Arial" w:cs="Arial"/>
          <w:iCs/>
          <w:sz w:val="20"/>
          <w:szCs w:val="20"/>
          <w:u w:val="single"/>
        </w:rPr>
        <w:t xml:space="preserve"> </w:t>
      </w:r>
      <w:proofErr w:type="spellStart"/>
      <w:r w:rsidRPr="00B239A4">
        <w:rPr>
          <w:rFonts w:ascii="Arial" w:hAnsi="Arial" w:cs="Arial"/>
          <w:iCs/>
          <w:sz w:val="20"/>
          <w:szCs w:val="20"/>
          <w:u w:val="single"/>
        </w:rPr>
        <w:t>oświadczenie</w:t>
      </w:r>
      <w:proofErr w:type="spellEnd"/>
      <w:r w:rsidRPr="00B239A4">
        <w:rPr>
          <w:rFonts w:ascii="Arial" w:hAnsi="Arial" w:cs="Arial"/>
          <w:iCs/>
          <w:sz w:val="20"/>
          <w:szCs w:val="20"/>
          <w:u w:val="single"/>
        </w:rPr>
        <w:t xml:space="preserve"> </w:t>
      </w:r>
      <w:proofErr w:type="spellStart"/>
      <w:r w:rsidRPr="00B239A4">
        <w:rPr>
          <w:rFonts w:ascii="Arial" w:hAnsi="Arial" w:cs="Arial"/>
          <w:iCs/>
          <w:sz w:val="20"/>
          <w:szCs w:val="20"/>
          <w:u w:val="single"/>
        </w:rPr>
        <w:t>składa</w:t>
      </w:r>
      <w:proofErr w:type="spellEnd"/>
      <w:r w:rsidRPr="00B239A4">
        <w:rPr>
          <w:rFonts w:ascii="Arial" w:hAnsi="Arial" w:cs="Arial"/>
          <w:iCs/>
          <w:sz w:val="20"/>
          <w:szCs w:val="20"/>
          <w:u w:val="single"/>
        </w:rPr>
        <w:t xml:space="preserve"> </w:t>
      </w:r>
      <w:proofErr w:type="spellStart"/>
      <w:r w:rsidRPr="00B239A4">
        <w:rPr>
          <w:rFonts w:ascii="Arial" w:hAnsi="Arial" w:cs="Arial"/>
          <w:iCs/>
          <w:sz w:val="20"/>
          <w:szCs w:val="20"/>
          <w:u w:val="single"/>
        </w:rPr>
        <w:t>każdy</w:t>
      </w:r>
      <w:proofErr w:type="spellEnd"/>
      <w:r w:rsidRPr="00B239A4">
        <w:rPr>
          <w:rFonts w:ascii="Arial" w:hAnsi="Arial" w:cs="Arial"/>
          <w:iCs/>
          <w:sz w:val="20"/>
          <w:szCs w:val="20"/>
          <w:u w:val="single"/>
        </w:rPr>
        <w:t xml:space="preserve"> z </w:t>
      </w:r>
      <w:proofErr w:type="spellStart"/>
      <w:r w:rsidRPr="00B239A4">
        <w:rPr>
          <w:rFonts w:ascii="Arial" w:hAnsi="Arial" w:cs="Arial"/>
          <w:iCs/>
          <w:sz w:val="20"/>
          <w:szCs w:val="20"/>
          <w:u w:val="single"/>
        </w:rPr>
        <w:t>wykonawców</w:t>
      </w:r>
      <w:proofErr w:type="spellEnd"/>
      <w:r w:rsidRPr="00B239A4">
        <w:rPr>
          <w:rFonts w:ascii="Arial" w:hAnsi="Arial" w:cs="Arial"/>
          <w:iCs/>
          <w:sz w:val="20"/>
          <w:szCs w:val="20"/>
          <w:u w:val="single"/>
        </w:rPr>
        <w:t xml:space="preserve"> </w:t>
      </w:r>
      <w:proofErr w:type="spellStart"/>
      <w:r w:rsidRPr="00B239A4">
        <w:rPr>
          <w:rFonts w:ascii="Arial" w:hAnsi="Arial" w:cs="Arial"/>
          <w:iCs/>
          <w:sz w:val="20"/>
          <w:szCs w:val="20"/>
          <w:u w:val="single"/>
        </w:rPr>
        <w:t>wspólnie</w:t>
      </w:r>
      <w:proofErr w:type="spellEnd"/>
      <w:r w:rsidRPr="00B239A4">
        <w:rPr>
          <w:rFonts w:ascii="Arial" w:hAnsi="Arial" w:cs="Arial"/>
          <w:iCs/>
          <w:sz w:val="20"/>
          <w:szCs w:val="20"/>
          <w:u w:val="single"/>
        </w:rPr>
        <w:t xml:space="preserve"> </w:t>
      </w:r>
      <w:proofErr w:type="spellStart"/>
      <w:r w:rsidRPr="00B239A4">
        <w:rPr>
          <w:rFonts w:ascii="Arial" w:hAnsi="Arial" w:cs="Arial"/>
          <w:iCs/>
          <w:sz w:val="20"/>
          <w:szCs w:val="20"/>
          <w:u w:val="single"/>
        </w:rPr>
        <w:t>ubiegających</w:t>
      </w:r>
      <w:proofErr w:type="spellEnd"/>
      <w:r w:rsidRPr="00B239A4">
        <w:rPr>
          <w:rFonts w:ascii="Arial" w:hAnsi="Arial" w:cs="Arial"/>
          <w:iCs/>
          <w:sz w:val="20"/>
          <w:szCs w:val="20"/>
          <w:u w:val="single"/>
        </w:rPr>
        <w:t xml:space="preserve"> </w:t>
      </w:r>
      <w:proofErr w:type="spellStart"/>
      <w:r w:rsidRPr="00B239A4">
        <w:rPr>
          <w:rFonts w:ascii="Arial" w:hAnsi="Arial" w:cs="Arial"/>
          <w:iCs/>
          <w:sz w:val="20"/>
          <w:szCs w:val="20"/>
          <w:u w:val="single"/>
        </w:rPr>
        <w:t>się</w:t>
      </w:r>
      <w:proofErr w:type="spellEnd"/>
      <w:r w:rsidRPr="00B239A4">
        <w:rPr>
          <w:rFonts w:ascii="Arial" w:hAnsi="Arial" w:cs="Arial"/>
          <w:iCs/>
          <w:sz w:val="20"/>
          <w:szCs w:val="20"/>
          <w:u w:val="single"/>
        </w:rPr>
        <w:t xml:space="preserve"> o </w:t>
      </w:r>
      <w:proofErr w:type="spellStart"/>
      <w:r w:rsidRPr="00B239A4">
        <w:rPr>
          <w:rFonts w:ascii="Arial" w:hAnsi="Arial" w:cs="Arial"/>
          <w:iCs/>
          <w:sz w:val="20"/>
          <w:szCs w:val="20"/>
          <w:u w:val="single"/>
        </w:rPr>
        <w:t>zamówienie</w:t>
      </w:r>
      <w:proofErr w:type="spellEnd"/>
      <w:r w:rsidRPr="00B239A4">
        <w:rPr>
          <w:rFonts w:ascii="Arial" w:hAnsi="Arial" w:cs="Arial"/>
          <w:iCs/>
          <w:sz w:val="20"/>
          <w:szCs w:val="20"/>
          <w:u w:val="single"/>
        </w:rPr>
        <w:t>.</w:t>
      </w:r>
    </w:p>
    <w:sectPr w:rsidR="00AA5ED1" w:rsidRPr="00B239A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E6C9C1B" w14:textId="77777777" w:rsidR="00886198" w:rsidRDefault="00886198" w:rsidP="00EF45B6">
      <w:pPr>
        <w:spacing w:after="0" w:line="240" w:lineRule="auto"/>
      </w:pPr>
      <w:r>
        <w:separator/>
      </w:r>
    </w:p>
  </w:endnote>
  <w:endnote w:type="continuationSeparator" w:id="0">
    <w:p w14:paraId="3C7C53CE" w14:textId="77777777" w:rsidR="00886198" w:rsidRDefault="00886198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864175D" w14:textId="77777777" w:rsidR="00886198" w:rsidRDefault="00886198" w:rsidP="00EF45B6">
      <w:pPr>
        <w:spacing w:after="0" w:line="240" w:lineRule="auto"/>
      </w:pPr>
      <w:r>
        <w:separator/>
      </w:r>
    </w:p>
  </w:footnote>
  <w:footnote w:type="continuationSeparator" w:id="0">
    <w:p w14:paraId="65745B32" w14:textId="77777777" w:rsidR="00886198" w:rsidRDefault="00886198" w:rsidP="00EF45B6">
      <w:pPr>
        <w:spacing w:after="0" w:line="240" w:lineRule="auto"/>
      </w:pPr>
      <w:r>
        <w:continuationSeparator/>
      </w:r>
    </w:p>
  </w:footnote>
  <w:footnote w:id="1">
    <w:p w14:paraId="6C06E734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FE095F2" w14:textId="77777777" w:rsidR="00DD39BE" w:rsidRPr="00A82964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77777777"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2">
    <w:p w14:paraId="20ECB244" w14:textId="0F47FC37" w:rsidR="0090567C" w:rsidRDefault="0090567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90567C">
        <w:rPr>
          <w:rFonts w:ascii="Arial" w:hAnsi="Arial" w:cs="Arial"/>
          <w:sz w:val="16"/>
          <w:szCs w:val="16"/>
        </w:rPr>
        <w:t>Jeżeli nie dotyczy należy przekreślić</w:t>
      </w:r>
      <w:r>
        <w:rPr>
          <w:rFonts w:ascii="Arial" w:hAnsi="Arial" w:cs="Arial"/>
          <w:sz w:val="16"/>
          <w:szCs w:val="16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D6372"/>
    <w:multiLevelType w:val="hybridMultilevel"/>
    <w:tmpl w:val="A796B1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45B6"/>
    <w:rsid w:val="000011F3"/>
    <w:rsid w:val="00002C4D"/>
    <w:rsid w:val="00052522"/>
    <w:rsid w:val="00074793"/>
    <w:rsid w:val="000756D1"/>
    <w:rsid w:val="00082ABB"/>
    <w:rsid w:val="0008372E"/>
    <w:rsid w:val="000B07BD"/>
    <w:rsid w:val="000B1DB3"/>
    <w:rsid w:val="000F1021"/>
    <w:rsid w:val="00101E83"/>
    <w:rsid w:val="00163825"/>
    <w:rsid w:val="00164500"/>
    <w:rsid w:val="001878D7"/>
    <w:rsid w:val="001A0D70"/>
    <w:rsid w:val="001C7622"/>
    <w:rsid w:val="001D17BF"/>
    <w:rsid w:val="001D4BE2"/>
    <w:rsid w:val="00205F16"/>
    <w:rsid w:val="0021086B"/>
    <w:rsid w:val="002337AD"/>
    <w:rsid w:val="00244D67"/>
    <w:rsid w:val="00252230"/>
    <w:rsid w:val="00274196"/>
    <w:rsid w:val="00275181"/>
    <w:rsid w:val="002B39C8"/>
    <w:rsid w:val="002C4F89"/>
    <w:rsid w:val="002E308D"/>
    <w:rsid w:val="00301C02"/>
    <w:rsid w:val="0031511B"/>
    <w:rsid w:val="00325FD5"/>
    <w:rsid w:val="00326360"/>
    <w:rsid w:val="00353215"/>
    <w:rsid w:val="00363404"/>
    <w:rsid w:val="0038181D"/>
    <w:rsid w:val="003964F0"/>
    <w:rsid w:val="003A0825"/>
    <w:rsid w:val="003A1B2A"/>
    <w:rsid w:val="003B20E0"/>
    <w:rsid w:val="003B41EA"/>
    <w:rsid w:val="003D2D43"/>
    <w:rsid w:val="003F554E"/>
    <w:rsid w:val="00401083"/>
    <w:rsid w:val="004337E3"/>
    <w:rsid w:val="0044294F"/>
    <w:rsid w:val="0044633B"/>
    <w:rsid w:val="0045071B"/>
    <w:rsid w:val="004511DC"/>
    <w:rsid w:val="00462D74"/>
    <w:rsid w:val="004709E7"/>
    <w:rsid w:val="00473DE0"/>
    <w:rsid w:val="00496BE0"/>
    <w:rsid w:val="004E30CE"/>
    <w:rsid w:val="004E4476"/>
    <w:rsid w:val="00515797"/>
    <w:rsid w:val="00520931"/>
    <w:rsid w:val="0053177A"/>
    <w:rsid w:val="00575189"/>
    <w:rsid w:val="005773E6"/>
    <w:rsid w:val="0058563A"/>
    <w:rsid w:val="00595A93"/>
    <w:rsid w:val="005B775F"/>
    <w:rsid w:val="005C4A49"/>
    <w:rsid w:val="005C7A13"/>
    <w:rsid w:val="005D53C6"/>
    <w:rsid w:val="005D6FD6"/>
    <w:rsid w:val="005E5605"/>
    <w:rsid w:val="005F269B"/>
    <w:rsid w:val="00661308"/>
    <w:rsid w:val="00671064"/>
    <w:rsid w:val="00675CEE"/>
    <w:rsid w:val="006C5057"/>
    <w:rsid w:val="006D435C"/>
    <w:rsid w:val="006D7E50"/>
    <w:rsid w:val="006F3753"/>
    <w:rsid w:val="0070071F"/>
    <w:rsid w:val="007007DE"/>
    <w:rsid w:val="007067F9"/>
    <w:rsid w:val="00710B9D"/>
    <w:rsid w:val="0071166D"/>
    <w:rsid w:val="0072465F"/>
    <w:rsid w:val="00735F5B"/>
    <w:rsid w:val="007564A2"/>
    <w:rsid w:val="00760BF1"/>
    <w:rsid w:val="00760CC0"/>
    <w:rsid w:val="007648CC"/>
    <w:rsid w:val="007A3CD9"/>
    <w:rsid w:val="007B483A"/>
    <w:rsid w:val="007B7463"/>
    <w:rsid w:val="007C686D"/>
    <w:rsid w:val="007D1083"/>
    <w:rsid w:val="007F3CFE"/>
    <w:rsid w:val="007F4003"/>
    <w:rsid w:val="00802ECB"/>
    <w:rsid w:val="00820DDE"/>
    <w:rsid w:val="00830142"/>
    <w:rsid w:val="00830BFB"/>
    <w:rsid w:val="00834047"/>
    <w:rsid w:val="00835AA4"/>
    <w:rsid w:val="0084509A"/>
    <w:rsid w:val="008541C6"/>
    <w:rsid w:val="00865841"/>
    <w:rsid w:val="0087106E"/>
    <w:rsid w:val="00886198"/>
    <w:rsid w:val="008A3178"/>
    <w:rsid w:val="008D0E7E"/>
    <w:rsid w:val="008E2EA8"/>
    <w:rsid w:val="008F60AE"/>
    <w:rsid w:val="0090567C"/>
    <w:rsid w:val="009067DC"/>
    <w:rsid w:val="0091611E"/>
    <w:rsid w:val="00935C15"/>
    <w:rsid w:val="009561D0"/>
    <w:rsid w:val="00996E0C"/>
    <w:rsid w:val="009A0A1A"/>
    <w:rsid w:val="009A110B"/>
    <w:rsid w:val="009A138B"/>
    <w:rsid w:val="009D26F2"/>
    <w:rsid w:val="009E31F5"/>
    <w:rsid w:val="00A06035"/>
    <w:rsid w:val="00A0641D"/>
    <w:rsid w:val="00A21AF8"/>
    <w:rsid w:val="00A478EF"/>
    <w:rsid w:val="00A841EE"/>
    <w:rsid w:val="00A940AE"/>
    <w:rsid w:val="00AA5ED1"/>
    <w:rsid w:val="00AB19B5"/>
    <w:rsid w:val="00AB35C2"/>
    <w:rsid w:val="00AB4BEB"/>
    <w:rsid w:val="00AC6DF2"/>
    <w:rsid w:val="00AD55ED"/>
    <w:rsid w:val="00AD57EB"/>
    <w:rsid w:val="00B076D6"/>
    <w:rsid w:val="00B239A4"/>
    <w:rsid w:val="00B406D1"/>
    <w:rsid w:val="00B600D8"/>
    <w:rsid w:val="00B63942"/>
    <w:rsid w:val="00B81D52"/>
    <w:rsid w:val="00B93F9D"/>
    <w:rsid w:val="00B95FAE"/>
    <w:rsid w:val="00B97157"/>
    <w:rsid w:val="00BA75B6"/>
    <w:rsid w:val="00BA798A"/>
    <w:rsid w:val="00BB270B"/>
    <w:rsid w:val="00BC5DE6"/>
    <w:rsid w:val="00C102C0"/>
    <w:rsid w:val="00C36402"/>
    <w:rsid w:val="00C449A1"/>
    <w:rsid w:val="00C529A3"/>
    <w:rsid w:val="00C63B91"/>
    <w:rsid w:val="00C73369"/>
    <w:rsid w:val="00C749D0"/>
    <w:rsid w:val="00C7597C"/>
    <w:rsid w:val="00C81BC3"/>
    <w:rsid w:val="00C9115C"/>
    <w:rsid w:val="00C94009"/>
    <w:rsid w:val="00CB74CE"/>
    <w:rsid w:val="00CD2FC0"/>
    <w:rsid w:val="00D01486"/>
    <w:rsid w:val="00D13E55"/>
    <w:rsid w:val="00D37BC3"/>
    <w:rsid w:val="00D556E3"/>
    <w:rsid w:val="00D6317D"/>
    <w:rsid w:val="00D91691"/>
    <w:rsid w:val="00D92243"/>
    <w:rsid w:val="00D9619E"/>
    <w:rsid w:val="00DD39BE"/>
    <w:rsid w:val="00DF4767"/>
    <w:rsid w:val="00E10B15"/>
    <w:rsid w:val="00E22985"/>
    <w:rsid w:val="00E34D47"/>
    <w:rsid w:val="00EA2B45"/>
    <w:rsid w:val="00EC5C90"/>
    <w:rsid w:val="00EF45B6"/>
    <w:rsid w:val="00EF7F7F"/>
    <w:rsid w:val="00F14423"/>
    <w:rsid w:val="00F3511F"/>
    <w:rsid w:val="00F51776"/>
    <w:rsid w:val="00F6589D"/>
    <w:rsid w:val="00F71B73"/>
    <w:rsid w:val="00F90528"/>
    <w:rsid w:val="00FA22ED"/>
    <w:rsid w:val="00FB3729"/>
    <w:rsid w:val="00FC2303"/>
    <w:rsid w:val="00FD534B"/>
    <w:rsid w:val="00FF4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Bezodstpw">
    <w:name w:val="No Spacing"/>
    <w:uiPriority w:val="1"/>
    <w:qFormat/>
    <w:rsid w:val="00FD534B"/>
    <w:pPr>
      <w:spacing w:after="0" w:line="240" w:lineRule="auto"/>
    </w:pPr>
    <w:rPr>
      <w:rFonts w:ascii="Calibri" w:eastAsia="Times New Roman" w:hAnsi="Calibri" w:cs="Times New Roman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Bezodstpw">
    <w:name w:val="No Spacing"/>
    <w:uiPriority w:val="1"/>
    <w:qFormat/>
    <w:rsid w:val="00FD534B"/>
    <w:pPr>
      <w:spacing w:after="0" w:line="240" w:lineRule="auto"/>
    </w:pPr>
    <w:rPr>
      <w:rFonts w:ascii="Calibri" w:eastAsia="Times New Roman" w:hAnsi="Calibri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1035A6-5964-44C1-8F91-489FDA129B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3</Pages>
  <Words>937</Words>
  <Characters>5622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Damian Szuszkiewicz</cp:lastModifiedBy>
  <cp:revision>25</cp:revision>
  <dcterms:created xsi:type="dcterms:W3CDTF">2022-05-06T13:13:00Z</dcterms:created>
  <dcterms:modified xsi:type="dcterms:W3CDTF">2024-09-13T05:21:00Z</dcterms:modified>
</cp:coreProperties>
</file>