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9DD89" w14:textId="24BD4320" w:rsidR="000E4C40" w:rsidRPr="000C47F3" w:rsidRDefault="000E4C40" w:rsidP="00441D43">
      <w:pPr>
        <w:pStyle w:val="Akapitzlist"/>
        <w:ind w:left="0"/>
        <w:jc w:val="right"/>
        <w:rPr>
          <w:rFonts w:ascii="Open Sans" w:hAnsi="Open Sans" w:cs="Open Sans"/>
          <w:b/>
          <w:bCs/>
          <w:sz w:val="20"/>
          <w:szCs w:val="20"/>
          <w:u w:val="single"/>
          <w:lang w:val="pl-PL"/>
        </w:rPr>
      </w:pPr>
      <w:bookmarkStart w:id="0" w:name="_Hlk115918359"/>
      <w:r w:rsidRPr="000C47F3">
        <w:rPr>
          <w:rFonts w:ascii="Open Sans" w:hAnsi="Open Sans" w:cs="Open Sans"/>
          <w:b/>
          <w:bCs/>
          <w:sz w:val="20"/>
          <w:szCs w:val="20"/>
          <w:u w:val="single"/>
          <w:lang w:val="pl-PL"/>
        </w:rPr>
        <w:t>Załącznik nr 1</w:t>
      </w:r>
      <w:r w:rsidR="006E2CF2" w:rsidRPr="000C47F3">
        <w:rPr>
          <w:rFonts w:ascii="Open Sans" w:hAnsi="Open Sans" w:cs="Open Sans"/>
          <w:b/>
          <w:bCs/>
          <w:sz w:val="20"/>
          <w:szCs w:val="20"/>
          <w:u w:val="single"/>
          <w:lang w:val="pl-PL"/>
        </w:rPr>
        <w:t>C</w:t>
      </w:r>
    </w:p>
    <w:p w14:paraId="0D34C630" w14:textId="77777777" w:rsidR="000E4C40" w:rsidRPr="000C47F3" w:rsidRDefault="000E4C40" w:rsidP="00441D43">
      <w:pPr>
        <w:pStyle w:val="Tytu"/>
        <w:rPr>
          <w:rFonts w:ascii="Open Sans" w:hAnsi="Open Sans" w:cs="Open Sans"/>
          <w:sz w:val="24"/>
          <w:szCs w:val="24"/>
          <w:lang w:val="pl-PL" w:eastAsia="pl-PL"/>
        </w:rPr>
      </w:pPr>
      <w:r w:rsidRPr="000C47F3">
        <w:rPr>
          <w:rFonts w:ascii="Open Sans" w:hAnsi="Open Sans" w:cs="Open Sans"/>
          <w:sz w:val="24"/>
          <w:szCs w:val="24"/>
          <w:lang w:val="pl-PL" w:eastAsia="pl-PL"/>
        </w:rPr>
        <w:t>SZCZEGÓŁOWY OPIS PRZEDMIOTU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4"/>
      </w:tblGrid>
      <w:tr w:rsidR="000C47F3" w:rsidRPr="000C47F3" w14:paraId="580C2528" w14:textId="77777777">
        <w:tc>
          <w:tcPr>
            <w:tcW w:w="10062" w:type="dxa"/>
            <w:shd w:val="clear" w:color="auto" w:fill="F2F2F2"/>
          </w:tcPr>
          <w:p w14:paraId="3CA3C4D4" w14:textId="77777777" w:rsidR="000E4C40" w:rsidRPr="000C47F3" w:rsidRDefault="000E4C40" w:rsidP="00441D43">
            <w:pPr>
              <w:pStyle w:val="Tytu"/>
              <w:rPr>
                <w:rFonts w:ascii="Open Sans" w:eastAsia="TimesNewRomanPS-BoldMT" w:hAnsi="Open Sans" w:cs="Open Sans"/>
                <w:iCs/>
                <w:sz w:val="24"/>
                <w:szCs w:val="24"/>
                <w:lang w:val="pl-PL" w:eastAsia="pl-PL"/>
              </w:rPr>
            </w:pPr>
            <w:r w:rsidRPr="000C47F3">
              <w:rPr>
                <w:rFonts w:ascii="Open Sans" w:eastAsia="TimesNewRomanPS-BoldMT" w:hAnsi="Open Sans" w:cs="Open Sans"/>
                <w:iCs/>
                <w:sz w:val="24"/>
                <w:szCs w:val="24"/>
                <w:lang w:val="pl-PL" w:eastAsia="pl-PL"/>
              </w:rPr>
              <w:t xml:space="preserve">Prace związane ze zwalczaniem skutków zimy </w:t>
            </w:r>
          </w:p>
          <w:p w14:paraId="71C2C4FD" w14:textId="77777777" w:rsidR="000E4C40" w:rsidRPr="000C47F3" w:rsidRDefault="000E4C40" w:rsidP="00441D43">
            <w:pPr>
              <w:pStyle w:val="Tytu"/>
              <w:rPr>
                <w:rFonts w:ascii="Open Sans" w:eastAsia="TimesNewRomanPS-BoldMT" w:hAnsi="Open Sans" w:cs="Open Sans"/>
                <w:iCs/>
                <w:sz w:val="20"/>
                <w:lang w:val="pl-PL" w:eastAsia="pl-PL"/>
              </w:rPr>
            </w:pPr>
            <w:r w:rsidRPr="000C47F3">
              <w:rPr>
                <w:rFonts w:ascii="Open Sans" w:eastAsia="TimesNewRomanPS-BoldMT" w:hAnsi="Open Sans" w:cs="Open Sans"/>
                <w:iCs/>
                <w:sz w:val="24"/>
                <w:szCs w:val="24"/>
                <w:lang w:val="pl-PL" w:eastAsia="pl-PL"/>
              </w:rPr>
              <w:t xml:space="preserve">w okresie </w:t>
            </w:r>
            <w:r w:rsidR="00531783" w:rsidRPr="000C47F3">
              <w:rPr>
                <w:rFonts w:ascii="Open Sans" w:eastAsia="TimesNewRomanPS-BoldMT" w:hAnsi="Open Sans" w:cs="Open Sans"/>
                <w:iCs/>
                <w:sz w:val="24"/>
                <w:szCs w:val="24"/>
                <w:lang w:val="pl-PL" w:eastAsia="pl-PL"/>
              </w:rPr>
              <w:t xml:space="preserve">od daty podpisania umowy </w:t>
            </w:r>
            <w:r w:rsidRPr="000C47F3">
              <w:rPr>
                <w:rFonts w:ascii="Open Sans" w:eastAsia="TimesNewRomanPS-BoldMT" w:hAnsi="Open Sans" w:cs="Open Sans"/>
                <w:iCs/>
                <w:sz w:val="24"/>
                <w:szCs w:val="24"/>
                <w:lang w:val="pl-PL" w:eastAsia="pl-PL"/>
              </w:rPr>
              <w:t>do 31 marca 202</w:t>
            </w:r>
            <w:r w:rsidR="005C6DBA" w:rsidRPr="000C47F3">
              <w:rPr>
                <w:rFonts w:ascii="Open Sans" w:eastAsia="TimesNewRomanPS-BoldMT" w:hAnsi="Open Sans" w:cs="Open Sans"/>
                <w:iCs/>
                <w:sz w:val="24"/>
                <w:szCs w:val="24"/>
                <w:lang w:val="pl-PL" w:eastAsia="pl-PL"/>
              </w:rPr>
              <w:t>5</w:t>
            </w:r>
            <w:r w:rsidRPr="000C47F3">
              <w:rPr>
                <w:rFonts w:ascii="Open Sans" w:eastAsia="TimesNewRomanPS-BoldMT" w:hAnsi="Open Sans" w:cs="Open Sans"/>
                <w:iCs/>
                <w:sz w:val="24"/>
                <w:szCs w:val="24"/>
                <w:lang w:val="pl-PL" w:eastAsia="pl-PL"/>
              </w:rPr>
              <w:t xml:space="preserve"> roku.</w:t>
            </w:r>
          </w:p>
        </w:tc>
      </w:tr>
    </w:tbl>
    <w:p w14:paraId="64FA4420" w14:textId="77777777" w:rsidR="00A071A4" w:rsidRPr="000C47F3" w:rsidRDefault="00A071A4" w:rsidP="00441D43">
      <w:pPr>
        <w:pStyle w:val="Tytu"/>
        <w:jc w:val="left"/>
        <w:rPr>
          <w:rFonts w:ascii="Open Sans" w:hAnsi="Open Sans" w:cs="Open Sans"/>
          <w:b w:val="0"/>
          <w:bCs/>
          <w:iCs/>
          <w:sz w:val="20"/>
        </w:rPr>
      </w:pPr>
      <w:bookmarkStart w:id="1" w:name="_Hlk42736100"/>
    </w:p>
    <w:p w14:paraId="70145C3C" w14:textId="77777777" w:rsidR="00401544" w:rsidRPr="000C47F3" w:rsidRDefault="00763361" w:rsidP="00441D43">
      <w:pPr>
        <w:pStyle w:val="Tytu"/>
        <w:jc w:val="left"/>
        <w:rPr>
          <w:rFonts w:ascii="Open Sans" w:eastAsia="Cambria" w:hAnsi="Open Sans" w:cs="Open Sans"/>
          <w:sz w:val="20"/>
          <w:lang w:val="pl-PL"/>
        </w:rPr>
      </w:pPr>
      <w:bookmarkStart w:id="2" w:name="_Hlk84439104"/>
      <w:bookmarkStart w:id="3" w:name="_Hlk137433676"/>
      <w:bookmarkStart w:id="4" w:name="_Hlk50179636"/>
      <w:bookmarkEnd w:id="1"/>
      <w:r w:rsidRPr="000C47F3">
        <w:rPr>
          <w:rFonts w:ascii="Open Sans" w:eastAsia="Cambria" w:hAnsi="Open Sans" w:cs="Open Sans"/>
          <w:sz w:val="20"/>
        </w:rPr>
        <w:t>Przedmiotem zamówienia jest</w:t>
      </w:r>
      <w:bookmarkStart w:id="5" w:name="_Hlk84147027"/>
      <w:r w:rsidR="00401544" w:rsidRPr="000C47F3">
        <w:rPr>
          <w:rFonts w:ascii="Open Sans" w:eastAsia="Cambria" w:hAnsi="Open Sans" w:cs="Open Sans"/>
          <w:sz w:val="20"/>
          <w:lang w:val="pl-PL"/>
        </w:rPr>
        <w:t>:</w:t>
      </w:r>
    </w:p>
    <w:p w14:paraId="5823571E" w14:textId="77777777" w:rsidR="005C6DBA" w:rsidRPr="000C47F3" w:rsidRDefault="00763361" w:rsidP="005C6DBA">
      <w:pPr>
        <w:pStyle w:val="Tytu"/>
        <w:rPr>
          <w:rFonts w:ascii="Open Sans" w:hAnsi="Open Sans" w:cs="Open Sans"/>
          <w:b w:val="0"/>
          <w:bCs/>
          <w:sz w:val="20"/>
        </w:rPr>
      </w:pPr>
      <w:r w:rsidRPr="000C47F3">
        <w:rPr>
          <w:rFonts w:ascii="Open Sans" w:hAnsi="Open Sans" w:cs="Open Sans"/>
          <w:b w:val="0"/>
          <w:bCs/>
          <w:sz w:val="20"/>
          <w:lang w:val="pl-PL"/>
        </w:rPr>
        <w:t>„</w:t>
      </w:r>
      <w:r w:rsidRPr="000C47F3">
        <w:rPr>
          <w:rFonts w:ascii="Open Sans" w:hAnsi="Open Sans" w:cs="Open Sans"/>
          <w:b w:val="0"/>
          <w:bCs/>
          <w:sz w:val="20"/>
        </w:rPr>
        <w:t>Usługa mechanicznego odśnieżania: chodników, przejść dla pieszych oraz przystanków autobusowych, na terenie miasta Koszalina, ciągnikiem komunalnym wyposażonym w pług lemieszowy i piaskarkę</w:t>
      </w:r>
    </w:p>
    <w:p w14:paraId="5ED1F456" w14:textId="77777777" w:rsidR="002E725B" w:rsidRPr="000C47F3" w:rsidRDefault="00763361" w:rsidP="005C6DBA">
      <w:pPr>
        <w:pStyle w:val="Tytu"/>
        <w:rPr>
          <w:rFonts w:ascii="Open Sans" w:eastAsia="Cambria" w:hAnsi="Open Sans" w:cs="Open Sans"/>
          <w:sz w:val="20"/>
          <w:lang w:val="pl-PL"/>
        </w:rPr>
      </w:pPr>
      <w:r w:rsidRPr="000C47F3">
        <w:rPr>
          <w:rFonts w:ascii="Open Sans" w:hAnsi="Open Sans" w:cs="Open Sans"/>
          <w:b w:val="0"/>
          <w:bCs/>
          <w:sz w:val="20"/>
        </w:rPr>
        <w:t xml:space="preserve"> w okresie zimowym </w:t>
      </w:r>
      <w:r w:rsidR="00531783" w:rsidRPr="000C47F3">
        <w:rPr>
          <w:rFonts w:ascii="Open Sans" w:hAnsi="Open Sans" w:cs="Open Sans"/>
          <w:b w:val="0"/>
          <w:bCs/>
          <w:sz w:val="20"/>
        </w:rPr>
        <w:t xml:space="preserve">od daty podpisania umowy </w:t>
      </w:r>
      <w:r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Pr="000C47F3">
        <w:rPr>
          <w:rFonts w:ascii="Open Sans" w:hAnsi="Open Sans" w:cs="Open Sans"/>
          <w:b w:val="0"/>
          <w:bCs/>
          <w:sz w:val="20"/>
        </w:rPr>
        <w:t xml:space="preserve"> roku.</w:t>
      </w:r>
      <w:r w:rsidRPr="000C47F3">
        <w:rPr>
          <w:rFonts w:ascii="Open Sans" w:hAnsi="Open Sans" w:cs="Open Sans"/>
          <w:b w:val="0"/>
          <w:bCs/>
          <w:iCs/>
          <w:sz w:val="20"/>
        </w:rPr>
        <w:t>”</w:t>
      </w:r>
      <w:bookmarkEnd w:id="2"/>
      <w:bookmarkEnd w:id="5"/>
    </w:p>
    <w:p w14:paraId="37976A4C" w14:textId="77777777" w:rsidR="00401544" w:rsidRPr="000C47F3" w:rsidRDefault="00401544" w:rsidP="005C6DBA">
      <w:pPr>
        <w:pStyle w:val="Tytu"/>
        <w:rPr>
          <w:rFonts w:ascii="Open Sans" w:hAnsi="Open Sans" w:cs="Open Sans"/>
          <w:b w:val="0"/>
          <w:iCs/>
          <w:sz w:val="20"/>
          <w:lang w:val="pl-PL"/>
        </w:rPr>
      </w:pPr>
      <w:r w:rsidRPr="000C47F3">
        <w:rPr>
          <w:rFonts w:ascii="Open Sans" w:hAnsi="Open Sans" w:cs="Open Sans"/>
          <w:bCs/>
          <w:iCs/>
          <w:sz w:val="20"/>
        </w:rPr>
        <w:t>Opis przedmiotu zamówienia według klasyfikacji CPV:</w:t>
      </w:r>
    </w:p>
    <w:p w14:paraId="46D5C465" w14:textId="77777777" w:rsidR="00401544" w:rsidRPr="000C47F3" w:rsidRDefault="00401544" w:rsidP="005C6DBA">
      <w:pPr>
        <w:pStyle w:val="Tytu"/>
        <w:rPr>
          <w:rFonts w:ascii="Open Sans" w:hAnsi="Open Sans" w:cs="Open Sans"/>
          <w:b w:val="0"/>
          <w:iCs/>
          <w:sz w:val="20"/>
          <w:u w:val="single"/>
        </w:rPr>
      </w:pPr>
      <w:r w:rsidRPr="000C47F3">
        <w:rPr>
          <w:rFonts w:ascii="Open Sans" w:eastAsia="TimesNewRomanPSMT" w:hAnsi="Open Sans" w:cs="Open Sans"/>
          <w:b w:val="0"/>
          <w:sz w:val="20"/>
        </w:rPr>
        <w:t>Kod CPV:</w:t>
      </w:r>
      <w:r w:rsidRPr="000C47F3">
        <w:rPr>
          <w:rFonts w:ascii="Open Sans" w:hAnsi="Open Sans" w:cs="Open Sans"/>
          <w:b w:val="0"/>
          <w:sz w:val="20"/>
        </w:rPr>
        <w:t xml:space="preserve"> 90620000 – 9 - usługi odśnieżania</w:t>
      </w:r>
    </w:p>
    <w:bookmarkEnd w:id="3"/>
    <w:p w14:paraId="11DC27EB" w14:textId="77777777" w:rsidR="00401544" w:rsidRPr="000C47F3" w:rsidRDefault="00401544" w:rsidP="00441D43">
      <w:pPr>
        <w:pStyle w:val="Tytu"/>
        <w:jc w:val="left"/>
        <w:rPr>
          <w:rFonts w:ascii="Open Sans" w:hAnsi="Open Sans" w:cs="Open Sans"/>
          <w:iCs/>
          <w:sz w:val="18"/>
          <w:szCs w:val="18"/>
          <w:lang w:val="pl-PL"/>
        </w:rPr>
      </w:pPr>
    </w:p>
    <w:p w14:paraId="45F411F3"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eastAsia="TimesNewRomanPS-BoldMT" w:hAnsi="Open Sans" w:cs="Open Sans"/>
          <w:b/>
          <w:sz w:val="18"/>
          <w:szCs w:val="18"/>
          <w:u w:val="single"/>
        </w:rPr>
        <w:t>Zadanie nr 1</w:t>
      </w:r>
      <w:r w:rsidR="0084774E" w:rsidRPr="000C47F3">
        <w:rPr>
          <w:rFonts w:ascii="Open Sans" w:eastAsia="TimesNewRomanPS-BoldMT" w:hAnsi="Open Sans" w:cs="Open Sans"/>
          <w:b/>
          <w:sz w:val="18"/>
          <w:szCs w:val="18"/>
          <w:u w:val="single"/>
        </w:rPr>
        <w:t xml:space="preserve"> </w:t>
      </w:r>
      <w:r w:rsidRPr="000C47F3">
        <w:rPr>
          <w:rFonts w:ascii="Open Sans" w:eastAsia="TimesNewRomanPS-BoldMT" w:hAnsi="Open Sans" w:cs="Open Sans"/>
          <w:b/>
          <w:sz w:val="18"/>
          <w:szCs w:val="18"/>
          <w:u w:val="single"/>
        </w:rPr>
        <w:t>CK</w:t>
      </w:r>
    </w:p>
    <w:p w14:paraId="3F617E3B" w14:textId="77777777" w:rsidR="005C6DBA" w:rsidRPr="000C47F3" w:rsidRDefault="000E5D96" w:rsidP="005C6DBA">
      <w:pPr>
        <w:pStyle w:val="Tytu"/>
        <w:jc w:val="both"/>
        <w:rPr>
          <w:rFonts w:ascii="Open Sans" w:hAnsi="Open Sans" w:cs="Open Sans"/>
          <w:b w:val="0"/>
          <w:bCs/>
          <w:sz w:val="18"/>
          <w:szCs w:val="18"/>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005C6DBA"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1A3466F1"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D/1.</w:t>
      </w:r>
    </w:p>
    <w:p w14:paraId="675DE64B" w14:textId="77777777" w:rsidR="000E5D96" w:rsidRPr="000C47F3" w:rsidRDefault="000E5D96" w:rsidP="00441D43">
      <w:pPr>
        <w:pStyle w:val="Tytu"/>
        <w:jc w:val="left"/>
        <w:rPr>
          <w:rFonts w:ascii="Open Sans" w:hAnsi="Open Sans" w:cs="Open Sans"/>
          <w:iCs/>
          <w:sz w:val="18"/>
          <w:szCs w:val="18"/>
          <w:lang w:val="pl-PL"/>
        </w:rPr>
      </w:pPr>
    </w:p>
    <w:bookmarkEnd w:id="4"/>
    <w:p w14:paraId="1858B4AC" w14:textId="77777777" w:rsidR="000E5D96" w:rsidRPr="000C47F3" w:rsidRDefault="000E5D96" w:rsidP="00441D43">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Zadanie nr 2</w:t>
      </w:r>
      <w:r w:rsidR="0084774E" w:rsidRPr="000C47F3">
        <w:rPr>
          <w:rFonts w:ascii="Open Sans" w:eastAsia="TimesNewRomanPS-BoldMT" w:hAnsi="Open Sans" w:cs="Open Sans"/>
          <w:b/>
          <w:sz w:val="18"/>
          <w:szCs w:val="18"/>
          <w:u w:val="single"/>
        </w:rPr>
        <w:t xml:space="preserve"> </w:t>
      </w:r>
      <w:r w:rsidRPr="000C47F3">
        <w:rPr>
          <w:rFonts w:ascii="Open Sans" w:eastAsia="TimesNewRomanPS-BoldMT" w:hAnsi="Open Sans" w:cs="Open Sans"/>
          <w:b/>
          <w:sz w:val="18"/>
          <w:szCs w:val="18"/>
          <w:u w:val="single"/>
        </w:rPr>
        <w:t>CK</w:t>
      </w:r>
    </w:p>
    <w:p w14:paraId="1E17F3C4" w14:textId="77777777" w:rsidR="005C6DBA" w:rsidRPr="000C47F3" w:rsidRDefault="000E5D96" w:rsidP="005C6DBA">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005C6DBA"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17EF7268"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D/2.</w:t>
      </w:r>
    </w:p>
    <w:p w14:paraId="5804CF34" w14:textId="77777777" w:rsidR="000E5D96" w:rsidRPr="000C47F3" w:rsidRDefault="000E5D96" w:rsidP="00441D43">
      <w:pPr>
        <w:spacing w:after="0" w:line="240" w:lineRule="auto"/>
        <w:jc w:val="both"/>
        <w:rPr>
          <w:rFonts w:ascii="Open Sans" w:hAnsi="Open Sans" w:cs="Open Sans"/>
          <w:b/>
          <w:bCs/>
          <w:sz w:val="18"/>
          <w:szCs w:val="18"/>
        </w:rPr>
      </w:pPr>
    </w:p>
    <w:p w14:paraId="4B8DEC69" w14:textId="77777777" w:rsidR="000E5D96" w:rsidRPr="000C47F3" w:rsidRDefault="000E5D96" w:rsidP="00441D43">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Zadanie nr 3</w:t>
      </w:r>
      <w:r w:rsidR="0084774E" w:rsidRPr="000C47F3">
        <w:rPr>
          <w:rFonts w:ascii="Open Sans" w:eastAsia="TimesNewRomanPS-BoldMT" w:hAnsi="Open Sans" w:cs="Open Sans"/>
          <w:b/>
          <w:sz w:val="18"/>
          <w:szCs w:val="18"/>
          <w:u w:val="single"/>
        </w:rPr>
        <w:t xml:space="preserve"> </w:t>
      </w:r>
      <w:r w:rsidRPr="000C47F3">
        <w:rPr>
          <w:rFonts w:ascii="Open Sans" w:eastAsia="TimesNewRomanPS-BoldMT" w:hAnsi="Open Sans" w:cs="Open Sans"/>
          <w:b/>
          <w:sz w:val="18"/>
          <w:szCs w:val="18"/>
          <w:u w:val="single"/>
        </w:rPr>
        <w:t>CK</w:t>
      </w:r>
    </w:p>
    <w:p w14:paraId="1EB34EEA" w14:textId="77777777" w:rsidR="005C6DBA" w:rsidRPr="000C47F3" w:rsidRDefault="006D55BB" w:rsidP="005C6DBA">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005C6DBA"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5FE72785"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D/3.</w:t>
      </w:r>
    </w:p>
    <w:p w14:paraId="41E40237" w14:textId="77777777" w:rsidR="008712E1" w:rsidRPr="000C47F3" w:rsidRDefault="008712E1" w:rsidP="00441D43">
      <w:pPr>
        <w:pStyle w:val="Tytu"/>
        <w:jc w:val="both"/>
        <w:rPr>
          <w:rFonts w:ascii="Open Sans" w:hAnsi="Open Sans" w:cs="Open Sans"/>
          <w:b w:val="0"/>
          <w:bCs/>
          <w:sz w:val="18"/>
          <w:szCs w:val="18"/>
        </w:rPr>
      </w:pPr>
    </w:p>
    <w:p w14:paraId="6335DD35" w14:textId="77777777" w:rsidR="000E5D96" w:rsidRPr="000C47F3" w:rsidRDefault="000E5D96" w:rsidP="00441D43">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Zadanie nr 4</w:t>
      </w:r>
      <w:r w:rsidR="0084774E" w:rsidRPr="000C47F3">
        <w:rPr>
          <w:rFonts w:ascii="Open Sans" w:eastAsia="TimesNewRomanPS-BoldMT" w:hAnsi="Open Sans" w:cs="Open Sans"/>
          <w:b/>
          <w:sz w:val="18"/>
          <w:szCs w:val="18"/>
          <w:u w:val="single"/>
        </w:rPr>
        <w:t xml:space="preserve"> </w:t>
      </w:r>
      <w:r w:rsidRPr="000C47F3">
        <w:rPr>
          <w:rFonts w:ascii="Open Sans" w:eastAsia="TimesNewRomanPS-BoldMT" w:hAnsi="Open Sans" w:cs="Open Sans"/>
          <w:b/>
          <w:sz w:val="18"/>
          <w:szCs w:val="18"/>
          <w:u w:val="single"/>
        </w:rPr>
        <w:t>CK</w:t>
      </w:r>
    </w:p>
    <w:p w14:paraId="2474234E" w14:textId="77777777" w:rsidR="005C6DBA" w:rsidRPr="000C47F3" w:rsidRDefault="006D55BB" w:rsidP="005C6DBA">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005C6DBA"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167B3424"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D/4.</w:t>
      </w:r>
    </w:p>
    <w:p w14:paraId="0F8C0387" w14:textId="77777777" w:rsidR="000E5D96" w:rsidRPr="000C47F3" w:rsidRDefault="000E5D96" w:rsidP="00441D43">
      <w:pPr>
        <w:pStyle w:val="Tytu"/>
        <w:jc w:val="both"/>
        <w:rPr>
          <w:rFonts w:ascii="Open Sans" w:hAnsi="Open Sans" w:cs="Open Sans"/>
          <w:b w:val="0"/>
          <w:iCs/>
          <w:sz w:val="18"/>
          <w:szCs w:val="18"/>
          <w:u w:val="single"/>
        </w:rPr>
      </w:pPr>
    </w:p>
    <w:p w14:paraId="096FF93C" w14:textId="77777777" w:rsidR="000E5D96" w:rsidRPr="000C47F3" w:rsidRDefault="000E5D96" w:rsidP="00441D43">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Zadanie nr 5</w:t>
      </w:r>
      <w:r w:rsidR="0084774E" w:rsidRPr="000C47F3">
        <w:rPr>
          <w:rFonts w:ascii="Open Sans" w:eastAsia="TimesNewRomanPS-BoldMT" w:hAnsi="Open Sans" w:cs="Open Sans"/>
          <w:b/>
          <w:sz w:val="18"/>
          <w:szCs w:val="18"/>
          <w:u w:val="single"/>
        </w:rPr>
        <w:t xml:space="preserve"> </w:t>
      </w:r>
      <w:r w:rsidRPr="000C47F3">
        <w:rPr>
          <w:rFonts w:ascii="Open Sans" w:eastAsia="TimesNewRomanPS-BoldMT" w:hAnsi="Open Sans" w:cs="Open Sans"/>
          <w:b/>
          <w:sz w:val="18"/>
          <w:szCs w:val="18"/>
          <w:u w:val="single"/>
        </w:rPr>
        <w:t>CK</w:t>
      </w:r>
    </w:p>
    <w:p w14:paraId="27B92633" w14:textId="77777777" w:rsidR="005C6DBA" w:rsidRPr="000C47F3" w:rsidRDefault="006D55BB" w:rsidP="005C6DBA">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na terenie miasta Koszalina, ciągnikiem komunalnym wyposażonym w pług lemieszowy i piaskarkę</w:t>
      </w:r>
      <w:r w:rsidR="005C6DBA" w:rsidRPr="000C47F3">
        <w:rPr>
          <w:rFonts w:ascii="Open Sans" w:hAnsi="Open Sans" w:cs="Open Sans"/>
          <w:b w:val="0"/>
          <w:bCs/>
          <w:sz w:val="20"/>
        </w:rPr>
        <w:t xml:space="preserve"> 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04FB3D3C"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D/5.</w:t>
      </w:r>
    </w:p>
    <w:p w14:paraId="3568DDF2" w14:textId="77777777" w:rsidR="000E5D96" w:rsidRPr="000C47F3" w:rsidRDefault="000E5D96" w:rsidP="00441D43">
      <w:pPr>
        <w:spacing w:after="0" w:line="240" w:lineRule="auto"/>
        <w:jc w:val="both"/>
        <w:rPr>
          <w:rFonts w:ascii="Open Sans" w:hAnsi="Open Sans" w:cs="Open Sans"/>
          <w:b/>
          <w:sz w:val="18"/>
          <w:szCs w:val="18"/>
        </w:rPr>
      </w:pPr>
    </w:p>
    <w:p w14:paraId="13175AC5" w14:textId="77777777" w:rsidR="000E5D96" w:rsidRPr="000C47F3" w:rsidRDefault="000E5D96" w:rsidP="00441D43">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Zadanie nr 6</w:t>
      </w:r>
      <w:r w:rsidR="0084774E" w:rsidRPr="000C47F3">
        <w:rPr>
          <w:rFonts w:ascii="Open Sans" w:eastAsia="TimesNewRomanPS-BoldMT" w:hAnsi="Open Sans" w:cs="Open Sans"/>
          <w:b/>
          <w:sz w:val="18"/>
          <w:szCs w:val="18"/>
          <w:u w:val="single"/>
        </w:rPr>
        <w:t xml:space="preserve"> </w:t>
      </w:r>
      <w:r w:rsidRPr="000C47F3">
        <w:rPr>
          <w:rFonts w:ascii="Open Sans" w:eastAsia="TimesNewRomanPS-BoldMT" w:hAnsi="Open Sans" w:cs="Open Sans"/>
          <w:b/>
          <w:sz w:val="18"/>
          <w:szCs w:val="18"/>
          <w:u w:val="single"/>
        </w:rPr>
        <w:t>CK</w:t>
      </w:r>
    </w:p>
    <w:p w14:paraId="0201E07B" w14:textId="77777777" w:rsidR="006D55BB" w:rsidRPr="000C47F3" w:rsidRDefault="006D55BB" w:rsidP="00441D43">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005C6DBA"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do 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1D0D88E8" w14:textId="77777777" w:rsidR="000E5D96" w:rsidRPr="000C47F3" w:rsidRDefault="000E5D96" w:rsidP="00441D43">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D/6.</w:t>
      </w:r>
    </w:p>
    <w:p w14:paraId="2B49E4EE" w14:textId="77777777" w:rsidR="00E42C83" w:rsidRPr="000C47F3" w:rsidRDefault="00E42C83" w:rsidP="00441D43">
      <w:pPr>
        <w:spacing w:after="0" w:line="240" w:lineRule="auto"/>
        <w:rPr>
          <w:rFonts w:ascii="Open Sans" w:hAnsi="Open Sans" w:cs="Open Sans"/>
          <w:b/>
          <w:sz w:val="18"/>
          <w:szCs w:val="18"/>
        </w:rPr>
      </w:pPr>
    </w:p>
    <w:p w14:paraId="4CE0553A" w14:textId="77777777" w:rsidR="00401544" w:rsidRPr="000C47F3" w:rsidRDefault="00401544" w:rsidP="00441D43">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Zadanie nr 7 CK</w:t>
      </w:r>
    </w:p>
    <w:p w14:paraId="553278F2" w14:textId="77777777" w:rsidR="005C6DBA" w:rsidRPr="000C47F3" w:rsidRDefault="00401544" w:rsidP="005C6DBA">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005C6DBA"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005C6DBA" w:rsidRPr="000C47F3">
        <w:rPr>
          <w:rFonts w:ascii="Open Sans" w:hAnsi="Open Sans" w:cs="Open Sans"/>
          <w:b w:val="0"/>
          <w:bCs/>
          <w:sz w:val="20"/>
        </w:rPr>
        <w:t>31 marca 202</w:t>
      </w:r>
      <w:r w:rsidR="005C6DBA" w:rsidRPr="000C47F3">
        <w:rPr>
          <w:rFonts w:ascii="Open Sans" w:hAnsi="Open Sans" w:cs="Open Sans"/>
          <w:b w:val="0"/>
          <w:bCs/>
          <w:sz w:val="20"/>
          <w:lang w:val="pl-PL"/>
        </w:rPr>
        <w:t>5</w:t>
      </w:r>
      <w:r w:rsidR="005C6DBA" w:rsidRPr="000C47F3">
        <w:rPr>
          <w:rFonts w:ascii="Open Sans" w:hAnsi="Open Sans" w:cs="Open Sans"/>
          <w:b w:val="0"/>
          <w:bCs/>
          <w:sz w:val="20"/>
        </w:rPr>
        <w:t xml:space="preserve"> roku.</w:t>
      </w:r>
      <w:r w:rsidR="005C6DBA" w:rsidRPr="000C47F3">
        <w:rPr>
          <w:rFonts w:ascii="Open Sans" w:hAnsi="Open Sans" w:cs="Open Sans"/>
          <w:b w:val="0"/>
          <w:bCs/>
          <w:iCs/>
          <w:sz w:val="20"/>
        </w:rPr>
        <w:t>”</w:t>
      </w:r>
    </w:p>
    <w:p w14:paraId="0C56C4D1" w14:textId="77777777" w:rsidR="00401544" w:rsidRPr="000C47F3" w:rsidRDefault="00401544" w:rsidP="00441D43">
      <w:pPr>
        <w:spacing w:after="0" w:line="240" w:lineRule="auto"/>
        <w:jc w:val="both"/>
        <w:rPr>
          <w:rFonts w:ascii="Open Sans" w:hAnsi="Open Sans" w:cs="Open Sans"/>
          <w:b/>
          <w:bCs/>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D/7.</w:t>
      </w:r>
    </w:p>
    <w:p w14:paraId="77C944CA" w14:textId="77777777" w:rsidR="00705725" w:rsidRPr="000C47F3" w:rsidRDefault="00705725" w:rsidP="00441D43">
      <w:pPr>
        <w:spacing w:after="0" w:line="240" w:lineRule="auto"/>
        <w:jc w:val="both"/>
        <w:rPr>
          <w:rFonts w:ascii="Open Sans" w:hAnsi="Open Sans" w:cs="Open Sans"/>
          <w:b/>
          <w:bCs/>
          <w:sz w:val="18"/>
          <w:szCs w:val="18"/>
        </w:rPr>
      </w:pPr>
    </w:p>
    <w:p w14:paraId="7F60E26E" w14:textId="77777777" w:rsidR="00705725" w:rsidRPr="000C47F3" w:rsidRDefault="00705725" w:rsidP="00705725">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lastRenderedPageBreak/>
        <w:t xml:space="preserve">Zadanie nr </w:t>
      </w:r>
      <w:r w:rsidR="00A245C2" w:rsidRPr="000C47F3">
        <w:rPr>
          <w:rFonts w:ascii="Open Sans" w:eastAsia="TimesNewRomanPS-BoldMT" w:hAnsi="Open Sans" w:cs="Open Sans"/>
          <w:b/>
          <w:sz w:val="18"/>
          <w:szCs w:val="18"/>
          <w:u w:val="single"/>
        </w:rPr>
        <w:t xml:space="preserve">8 </w:t>
      </w:r>
      <w:r w:rsidRPr="000C47F3">
        <w:rPr>
          <w:rFonts w:ascii="Open Sans" w:eastAsia="TimesNewRomanPS-BoldMT" w:hAnsi="Open Sans" w:cs="Open Sans"/>
          <w:b/>
          <w:sz w:val="18"/>
          <w:szCs w:val="18"/>
          <w:u w:val="single"/>
        </w:rPr>
        <w:t>CK</w:t>
      </w:r>
    </w:p>
    <w:p w14:paraId="42DB8947" w14:textId="77777777" w:rsidR="00705725" w:rsidRPr="000C47F3" w:rsidRDefault="00705725" w:rsidP="00705725">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Pr="000C47F3">
        <w:rPr>
          <w:rFonts w:ascii="Open Sans" w:hAnsi="Open Sans" w:cs="Open Sans"/>
          <w:b w:val="0"/>
          <w:bCs/>
          <w:sz w:val="20"/>
        </w:rPr>
        <w:t>do 31 marca 202</w:t>
      </w:r>
      <w:r w:rsidRPr="000C47F3">
        <w:rPr>
          <w:rFonts w:ascii="Open Sans" w:hAnsi="Open Sans" w:cs="Open Sans"/>
          <w:b w:val="0"/>
          <w:bCs/>
          <w:sz w:val="20"/>
          <w:lang w:val="pl-PL"/>
        </w:rPr>
        <w:t>5</w:t>
      </w:r>
      <w:r w:rsidRPr="000C47F3">
        <w:rPr>
          <w:rFonts w:ascii="Open Sans" w:hAnsi="Open Sans" w:cs="Open Sans"/>
          <w:b w:val="0"/>
          <w:bCs/>
          <w:sz w:val="20"/>
        </w:rPr>
        <w:t xml:space="preserve"> roku.</w:t>
      </w:r>
      <w:r w:rsidRPr="000C47F3">
        <w:rPr>
          <w:rFonts w:ascii="Open Sans" w:hAnsi="Open Sans" w:cs="Open Sans"/>
          <w:b w:val="0"/>
          <w:bCs/>
          <w:iCs/>
          <w:sz w:val="20"/>
        </w:rPr>
        <w:t>”</w:t>
      </w:r>
    </w:p>
    <w:p w14:paraId="7B2E313F" w14:textId="77777777" w:rsidR="00705725" w:rsidRPr="000C47F3" w:rsidRDefault="00705725" w:rsidP="00705725">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w:t>
      </w:r>
      <w:r w:rsidR="00A245C2" w:rsidRPr="000C47F3">
        <w:rPr>
          <w:rFonts w:ascii="Open Sans" w:hAnsi="Open Sans" w:cs="Open Sans"/>
          <w:b/>
          <w:bCs/>
          <w:sz w:val="18"/>
          <w:szCs w:val="18"/>
        </w:rPr>
        <w:t>8</w:t>
      </w:r>
      <w:r w:rsidRPr="000C47F3">
        <w:rPr>
          <w:rFonts w:ascii="Open Sans" w:hAnsi="Open Sans" w:cs="Open Sans"/>
          <w:b/>
          <w:bCs/>
          <w:sz w:val="18"/>
          <w:szCs w:val="18"/>
        </w:rPr>
        <w:t>.</w:t>
      </w:r>
    </w:p>
    <w:p w14:paraId="36243087" w14:textId="77777777" w:rsidR="00705725" w:rsidRPr="000C47F3" w:rsidRDefault="00705725" w:rsidP="00441D43">
      <w:pPr>
        <w:spacing w:after="0" w:line="240" w:lineRule="auto"/>
        <w:jc w:val="both"/>
        <w:rPr>
          <w:rFonts w:ascii="Open Sans" w:hAnsi="Open Sans" w:cs="Open Sans"/>
          <w:b/>
          <w:bCs/>
          <w:sz w:val="18"/>
          <w:szCs w:val="18"/>
        </w:rPr>
      </w:pPr>
    </w:p>
    <w:p w14:paraId="25668196" w14:textId="77777777" w:rsidR="00705725" w:rsidRPr="000C47F3" w:rsidRDefault="00705725" w:rsidP="00705725">
      <w:pPr>
        <w:spacing w:after="0" w:line="240" w:lineRule="auto"/>
        <w:jc w:val="both"/>
        <w:rPr>
          <w:rFonts w:ascii="Open Sans" w:eastAsia="TimesNewRomanPS-BoldMT" w:hAnsi="Open Sans" w:cs="Open Sans"/>
          <w:b/>
          <w:sz w:val="18"/>
          <w:szCs w:val="18"/>
          <w:u w:val="single"/>
        </w:rPr>
      </w:pPr>
      <w:r w:rsidRPr="000C47F3">
        <w:rPr>
          <w:rFonts w:ascii="Open Sans" w:eastAsia="TimesNewRomanPS-BoldMT" w:hAnsi="Open Sans" w:cs="Open Sans"/>
          <w:b/>
          <w:sz w:val="18"/>
          <w:szCs w:val="18"/>
          <w:u w:val="single"/>
        </w:rPr>
        <w:t xml:space="preserve">Zadanie nr </w:t>
      </w:r>
      <w:r w:rsidR="00A245C2" w:rsidRPr="000C47F3">
        <w:rPr>
          <w:rFonts w:ascii="Open Sans" w:eastAsia="TimesNewRomanPS-BoldMT" w:hAnsi="Open Sans" w:cs="Open Sans"/>
          <w:b/>
          <w:sz w:val="18"/>
          <w:szCs w:val="18"/>
          <w:u w:val="single"/>
        </w:rPr>
        <w:t>9</w:t>
      </w:r>
      <w:r w:rsidRPr="000C47F3">
        <w:rPr>
          <w:rFonts w:ascii="Open Sans" w:eastAsia="TimesNewRomanPS-BoldMT" w:hAnsi="Open Sans" w:cs="Open Sans"/>
          <w:b/>
          <w:sz w:val="18"/>
          <w:szCs w:val="18"/>
          <w:u w:val="single"/>
        </w:rPr>
        <w:t xml:space="preserve"> CK</w:t>
      </w:r>
    </w:p>
    <w:p w14:paraId="68862976" w14:textId="77777777" w:rsidR="00705725" w:rsidRPr="000C47F3" w:rsidRDefault="00705725" w:rsidP="00705725">
      <w:pPr>
        <w:pStyle w:val="Tytu"/>
        <w:jc w:val="both"/>
        <w:rPr>
          <w:rFonts w:ascii="Open Sans" w:eastAsia="Cambria" w:hAnsi="Open Sans" w:cs="Open Sans"/>
          <w:sz w:val="20"/>
          <w:lang w:val="pl-PL"/>
        </w:rPr>
      </w:pPr>
      <w:r w:rsidRPr="000C47F3">
        <w:rPr>
          <w:rFonts w:ascii="Open Sans" w:hAnsi="Open Sans" w:cs="Open Sans"/>
          <w:b w:val="0"/>
          <w:bCs/>
          <w:sz w:val="18"/>
          <w:szCs w:val="18"/>
          <w:lang w:val="pl-PL"/>
        </w:rPr>
        <w:t>„</w:t>
      </w:r>
      <w:r w:rsidRPr="000C47F3">
        <w:rPr>
          <w:rFonts w:ascii="Open Sans" w:hAnsi="Open Sans" w:cs="Open Sans"/>
          <w:b w:val="0"/>
          <w:bCs/>
          <w:sz w:val="18"/>
          <w:szCs w:val="18"/>
        </w:rPr>
        <w:t xml:space="preserve">Usługa mechanicznego odśnieżania: chodników, przejść dla pieszych oraz przystanków autobusowych, </w:t>
      </w:r>
      <w:r w:rsidRPr="000C47F3">
        <w:rPr>
          <w:rFonts w:ascii="Open Sans" w:hAnsi="Open Sans" w:cs="Open Sans"/>
          <w:b w:val="0"/>
          <w:bCs/>
          <w:sz w:val="18"/>
          <w:szCs w:val="18"/>
        </w:rPr>
        <w:br/>
        <w:t xml:space="preserve">na terenie miasta Koszalina, ciągnikiem komunalnym wyposażonym w pług lemieszowy i piaskarkę </w:t>
      </w:r>
      <w:r w:rsidRPr="000C47F3">
        <w:rPr>
          <w:rFonts w:ascii="Open Sans" w:hAnsi="Open Sans" w:cs="Open Sans"/>
          <w:b w:val="0"/>
          <w:bCs/>
          <w:sz w:val="20"/>
        </w:rPr>
        <w:t xml:space="preserve">w okresie zimowym </w:t>
      </w:r>
      <w:r w:rsidR="00531783" w:rsidRPr="000C47F3">
        <w:rPr>
          <w:rFonts w:ascii="Open Sans" w:hAnsi="Open Sans" w:cs="Open Sans"/>
          <w:b w:val="0"/>
          <w:bCs/>
          <w:sz w:val="20"/>
        </w:rPr>
        <w:t xml:space="preserve">od daty podpisania umowy </w:t>
      </w:r>
      <w:r w:rsidRPr="000C47F3">
        <w:rPr>
          <w:rFonts w:ascii="Open Sans" w:hAnsi="Open Sans" w:cs="Open Sans"/>
          <w:b w:val="0"/>
          <w:bCs/>
          <w:sz w:val="20"/>
        </w:rPr>
        <w:t>do 31 marca 202</w:t>
      </w:r>
      <w:r w:rsidRPr="000C47F3">
        <w:rPr>
          <w:rFonts w:ascii="Open Sans" w:hAnsi="Open Sans" w:cs="Open Sans"/>
          <w:b w:val="0"/>
          <w:bCs/>
          <w:sz w:val="20"/>
          <w:lang w:val="pl-PL"/>
        </w:rPr>
        <w:t>5</w:t>
      </w:r>
      <w:r w:rsidRPr="000C47F3">
        <w:rPr>
          <w:rFonts w:ascii="Open Sans" w:hAnsi="Open Sans" w:cs="Open Sans"/>
          <w:b w:val="0"/>
          <w:bCs/>
          <w:sz w:val="20"/>
        </w:rPr>
        <w:t xml:space="preserve"> roku.</w:t>
      </w:r>
      <w:r w:rsidRPr="000C47F3">
        <w:rPr>
          <w:rFonts w:ascii="Open Sans" w:hAnsi="Open Sans" w:cs="Open Sans"/>
          <w:b w:val="0"/>
          <w:bCs/>
          <w:iCs/>
          <w:sz w:val="20"/>
        </w:rPr>
        <w:t>”</w:t>
      </w:r>
    </w:p>
    <w:p w14:paraId="7DF18920" w14:textId="77777777" w:rsidR="00705725" w:rsidRPr="000C47F3" w:rsidRDefault="00705725" w:rsidP="00705725">
      <w:pPr>
        <w:spacing w:after="0" w:line="240" w:lineRule="auto"/>
        <w:jc w:val="both"/>
        <w:rPr>
          <w:rFonts w:ascii="Open Sans" w:hAnsi="Open Sans" w:cs="Open Sans"/>
          <w:b/>
          <w:sz w:val="18"/>
          <w:szCs w:val="18"/>
        </w:rPr>
      </w:pPr>
      <w:r w:rsidRPr="000C47F3">
        <w:rPr>
          <w:rFonts w:ascii="Open Sans" w:hAnsi="Open Sans" w:cs="Open Sans"/>
          <w:sz w:val="18"/>
          <w:szCs w:val="18"/>
        </w:rPr>
        <w:t xml:space="preserve">Wykaz trenów objętych zimowym utrzymaniem: </w:t>
      </w:r>
      <w:r w:rsidRPr="000C47F3">
        <w:rPr>
          <w:rFonts w:ascii="Open Sans" w:hAnsi="Open Sans" w:cs="Open Sans"/>
          <w:b/>
          <w:bCs/>
          <w:sz w:val="18"/>
          <w:szCs w:val="18"/>
        </w:rPr>
        <w:t>Załącznik nr D/</w:t>
      </w:r>
      <w:r w:rsidR="00A245C2" w:rsidRPr="000C47F3">
        <w:rPr>
          <w:rFonts w:ascii="Open Sans" w:hAnsi="Open Sans" w:cs="Open Sans"/>
          <w:b/>
          <w:bCs/>
          <w:sz w:val="18"/>
          <w:szCs w:val="18"/>
        </w:rPr>
        <w:t>9</w:t>
      </w:r>
      <w:r w:rsidRPr="000C47F3">
        <w:rPr>
          <w:rFonts w:ascii="Open Sans" w:hAnsi="Open Sans" w:cs="Open Sans"/>
          <w:b/>
          <w:bCs/>
          <w:sz w:val="18"/>
          <w:szCs w:val="18"/>
        </w:rPr>
        <w:t>.</w:t>
      </w:r>
    </w:p>
    <w:p w14:paraId="36269B18" w14:textId="77777777" w:rsidR="00705725" w:rsidRPr="000C47F3" w:rsidRDefault="00705725" w:rsidP="00441D43">
      <w:pPr>
        <w:spacing w:after="0" w:line="240" w:lineRule="auto"/>
        <w:jc w:val="both"/>
        <w:rPr>
          <w:rFonts w:ascii="Open Sans" w:hAnsi="Open Sans" w:cs="Open Sans"/>
          <w:b/>
          <w:bCs/>
          <w:sz w:val="18"/>
          <w:szCs w:val="18"/>
        </w:rPr>
      </w:pPr>
    </w:p>
    <w:p w14:paraId="0218B4F9" w14:textId="77777777" w:rsidR="00FF1E90" w:rsidRPr="000C47F3" w:rsidRDefault="00FF1E90"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284" w:hanging="284"/>
        <w:jc w:val="left"/>
        <w:rPr>
          <w:rFonts w:ascii="Open Sans" w:hAnsi="Open Sans" w:cs="Open Sans"/>
          <w:bCs/>
          <w:sz w:val="20"/>
        </w:rPr>
      </w:pPr>
      <w:r w:rsidRPr="000C47F3">
        <w:rPr>
          <w:rFonts w:ascii="Open Sans" w:hAnsi="Open Sans" w:cs="Open Sans"/>
          <w:bCs/>
          <w:sz w:val="20"/>
        </w:rPr>
        <w:t>Informacje wstępne</w:t>
      </w:r>
      <w:r w:rsidR="00A97D1A" w:rsidRPr="000C47F3">
        <w:rPr>
          <w:rFonts w:ascii="Open Sans" w:hAnsi="Open Sans" w:cs="Open Sans"/>
          <w:bCs/>
          <w:sz w:val="20"/>
          <w:lang w:val="pl-PL"/>
        </w:rPr>
        <w:t>.</w:t>
      </w:r>
    </w:p>
    <w:p w14:paraId="08E3725A" w14:textId="77777777" w:rsidR="00940FE7" w:rsidRPr="000C47F3" w:rsidRDefault="00940FE7" w:rsidP="00940FE7">
      <w:pPr>
        <w:pStyle w:val="Tytu"/>
        <w:tabs>
          <w:tab w:val="left" w:pos="284"/>
        </w:tabs>
        <w:jc w:val="both"/>
        <w:rPr>
          <w:rFonts w:ascii="Open Sans" w:hAnsi="Open Sans" w:cs="Open Sans"/>
          <w:sz w:val="20"/>
        </w:rPr>
      </w:pPr>
      <w:r w:rsidRPr="000C47F3">
        <w:rPr>
          <w:rFonts w:ascii="Open Sans" w:hAnsi="Open Sans" w:cs="Open Sans"/>
          <w:b w:val="0"/>
          <w:bCs/>
          <w:sz w:val="20"/>
        </w:rPr>
        <w:t>W prowadzonym postępowaniu</w:t>
      </w:r>
      <w:r w:rsidRPr="000C47F3">
        <w:rPr>
          <w:rFonts w:ascii="Open Sans" w:hAnsi="Open Sans" w:cs="Open Sans"/>
          <w:sz w:val="20"/>
        </w:rPr>
        <w:t xml:space="preserve"> </w:t>
      </w:r>
      <w:r w:rsidRPr="000C47F3">
        <w:rPr>
          <w:rFonts w:ascii="Open Sans" w:hAnsi="Open Sans" w:cs="Open Sans"/>
          <w:b w:val="0"/>
          <w:sz w:val="20"/>
        </w:rPr>
        <w:t>Zamawiający:</w:t>
      </w:r>
    </w:p>
    <w:p w14:paraId="18A69B86" w14:textId="77777777" w:rsidR="00940FE7" w:rsidRPr="000C47F3" w:rsidRDefault="00940FE7" w:rsidP="00940FE7">
      <w:pPr>
        <w:pStyle w:val="Tytu"/>
        <w:numPr>
          <w:ilvl w:val="1"/>
          <w:numId w:val="1"/>
        </w:numPr>
        <w:tabs>
          <w:tab w:val="left" w:pos="284"/>
        </w:tabs>
        <w:ind w:left="284" w:hanging="284"/>
        <w:jc w:val="both"/>
        <w:rPr>
          <w:rFonts w:ascii="Open Sans" w:hAnsi="Open Sans" w:cs="Open Sans"/>
          <w:b w:val="0"/>
          <w:sz w:val="20"/>
        </w:rPr>
      </w:pPr>
      <w:r w:rsidRPr="000C47F3">
        <w:rPr>
          <w:rFonts w:ascii="Open Sans" w:hAnsi="Open Sans" w:cs="Open Sans"/>
          <w:b w:val="0"/>
          <w:sz w:val="20"/>
        </w:rPr>
        <w:t xml:space="preserve">Nie dopuszcza możliwości składania </w:t>
      </w:r>
      <w:r w:rsidRPr="000C47F3">
        <w:rPr>
          <w:rFonts w:ascii="Open Sans" w:hAnsi="Open Sans" w:cs="Open Sans"/>
          <w:b w:val="0"/>
          <w:sz w:val="20"/>
          <w:u w:val="single"/>
        </w:rPr>
        <w:t>ofert wariantowych.</w:t>
      </w:r>
      <w:r w:rsidRPr="000C47F3">
        <w:rPr>
          <w:rFonts w:ascii="Open Sans" w:hAnsi="Open Sans" w:cs="Open Sans"/>
          <w:b w:val="0"/>
          <w:sz w:val="20"/>
        </w:rPr>
        <w:t xml:space="preserve"> </w:t>
      </w:r>
    </w:p>
    <w:p w14:paraId="4AA93052" w14:textId="77777777" w:rsidR="00940FE7" w:rsidRPr="000C47F3" w:rsidRDefault="00940FE7" w:rsidP="00940FE7">
      <w:pPr>
        <w:pStyle w:val="Tytu"/>
        <w:numPr>
          <w:ilvl w:val="1"/>
          <w:numId w:val="1"/>
        </w:numPr>
        <w:ind w:left="284" w:hanging="284"/>
        <w:jc w:val="both"/>
        <w:rPr>
          <w:rFonts w:ascii="Open Sans" w:hAnsi="Open Sans" w:cs="Open Sans"/>
          <w:b w:val="0"/>
          <w:sz w:val="20"/>
          <w:u w:val="single"/>
        </w:rPr>
      </w:pPr>
      <w:r w:rsidRPr="000C47F3">
        <w:rPr>
          <w:rFonts w:ascii="Open Sans" w:hAnsi="Open Sans" w:cs="Open Sans"/>
          <w:b w:val="0"/>
          <w:sz w:val="20"/>
        </w:rPr>
        <w:t>Dopuszcza możliwość składania:</w:t>
      </w:r>
      <w:r w:rsidRPr="000C47F3">
        <w:rPr>
          <w:rFonts w:ascii="Open Sans" w:hAnsi="Open Sans" w:cs="Open Sans"/>
          <w:b w:val="0"/>
          <w:sz w:val="20"/>
          <w:u w:val="single"/>
          <w:lang w:val="pl-PL"/>
        </w:rPr>
        <w:t xml:space="preserve"> Ofert częściowych na dowolną ilość zadań.</w:t>
      </w:r>
    </w:p>
    <w:p w14:paraId="57AFA3C6" w14:textId="77777777" w:rsidR="001D10C7" w:rsidRPr="000C47F3" w:rsidRDefault="00940FE7" w:rsidP="001D10C7">
      <w:pPr>
        <w:pStyle w:val="Tytu"/>
        <w:numPr>
          <w:ilvl w:val="1"/>
          <w:numId w:val="1"/>
        </w:numPr>
        <w:ind w:left="284" w:hanging="284"/>
        <w:jc w:val="both"/>
        <w:rPr>
          <w:rFonts w:ascii="Open Sans" w:hAnsi="Open Sans" w:cs="Open Sans"/>
          <w:b w:val="0"/>
          <w:bCs/>
          <w:sz w:val="20"/>
          <w:u w:val="single"/>
        </w:rPr>
      </w:pPr>
      <w:r w:rsidRPr="000C47F3">
        <w:rPr>
          <w:rFonts w:ascii="Open Sans" w:hAnsi="Open Sans" w:cs="Open Sans"/>
          <w:b w:val="0"/>
          <w:bCs/>
          <w:sz w:val="20"/>
        </w:rPr>
        <w:t>Nie przewiduje:</w:t>
      </w:r>
    </w:p>
    <w:p w14:paraId="082ACD55" w14:textId="77777777" w:rsidR="001D10C7" w:rsidRPr="000C47F3" w:rsidRDefault="00940FE7" w:rsidP="001D10C7">
      <w:pPr>
        <w:pStyle w:val="Tytu"/>
        <w:numPr>
          <w:ilvl w:val="1"/>
          <w:numId w:val="50"/>
        </w:numPr>
        <w:jc w:val="both"/>
        <w:rPr>
          <w:rFonts w:ascii="Open Sans" w:hAnsi="Open Sans" w:cs="Open Sans"/>
          <w:b w:val="0"/>
          <w:bCs/>
          <w:sz w:val="20"/>
          <w:u w:val="single"/>
        </w:rPr>
      </w:pPr>
      <w:r w:rsidRPr="000C47F3">
        <w:rPr>
          <w:rFonts w:ascii="Open Sans" w:hAnsi="Open Sans" w:cs="Open Sans"/>
          <w:b w:val="0"/>
          <w:bCs/>
          <w:sz w:val="20"/>
        </w:rPr>
        <w:t xml:space="preserve">Zastosowania </w:t>
      </w:r>
      <w:r w:rsidRPr="000C47F3">
        <w:rPr>
          <w:rFonts w:ascii="Open Sans" w:hAnsi="Open Sans" w:cs="Open Sans"/>
          <w:b w:val="0"/>
          <w:bCs/>
          <w:sz w:val="20"/>
          <w:u w:val="single"/>
        </w:rPr>
        <w:t>aukcji elektronicznej.</w:t>
      </w:r>
      <w:r w:rsidRPr="000C47F3">
        <w:rPr>
          <w:rFonts w:ascii="Open Sans" w:hAnsi="Open Sans" w:cs="Open Sans"/>
          <w:b w:val="0"/>
          <w:bCs/>
          <w:sz w:val="20"/>
        </w:rPr>
        <w:t xml:space="preserve"> </w:t>
      </w:r>
    </w:p>
    <w:p w14:paraId="6D13E6A8" w14:textId="77777777" w:rsidR="00940FE7" w:rsidRPr="000C47F3" w:rsidRDefault="00940FE7" w:rsidP="001D10C7">
      <w:pPr>
        <w:pStyle w:val="Tytu"/>
        <w:numPr>
          <w:ilvl w:val="1"/>
          <w:numId w:val="50"/>
        </w:numPr>
        <w:jc w:val="both"/>
        <w:rPr>
          <w:rFonts w:ascii="Open Sans" w:hAnsi="Open Sans" w:cs="Open Sans"/>
          <w:b w:val="0"/>
          <w:bCs/>
          <w:sz w:val="20"/>
          <w:u w:val="single"/>
        </w:rPr>
      </w:pPr>
      <w:r w:rsidRPr="000C47F3">
        <w:rPr>
          <w:rFonts w:ascii="Open Sans" w:hAnsi="Open Sans" w:cs="Open Sans"/>
          <w:b w:val="0"/>
          <w:bCs/>
          <w:sz w:val="20"/>
          <w:u w:val="single"/>
        </w:rPr>
        <w:t>Zwrotu kosztów</w:t>
      </w:r>
      <w:r w:rsidRPr="000C47F3">
        <w:rPr>
          <w:rFonts w:ascii="Open Sans" w:hAnsi="Open Sans" w:cs="Open Sans"/>
          <w:b w:val="0"/>
          <w:bCs/>
          <w:sz w:val="20"/>
        </w:rPr>
        <w:t xml:space="preserve"> udziału w postępowaniu.</w:t>
      </w:r>
    </w:p>
    <w:p w14:paraId="2F849E63" w14:textId="77777777" w:rsidR="00940FE7" w:rsidRPr="000C47F3" w:rsidRDefault="00940FE7" w:rsidP="00940FE7">
      <w:pPr>
        <w:pStyle w:val="Tytu"/>
        <w:numPr>
          <w:ilvl w:val="1"/>
          <w:numId w:val="1"/>
        </w:numPr>
        <w:ind w:left="284" w:hanging="284"/>
        <w:jc w:val="both"/>
        <w:rPr>
          <w:rFonts w:ascii="Open Sans" w:hAnsi="Open Sans" w:cs="Open Sans"/>
          <w:b w:val="0"/>
          <w:bCs/>
          <w:sz w:val="20"/>
          <w:u w:val="single"/>
        </w:rPr>
      </w:pPr>
      <w:r w:rsidRPr="000C47F3">
        <w:rPr>
          <w:rFonts w:ascii="Open Sans" w:hAnsi="Open Sans" w:cs="Open Sans"/>
          <w:b w:val="0"/>
          <w:bCs/>
          <w:sz w:val="20"/>
        </w:rPr>
        <w:t xml:space="preserve">Wymaga, zgodnie z art. 95 ustawy PZP, zatrudnienia przez Wykonawcę lub Podwykonawcę na podstawie umowy o pracę (na pełny etat, w oparciu o umowę o pracę w sposób określony w art. 22 §1 ustawy z dnia 26 czerwca 1974 r. - Kodeks Pracy (Dz. U. z 2020 r. poz. 1320) osób wykonujących czynności w zakresie realizacji zamówienia. </w:t>
      </w:r>
    </w:p>
    <w:p w14:paraId="0DBD106A" w14:textId="77777777" w:rsidR="00940FE7" w:rsidRPr="000C47F3" w:rsidRDefault="00940FE7" w:rsidP="00940FE7">
      <w:pPr>
        <w:pStyle w:val="Tytu"/>
        <w:numPr>
          <w:ilvl w:val="1"/>
          <w:numId w:val="1"/>
        </w:numPr>
        <w:ind w:left="284" w:hanging="284"/>
        <w:jc w:val="both"/>
        <w:rPr>
          <w:rFonts w:ascii="Open Sans" w:hAnsi="Open Sans" w:cs="Open Sans"/>
          <w:b w:val="0"/>
          <w:bCs/>
          <w:sz w:val="20"/>
          <w:u w:val="single"/>
        </w:rPr>
      </w:pPr>
      <w:r w:rsidRPr="000C47F3">
        <w:rPr>
          <w:rFonts w:ascii="Open Sans" w:hAnsi="Open Sans" w:cs="Open Sans"/>
          <w:b w:val="0"/>
          <w:bCs/>
          <w:sz w:val="20"/>
        </w:rPr>
        <w:t xml:space="preserve">Informuje, że wszelkie rozliczenia między stronami, tj. między Zamawiającym, a Wykonawcą będą prowadzone w PLN. </w:t>
      </w:r>
    </w:p>
    <w:p w14:paraId="292B5AD2" w14:textId="77777777" w:rsidR="00940FE7" w:rsidRPr="000C47F3" w:rsidRDefault="00940FE7" w:rsidP="00940FE7">
      <w:pPr>
        <w:pStyle w:val="Tytu"/>
        <w:numPr>
          <w:ilvl w:val="1"/>
          <w:numId w:val="1"/>
        </w:numPr>
        <w:ind w:left="284" w:hanging="284"/>
        <w:jc w:val="both"/>
        <w:rPr>
          <w:rFonts w:ascii="Open Sans" w:hAnsi="Open Sans" w:cs="Open Sans"/>
          <w:b w:val="0"/>
          <w:bCs/>
          <w:sz w:val="20"/>
          <w:u w:val="single"/>
        </w:rPr>
      </w:pPr>
      <w:r w:rsidRPr="000C47F3">
        <w:rPr>
          <w:rFonts w:ascii="Open Sans" w:hAnsi="Open Sans" w:cs="Open Sans"/>
          <w:b w:val="0"/>
          <w:bCs/>
          <w:sz w:val="20"/>
        </w:rPr>
        <w:t xml:space="preserve">Nie przewiduje wymagań, o których jest mowa w art. 96 ust. 1 ustawy PZP. </w:t>
      </w:r>
    </w:p>
    <w:p w14:paraId="7F47F97C" w14:textId="77777777" w:rsidR="00940FE7" w:rsidRPr="000C47F3" w:rsidRDefault="00940FE7" w:rsidP="00940FE7">
      <w:pPr>
        <w:pStyle w:val="Tytu"/>
        <w:numPr>
          <w:ilvl w:val="1"/>
          <w:numId w:val="1"/>
        </w:numPr>
        <w:ind w:left="284" w:hanging="284"/>
        <w:jc w:val="both"/>
        <w:rPr>
          <w:rFonts w:ascii="Open Sans" w:hAnsi="Open Sans" w:cs="Open Sans"/>
          <w:b w:val="0"/>
          <w:bCs/>
          <w:sz w:val="20"/>
          <w:u w:val="single"/>
        </w:rPr>
      </w:pPr>
      <w:r w:rsidRPr="000C47F3">
        <w:rPr>
          <w:rFonts w:ascii="Open Sans" w:hAnsi="Open Sans" w:cs="Open Sans"/>
          <w:b w:val="0"/>
          <w:bCs/>
          <w:sz w:val="20"/>
        </w:rPr>
        <w:t xml:space="preserve">Najpierw dokonuje oceny ofert, a następnie będzie badał, czy Wykonawca, którego oferta została oceniona jako najkorzystniejsza, nie podlega wykluczeniu oraz spełnia warunki udziału w postępowaniu, zgodnie z art. 139 ust.1 ustawy PZP. </w:t>
      </w:r>
    </w:p>
    <w:p w14:paraId="073B0A07" w14:textId="77777777" w:rsidR="00763361" w:rsidRPr="000C47F3" w:rsidRDefault="00763361" w:rsidP="00441D43">
      <w:pPr>
        <w:widowControl w:val="0"/>
        <w:overflowPunct w:val="0"/>
        <w:autoSpaceDE w:val="0"/>
        <w:autoSpaceDN w:val="0"/>
        <w:adjustRightInd w:val="0"/>
        <w:spacing w:after="0" w:line="240" w:lineRule="auto"/>
        <w:jc w:val="both"/>
        <w:rPr>
          <w:rFonts w:ascii="Open Sans" w:hAnsi="Open Sans" w:cs="Open Sans"/>
          <w:sz w:val="20"/>
          <w:szCs w:val="20"/>
        </w:rPr>
      </w:pPr>
    </w:p>
    <w:p w14:paraId="7EFC6B4E" w14:textId="77777777" w:rsidR="000648F4" w:rsidRPr="000C47F3" w:rsidRDefault="000648F4"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284" w:hanging="284"/>
        <w:jc w:val="left"/>
        <w:rPr>
          <w:rFonts w:ascii="Open Sans" w:hAnsi="Open Sans" w:cs="Open Sans"/>
          <w:bCs/>
          <w:sz w:val="20"/>
        </w:rPr>
      </w:pPr>
      <w:r w:rsidRPr="000C47F3">
        <w:rPr>
          <w:rFonts w:ascii="Open Sans" w:hAnsi="Open Sans" w:cs="Open Sans"/>
          <w:bCs/>
          <w:sz w:val="20"/>
        </w:rPr>
        <w:t xml:space="preserve">Informacje </w:t>
      </w:r>
      <w:r w:rsidRPr="000C47F3">
        <w:rPr>
          <w:rFonts w:ascii="Open Sans" w:hAnsi="Open Sans" w:cs="Open Sans"/>
          <w:sz w:val="20"/>
        </w:rPr>
        <w:t>dodatkowe</w:t>
      </w:r>
      <w:r w:rsidR="00A97D1A" w:rsidRPr="000C47F3">
        <w:rPr>
          <w:rFonts w:ascii="Open Sans" w:hAnsi="Open Sans" w:cs="Open Sans"/>
          <w:sz w:val="20"/>
          <w:lang w:val="pl-PL"/>
        </w:rPr>
        <w:t>.</w:t>
      </w:r>
    </w:p>
    <w:p w14:paraId="31B9E983" w14:textId="77777777" w:rsidR="006E2CF2" w:rsidRPr="000C47F3" w:rsidRDefault="006E2CF2" w:rsidP="006E2CF2">
      <w:pPr>
        <w:widowControl w:val="0"/>
        <w:pBdr>
          <w:top w:val="nil"/>
          <w:left w:val="nil"/>
          <w:bottom w:val="nil"/>
          <w:right w:val="nil"/>
          <w:between w:val="nil"/>
        </w:pBdr>
        <w:tabs>
          <w:tab w:val="left" w:pos="284"/>
          <w:tab w:val="left" w:pos="851"/>
        </w:tabs>
        <w:spacing w:after="0" w:line="240" w:lineRule="auto"/>
        <w:jc w:val="both"/>
        <w:rPr>
          <w:rFonts w:ascii="Open Sans" w:eastAsia="Open Sans" w:hAnsi="Open Sans" w:cs="Open Sans"/>
          <w:sz w:val="20"/>
          <w:szCs w:val="20"/>
        </w:rPr>
      </w:pPr>
      <w:r w:rsidRPr="000C47F3">
        <w:rPr>
          <w:rFonts w:ascii="Open Sans" w:eastAsia="Open Sans" w:hAnsi="Open Sans" w:cs="Open Sans"/>
          <w:sz w:val="20"/>
          <w:szCs w:val="20"/>
        </w:rPr>
        <w:t>Zaleca się, aby Wykonawca zdobył na swoją odpowiedzialność i ryzyko wszelkie dodatkowe informacje, które mogą być konieczne do przygotowania oferty, zawarcia umowy i wykonania przedmiotu zamówienia.</w:t>
      </w:r>
    </w:p>
    <w:p w14:paraId="25657D52" w14:textId="77777777" w:rsidR="00202BA3" w:rsidRPr="000C47F3" w:rsidRDefault="00202BA3" w:rsidP="00441D43">
      <w:pPr>
        <w:widowControl w:val="0"/>
        <w:tabs>
          <w:tab w:val="left" w:pos="284"/>
          <w:tab w:val="left" w:pos="851"/>
        </w:tabs>
        <w:overflowPunct w:val="0"/>
        <w:autoSpaceDE w:val="0"/>
        <w:autoSpaceDN w:val="0"/>
        <w:adjustRightInd w:val="0"/>
        <w:spacing w:after="0" w:line="240" w:lineRule="auto"/>
        <w:jc w:val="both"/>
        <w:rPr>
          <w:rFonts w:ascii="Open Sans" w:hAnsi="Open Sans" w:cs="Open Sans"/>
          <w:bCs/>
          <w:sz w:val="20"/>
          <w:szCs w:val="20"/>
        </w:rPr>
      </w:pPr>
    </w:p>
    <w:p w14:paraId="41857F71" w14:textId="77777777" w:rsidR="00F21C8E" w:rsidRPr="000C47F3" w:rsidRDefault="00F21C8E"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284" w:hanging="284"/>
        <w:jc w:val="left"/>
        <w:rPr>
          <w:rFonts w:ascii="Open Sans" w:hAnsi="Open Sans" w:cs="Open Sans"/>
          <w:bCs/>
          <w:sz w:val="20"/>
        </w:rPr>
      </w:pPr>
      <w:r w:rsidRPr="000C47F3">
        <w:rPr>
          <w:rFonts w:ascii="Open Sans" w:hAnsi="Open Sans" w:cs="Open Sans"/>
          <w:sz w:val="20"/>
        </w:rPr>
        <w:t>Termin realizacji usługi</w:t>
      </w:r>
      <w:r w:rsidR="00A97D1A" w:rsidRPr="000C47F3">
        <w:rPr>
          <w:rFonts w:ascii="Open Sans" w:hAnsi="Open Sans" w:cs="Open Sans"/>
          <w:sz w:val="20"/>
        </w:rPr>
        <w:t>.</w:t>
      </w:r>
    </w:p>
    <w:p w14:paraId="71C002B6" w14:textId="77777777" w:rsidR="006E2CF2" w:rsidRPr="000C47F3" w:rsidRDefault="006E2CF2" w:rsidP="006E2CF2">
      <w:pPr>
        <w:pBdr>
          <w:top w:val="nil"/>
          <w:left w:val="nil"/>
          <w:bottom w:val="nil"/>
          <w:right w:val="nil"/>
          <w:between w:val="nil"/>
        </w:pBdr>
        <w:tabs>
          <w:tab w:val="left" w:pos="284"/>
        </w:tabs>
        <w:spacing w:after="0" w:line="240" w:lineRule="auto"/>
        <w:jc w:val="both"/>
        <w:rPr>
          <w:rFonts w:ascii="Open Sans" w:eastAsia="Open Sans" w:hAnsi="Open Sans" w:cs="Open Sans"/>
          <w:sz w:val="20"/>
          <w:szCs w:val="20"/>
        </w:rPr>
      </w:pPr>
      <w:r w:rsidRPr="000C47F3">
        <w:rPr>
          <w:rFonts w:ascii="Open Sans" w:eastAsia="Open Sans" w:hAnsi="Open Sans" w:cs="Open Sans"/>
          <w:sz w:val="20"/>
          <w:szCs w:val="20"/>
        </w:rPr>
        <w:t>Okres od daty podpisania umowy do 31 marca 2025 roku.</w:t>
      </w:r>
    </w:p>
    <w:p w14:paraId="21390788" w14:textId="77777777" w:rsidR="00B9636D" w:rsidRPr="000C47F3" w:rsidRDefault="00B9636D" w:rsidP="00441D43">
      <w:pPr>
        <w:pStyle w:val="Tytu"/>
        <w:tabs>
          <w:tab w:val="left" w:pos="284"/>
        </w:tabs>
        <w:jc w:val="both"/>
        <w:rPr>
          <w:rFonts w:ascii="Open Sans" w:hAnsi="Open Sans" w:cs="Open Sans"/>
          <w:b w:val="0"/>
          <w:bCs/>
          <w:sz w:val="20"/>
          <w:u w:val="single"/>
        </w:rPr>
      </w:pPr>
    </w:p>
    <w:p w14:paraId="23E29F0F" w14:textId="77777777" w:rsidR="00284671" w:rsidRPr="000C47F3" w:rsidRDefault="00284671"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426" w:hanging="426"/>
        <w:jc w:val="left"/>
        <w:rPr>
          <w:rFonts w:ascii="Open Sans" w:hAnsi="Open Sans" w:cs="Open Sans"/>
          <w:bCs/>
          <w:sz w:val="20"/>
        </w:rPr>
      </w:pPr>
      <w:r w:rsidRPr="000C47F3">
        <w:rPr>
          <w:rFonts w:ascii="Open Sans" w:hAnsi="Open Sans" w:cs="Open Sans"/>
          <w:bCs/>
          <w:sz w:val="20"/>
        </w:rPr>
        <w:t>Przedmiot zamówienia</w:t>
      </w:r>
      <w:r w:rsidR="00A97D1A" w:rsidRPr="000C47F3">
        <w:rPr>
          <w:rFonts w:ascii="Open Sans" w:hAnsi="Open Sans" w:cs="Open Sans"/>
          <w:bCs/>
          <w:sz w:val="20"/>
          <w:lang w:val="pl-PL"/>
        </w:rPr>
        <w:t>.</w:t>
      </w:r>
    </w:p>
    <w:p w14:paraId="47FCD432" w14:textId="77777777" w:rsidR="00B42E65" w:rsidRPr="000C47F3" w:rsidRDefault="00C42535" w:rsidP="00441D43">
      <w:pPr>
        <w:numPr>
          <w:ilvl w:val="0"/>
          <w:numId w:val="14"/>
        </w:numPr>
        <w:spacing w:after="0" w:line="240" w:lineRule="auto"/>
        <w:ind w:left="284" w:hanging="284"/>
        <w:jc w:val="both"/>
        <w:rPr>
          <w:rFonts w:ascii="Open Sans" w:hAnsi="Open Sans" w:cs="Open Sans"/>
          <w:sz w:val="20"/>
          <w:szCs w:val="20"/>
          <w:u w:val="single"/>
        </w:rPr>
      </w:pPr>
      <w:bookmarkStart w:id="6" w:name="_Hlk50601118"/>
      <w:r w:rsidRPr="000C47F3">
        <w:rPr>
          <w:rFonts w:ascii="Open Sans" w:hAnsi="Open Sans" w:cs="Open Sans"/>
          <w:sz w:val="20"/>
          <w:szCs w:val="20"/>
          <w:u w:val="single"/>
        </w:rPr>
        <w:t xml:space="preserve">Zakres usługi obejmuje:  </w:t>
      </w:r>
      <w:bookmarkEnd w:id="6"/>
    </w:p>
    <w:p w14:paraId="49656286" w14:textId="77777777" w:rsidR="00B42E65" w:rsidRPr="000C47F3" w:rsidRDefault="00B42E65" w:rsidP="00441D43">
      <w:pPr>
        <w:spacing w:after="0" w:line="240" w:lineRule="auto"/>
        <w:ind w:left="284"/>
        <w:jc w:val="both"/>
        <w:rPr>
          <w:rFonts w:ascii="Open Sans" w:hAnsi="Open Sans" w:cs="Open Sans"/>
          <w:sz w:val="20"/>
          <w:szCs w:val="20"/>
          <w:u w:val="single"/>
        </w:rPr>
      </w:pPr>
      <w:r w:rsidRPr="000C47F3">
        <w:rPr>
          <w:rFonts w:ascii="Open Sans" w:hAnsi="Open Sans" w:cs="Open Sans"/>
          <w:sz w:val="20"/>
          <w:szCs w:val="20"/>
        </w:rPr>
        <w:t xml:space="preserve">Zimowe utrzymanie: dróg, ulic i parkingów na ternie miasta Koszalina, ciągnikiem komunalnym wyposażonym w pług lemieszowy i piaskarkę, w okresie zimowym </w:t>
      </w:r>
      <w:r w:rsidR="00531783" w:rsidRPr="000C47F3">
        <w:rPr>
          <w:rFonts w:ascii="Open Sans" w:hAnsi="Open Sans" w:cs="Open Sans"/>
          <w:sz w:val="20"/>
          <w:szCs w:val="20"/>
        </w:rPr>
        <w:t xml:space="preserve">od daty podpisania umowy </w:t>
      </w:r>
      <w:r w:rsidRPr="000C47F3">
        <w:rPr>
          <w:rFonts w:ascii="Open Sans" w:hAnsi="Open Sans" w:cs="Open Sans"/>
          <w:sz w:val="20"/>
          <w:szCs w:val="20"/>
        </w:rPr>
        <w:t>do 31 marca 202</w:t>
      </w:r>
      <w:r w:rsidR="00154792" w:rsidRPr="000C47F3">
        <w:rPr>
          <w:rFonts w:ascii="Open Sans" w:hAnsi="Open Sans" w:cs="Open Sans"/>
          <w:sz w:val="20"/>
          <w:szCs w:val="20"/>
        </w:rPr>
        <w:t>5</w:t>
      </w:r>
      <w:r w:rsidR="00D01152" w:rsidRPr="000C47F3">
        <w:rPr>
          <w:rFonts w:ascii="Open Sans" w:hAnsi="Open Sans" w:cs="Open Sans"/>
          <w:sz w:val="20"/>
          <w:szCs w:val="20"/>
        </w:rPr>
        <w:t xml:space="preserve"> </w:t>
      </w:r>
      <w:r w:rsidRPr="000C47F3">
        <w:rPr>
          <w:rFonts w:ascii="Open Sans" w:hAnsi="Open Sans" w:cs="Open Sans"/>
          <w:sz w:val="20"/>
          <w:szCs w:val="20"/>
        </w:rPr>
        <w:t>roku.</w:t>
      </w:r>
    </w:p>
    <w:p w14:paraId="518178C8" w14:textId="77777777" w:rsidR="00B42E65" w:rsidRPr="000C47F3" w:rsidRDefault="00AE07C6" w:rsidP="00441D43">
      <w:pPr>
        <w:numPr>
          <w:ilvl w:val="1"/>
          <w:numId w:val="14"/>
        </w:numPr>
        <w:spacing w:after="0" w:line="240" w:lineRule="auto"/>
        <w:jc w:val="both"/>
        <w:rPr>
          <w:rFonts w:ascii="Open Sans" w:hAnsi="Open Sans" w:cs="Open Sans"/>
          <w:sz w:val="20"/>
          <w:szCs w:val="20"/>
          <w:u w:val="single"/>
        </w:rPr>
      </w:pPr>
      <w:r w:rsidRPr="000C47F3">
        <w:rPr>
          <w:rFonts w:ascii="Open Sans" w:hAnsi="Open Sans" w:cs="Open Sans"/>
          <w:sz w:val="20"/>
          <w:szCs w:val="20"/>
          <w:u w:val="single"/>
        </w:rPr>
        <w:t xml:space="preserve">Przez obowiązek zimowego utrzymania należy rozumieć: </w:t>
      </w:r>
    </w:p>
    <w:p w14:paraId="6F038325" w14:textId="77777777" w:rsidR="00A60566" w:rsidRPr="000C47F3" w:rsidRDefault="00B42E65" w:rsidP="00441D43">
      <w:pPr>
        <w:spacing w:after="0" w:line="240" w:lineRule="auto"/>
        <w:ind w:left="709"/>
        <w:jc w:val="both"/>
        <w:rPr>
          <w:rFonts w:ascii="Open Sans" w:hAnsi="Open Sans" w:cs="Open Sans"/>
          <w:sz w:val="20"/>
          <w:szCs w:val="20"/>
        </w:rPr>
      </w:pPr>
      <w:r w:rsidRPr="000C47F3">
        <w:rPr>
          <w:rFonts w:ascii="Open Sans" w:hAnsi="Open Sans" w:cs="Open Sans"/>
          <w:sz w:val="20"/>
          <w:szCs w:val="20"/>
        </w:rPr>
        <w:t>Mechaniczne odśnieżanie – pługowanie, posypywanie środkami do zwalczania skutków zimy ciągnikami komunalnym wyposażonymi w pług lemieszowy oraz piaskarkę.</w:t>
      </w:r>
    </w:p>
    <w:p w14:paraId="74CB1142" w14:textId="77777777" w:rsidR="00A60566" w:rsidRPr="000C47F3" w:rsidRDefault="00A60566" w:rsidP="00441D43">
      <w:pPr>
        <w:numPr>
          <w:ilvl w:val="1"/>
          <w:numId w:val="14"/>
        </w:numPr>
        <w:spacing w:after="0" w:line="240" w:lineRule="auto"/>
        <w:jc w:val="both"/>
        <w:rPr>
          <w:rFonts w:ascii="Open Sans" w:hAnsi="Open Sans" w:cs="Open Sans"/>
          <w:sz w:val="20"/>
          <w:szCs w:val="20"/>
          <w:u w:val="single"/>
        </w:rPr>
      </w:pPr>
      <w:r w:rsidRPr="000C47F3">
        <w:rPr>
          <w:rFonts w:ascii="Open Sans" w:hAnsi="Open Sans" w:cs="Open Sans"/>
          <w:sz w:val="20"/>
          <w:szCs w:val="20"/>
          <w:u w:val="single"/>
        </w:rPr>
        <w:t>Zakres prac wykonywanych w ramach zimowego utrzymania:</w:t>
      </w:r>
    </w:p>
    <w:p w14:paraId="2D6203B1" w14:textId="77777777" w:rsidR="00A60566" w:rsidRPr="000C47F3" w:rsidRDefault="00A60566" w:rsidP="00441D43">
      <w:pPr>
        <w:numPr>
          <w:ilvl w:val="2"/>
          <w:numId w:val="1"/>
        </w:numPr>
        <w:spacing w:after="0" w:line="240" w:lineRule="auto"/>
        <w:ind w:left="993" w:hanging="284"/>
        <w:jc w:val="both"/>
        <w:rPr>
          <w:rFonts w:ascii="Open Sans" w:eastAsia="Times New Roman" w:hAnsi="Open Sans" w:cs="Open Sans"/>
          <w:sz w:val="20"/>
          <w:szCs w:val="20"/>
          <w:lang w:eastAsia="pl-PL"/>
        </w:rPr>
      </w:pPr>
      <w:r w:rsidRPr="000C47F3">
        <w:rPr>
          <w:rFonts w:ascii="Open Sans" w:hAnsi="Open Sans" w:cs="Open Sans"/>
          <w:sz w:val="20"/>
          <w:szCs w:val="20"/>
          <w:u w:val="single"/>
        </w:rPr>
        <w:t>Profilaktyka</w:t>
      </w:r>
      <w:r w:rsidRPr="000C47F3">
        <w:rPr>
          <w:rFonts w:ascii="Open Sans" w:hAnsi="Open Sans" w:cs="Open Sans"/>
          <w:b/>
          <w:bCs/>
          <w:sz w:val="20"/>
          <w:szCs w:val="20"/>
        </w:rPr>
        <w:t xml:space="preserve">. </w:t>
      </w:r>
    </w:p>
    <w:p w14:paraId="24347ABD" w14:textId="77777777" w:rsidR="00A60566" w:rsidRPr="000C47F3" w:rsidRDefault="00A60566" w:rsidP="00441D43">
      <w:pPr>
        <w:spacing w:after="0" w:line="240" w:lineRule="auto"/>
        <w:ind w:left="993"/>
        <w:jc w:val="both"/>
        <w:rPr>
          <w:rFonts w:ascii="Open Sans" w:eastAsia="Times New Roman" w:hAnsi="Open Sans" w:cs="Open Sans"/>
          <w:sz w:val="20"/>
          <w:szCs w:val="20"/>
          <w:lang w:eastAsia="pl-PL"/>
        </w:rPr>
      </w:pPr>
      <w:r w:rsidRPr="000C47F3">
        <w:rPr>
          <w:rFonts w:ascii="Open Sans" w:hAnsi="Open Sans" w:cs="Open Sans"/>
          <w:sz w:val="20"/>
          <w:szCs w:val="20"/>
        </w:rPr>
        <w:t xml:space="preserve">Jest to zapobiegawcze posypywanie środkami do zwalczania skutków zimy tuż przed wystąpieniem zapowiadanego zjawiska atmosferycznego. </w:t>
      </w:r>
    </w:p>
    <w:p w14:paraId="0C556B8C" w14:textId="77777777" w:rsidR="00A60566" w:rsidRPr="000C47F3" w:rsidRDefault="00A60566" w:rsidP="00441D43">
      <w:pPr>
        <w:numPr>
          <w:ilvl w:val="2"/>
          <w:numId w:val="1"/>
        </w:numPr>
        <w:spacing w:after="0" w:line="240" w:lineRule="auto"/>
        <w:ind w:left="993" w:hanging="284"/>
        <w:jc w:val="both"/>
        <w:rPr>
          <w:rFonts w:ascii="Open Sans" w:eastAsia="Times New Roman" w:hAnsi="Open Sans" w:cs="Open Sans"/>
          <w:sz w:val="20"/>
          <w:szCs w:val="20"/>
          <w:lang w:eastAsia="pl-PL"/>
        </w:rPr>
      </w:pPr>
      <w:r w:rsidRPr="000C47F3">
        <w:rPr>
          <w:rFonts w:ascii="Open Sans" w:hAnsi="Open Sans" w:cs="Open Sans"/>
          <w:sz w:val="20"/>
          <w:szCs w:val="20"/>
          <w:u w:val="single"/>
        </w:rPr>
        <w:t>Łagodzenie skutków zimy.</w:t>
      </w:r>
      <w:r w:rsidRPr="000C47F3">
        <w:rPr>
          <w:rFonts w:ascii="Open Sans" w:eastAsia="Times New Roman" w:hAnsi="Open Sans" w:cs="Open Sans"/>
          <w:sz w:val="20"/>
          <w:szCs w:val="20"/>
          <w:lang w:eastAsia="pl-PL"/>
        </w:rPr>
        <w:t xml:space="preserve"> </w:t>
      </w:r>
    </w:p>
    <w:p w14:paraId="440B86E4" w14:textId="77777777" w:rsidR="00A60566" w:rsidRPr="000C47F3" w:rsidRDefault="00A60566" w:rsidP="00441D43">
      <w:pPr>
        <w:spacing w:after="0" w:line="240" w:lineRule="auto"/>
        <w:ind w:left="993"/>
        <w:jc w:val="both"/>
        <w:rPr>
          <w:rFonts w:ascii="Open Sans" w:hAnsi="Open Sans" w:cs="Open Sans"/>
          <w:sz w:val="20"/>
          <w:szCs w:val="20"/>
        </w:rPr>
      </w:pPr>
      <w:r w:rsidRPr="000C47F3">
        <w:rPr>
          <w:rFonts w:ascii="Open Sans" w:hAnsi="Open Sans" w:cs="Open Sans"/>
          <w:sz w:val="20"/>
          <w:szCs w:val="20"/>
        </w:rPr>
        <w:t xml:space="preserve">Są to prace wykonywane </w:t>
      </w:r>
      <w:r w:rsidRPr="000C47F3">
        <w:rPr>
          <w:rFonts w:ascii="Open Sans" w:hAnsi="Open Sans" w:cs="Open Sans"/>
          <w:sz w:val="20"/>
          <w:szCs w:val="20"/>
          <w:u w:val="single"/>
        </w:rPr>
        <w:t>w czasie trwania zjawiska atmosferycznego</w:t>
      </w:r>
      <w:r w:rsidRPr="000C47F3">
        <w:rPr>
          <w:rFonts w:ascii="Open Sans" w:hAnsi="Open Sans" w:cs="Open Sans"/>
          <w:sz w:val="20"/>
          <w:szCs w:val="20"/>
        </w:rPr>
        <w:t xml:space="preserve"> (gołoledź, opady marznącego deszczu lub opady śniegu), polegające na:</w:t>
      </w:r>
    </w:p>
    <w:p w14:paraId="0942B90A" w14:textId="77777777" w:rsidR="00A60566" w:rsidRPr="000C47F3" w:rsidRDefault="00A60566" w:rsidP="00441D43">
      <w:pPr>
        <w:numPr>
          <w:ilvl w:val="4"/>
          <w:numId w:val="1"/>
        </w:numPr>
        <w:spacing w:after="0" w:line="240" w:lineRule="auto"/>
        <w:ind w:left="1276" w:hanging="283"/>
        <w:jc w:val="both"/>
        <w:rPr>
          <w:rFonts w:ascii="Open Sans" w:eastAsia="Times New Roman" w:hAnsi="Open Sans" w:cs="Open Sans"/>
          <w:sz w:val="20"/>
          <w:szCs w:val="20"/>
          <w:lang w:eastAsia="pl-PL"/>
        </w:rPr>
      </w:pPr>
      <w:r w:rsidRPr="000C47F3">
        <w:rPr>
          <w:rFonts w:ascii="Open Sans" w:hAnsi="Open Sans" w:cs="Open Sans"/>
          <w:sz w:val="20"/>
          <w:szCs w:val="20"/>
          <w:u w:val="single"/>
        </w:rPr>
        <w:lastRenderedPageBreak/>
        <w:t>Tylko pługowanie</w:t>
      </w:r>
      <w:r w:rsidRPr="000C47F3">
        <w:rPr>
          <w:rFonts w:ascii="Open Sans" w:hAnsi="Open Sans" w:cs="Open Sans"/>
          <w:sz w:val="20"/>
          <w:szCs w:val="20"/>
        </w:rPr>
        <w:t xml:space="preserve"> w czasie występowania opadów śniegu. </w:t>
      </w:r>
    </w:p>
    <w:p w14:paraId="5FC170CC" w14:textId="77777777" w:rsidR="00A60566" w:rsidRPr="000C47F3" w:rsidRDefault="00A60566" w:rsidP="00441D43">
      <w:pPr>
        <w:numPr>
          <w:ilvl w:val="4"/>
          <w:numId w:val="1"/>
        </w:numPr>
        <w:spacing w:after="0" w:line="240" w:lineRule="auto"/>
        <w:ind w:left="1276" w:hanging="283"/>
        <w:jc w:val="both"/>
        <w:rPr>
          <w:rFonts w:ascii="Open Sans" w:eastAsia="Times New Roman" w:hAnsi="Open Sans" w:cs="Open Sans"/>
          <w:sz w:val="20"/>
          <w:szCs w:val="20"/>
          <w:lang w:eastAsia="pl-PL"/>
        </w:rPr>
      </w:pPr>
      <w:r w:rsidRPr="000C47F3">
        <w:rPr>
          <w:rFonts w:ascii="Open Sans" w:hAnsi="Open Sans" w:cs="Open Sans"/>
          <w:sz w:val="20"/>
          <w:szCs w:val="20"/>
          <w:u w:val="single"/>
        </w:rPr>
        <w:t>Pługowanie i posypywanie</w:t>
      </w:r>
      <w:r w:rsidRPr="000C47F3">
        <w:rPr>
          <w:rFonts w:ascii="Open Sans" w:hAnsi="Open Sans" w:cs="Open Sans"/>
          <w:sz w:val="20"/>
          <w:szCs w:val="20"/>
        </w:rPr>
        <w:t xml:space="preserve"> środkami do zwalczania skutków zimy, w czasie występowania opadów śniegu.</w:t>
      </w:r>
      <w:r w:rsidRPr="000C47F3">
        <w:rPr>
          <w:rFonts w:ascii="Open Sans" w:eastAsia="Times New Roman" w:hAnsi="Open Sans" w:cs="Open Sans"/>
          <w:sz w:val="20"/>
          <w:szCs w:val="20"/>
          <w:lang w:eastAsia="pl-PL"/>
        </w:rPr>
        <w:t xml:space="preserve"> </w:t>
      </w:r>
    </w:p>
    <w:p w14:paraId="1B113CD8" w14:textId="77777777" w:rsidR="00A60566" w:rsidRPr="000C47F3" w:rsidRDefault="00A60566" w:rsidP="00441D43">
      <w:pPr>
        <w:numPr>
          <w:ilvl w:val="4"/>
          <w:numId w:val="1"/>
        </w:numPr>
        <w:spacing w:after="0" w:line="240" w:lineRule="auto"/>
        <w:ind w:left="1276" w:hanging="283"/>
        <w:jc w:val="both"/>
        <w:rPr>
          <w:rFonts w:ascii="Open Sans" w:eastAsia="Times New Roman" w:hAnsi="Open Sans" w:cs="Open Sans"/>
          <w:sz w:val="20"/>
          <w:szCs w:val="20"/>
          <w:lang w:eastAsia="pl-PL"/>
        </w:rPr>
      </w:pPr>
      <w:r w:rsidRPr="000C47F3">
        <w:rPr>
          <w:rFonts w:ascii="Open Sans" w:hAnsi="Open Sans" w:cs="Open Sans"/>
          <w:sz w:val="20"/>
          <w:szCs w:val="20"/>
          <w:u w:val="single"/>
        </w:rPr>
        <w:t>Zakres miejsca posypywania określa Zmawiający.</w:t>
      </w:r>
    </w:p>
    <w:p w14:paraId="7F57F22C" w14:textId="77777777" w:rsidR="00A60566" w:rsidRPr="000C47F3" w:rsidRDefault="00A60566" w:rsidP="00441D43">
      <w:pPr>
        <w:numPr>
          <w:ilvl w:val="4"/>
          <w:numId w:val="1"/>
        </w:numPr>
        <w:spacing w:after="0" w:line="240" w:lineRule="auto"/>
        <w:ind w:left="1276" w:hanging="283"/>
        <w:jc w:val="both"/>
        <w:rPr>
          <w:rFonts w:ascii="Open Sans" w:eastAsia="Times New Roman" w:hAnsi="Open Sans" w:cs="Open Sans"/>
          <w:sz w:val="20"/>
          <w:szCs w:val="20"/>
          <w:lang w:eastAsia="pl-PL"/>
        </w:rPr>
      </w:pPr>
      <w:r w:rsidRPr="000C47F3">
        <w:rPr>
          <w:rFonts w:ascii="Open Sans" w:hAnsi="Open Sans" w:cs="Open Sans"/>
          <w:sz w:val="20"/>
          <w:szCs w:val="20"/>
          <w:u w:val="single"/>
        </w:rPr>
        <w:t>Tylko posypywanie</w:t>
      </w:r>
      <w:r w:rsidRPr="000C47F3">
        <w:rPr>
          <w:rFonts w:ascii="Open Sans" w:hAnsi="Open Sans" w:cs="Open Sans"/>
          <w:sz w:val="20"/>
          <w:szCs w:val="20"/>
        </w:rPr>
        <w:t xml:space="preserve"> środkami do zwalczania skutków zimy, w czasie występowania gołoledzi lub marznącego deszczu</w:t>
      </w:r>
    </w:p>
    <w:p w14:paraId="6BF27BAA" w14:textId="77777777" w:rsidR="00A60566" w:rsidRPr="000C47F3" w:rsidRDefault="00A60566" w:rsidP="00441D43">
      <w:pPr>
        <w:numPr>
          <w:ilvl w:val="2"/>
          <w:numId w:val="1"/>
        </w:numPr>
        <w:spacing w:after="0" w:line="240" w:lineRule="auto"/>
        <w:ind w:left="993" w:hanging="284"/>
        <w:jc w:val="both"/>
        <w:rPr>
          <w:rFonts w:ascii="Open Sans" w:eastAsia="Times New Roman" w:hAnsi="Open Sans" w:cs="Open Sans"/>
          <w:sz w:val="20"/>
          <w:szCs w:val="20"/>
          <w:lang w:eastAsia="pl-PL"/>
        </w:rPr>
      </w:pPr>
      <w:r w:rsidRPr="000C47F3">
        <w:rPr>
          <w:rFonts w:ascii="Open Sans" w:hAnsi="Open Sans" w:cs="Open Sans"/>
          <w:sz w:val="20"/>
          <w:szCs w:val="20"/>
          <w:u w:val="single"/>
        </w:rPr>
        <w:t>Usuwanie skutków zimy.</w:t>
      </w:r>
      <w:r w:rsidRPr="000C47F3">
        <w:rPr>
          <w:rFonts w:ascii="Open Sans" w:eastAsia="Times New Roman" w:hAnsi="Open Sans" w:cs="Open Sans"/>
          <w:sz w:val="20"/>
          <w:szCs w:val="20"/>
          <w:lang w:eastAsia="pl-PL"/>
        </w:rPr>
        <w:t xml:space="preserve"> </w:t>
      </w:r>
    </w:p>
    <w:p w14:paraId="507F285C" w14:textId="77777777" w:rsidR="00A60566" w:rsidRPr="000C47F3" w:rsidRDefault="00A60566" w:rsidP="00441D43">
      <w:pPr>
        <w:spacing w:after="0" w:line="240" w:lineRule="auto"/>
        <w:ind w:left="993"/>
        <w:jc w:val="both"/>
        <w:rPr>
          <w:rFonts w:ascii="Open Sans" w:hAnsi="Open Sans" w:cs="Open Sans"/>
          <w:sz w:val="20"/>
          <w:szCs w:val="20"/>
        </w:rPr>
      </w:pPr>
      <w:r w:rsidRPr="000C47F3">
        <w:rPr>
          <w:rFonts w:ascii="Open Sans" w:hAnsi="Open Sans" w:cs="Open Sans"/>
          <w:sz w:val="20"/>
          <w:szCs w:val="20"/>
        </w:rPr>
        <w:t xml:space="preserve">Są to prace wykonywane </w:t>
      </w:r>
      <w:r w:rsidRPr="000C47F3">
        <w:rPr>
          <w:rFonts w:ascii="Open Sans" w:hAnsi="Open Sans" w:cs="Open Sans"/>
          <w:sz w:val="20"/>
          <w:szCs w:val="20"/>
          <w:u w:val="single"/>
        </w:rPr>
        <w:t>po zakończeniu występowania zjawiska atmosferycznego</w:t>
      </w:r>
      <w:r w:rsidRPr="000C47F3">
        <w:rPr>
          <w:rFonts w:ascii="Open Sans" w:hAnsi="Open Sans" w:cs="Open Sans"/>
          <w:sz w:val="20"/>
          <w:szCs w:val="20"/>
        </w:rPr>
        <w:t xml:space="preserve"> (gołoledź, opady marznącego deszczu lub opadu śniegu), mające na celu</w:t>
      </w:r>
      <w:r w:rsidRPr="000C47F3">
        <w:rPr>
          <w:rFonts w:ascii="Open Sans" w:hAnsi="Open Sans" w:cs="Open Sans"/>
          <w:b/>
          <w:bCs/>
          <w:sz w:val="20"/>
          <w:szCs w:val="20"/>
        </w:rPr>
        <w:t xml:space="preserve"> </w:t>
      </w:r>
      <w:r w:rsidRPr="000C47F3">
        <w:rPr>
          <w:rFonts w:ascii="Open Sans" w:hAnsi="Open Sans" w:cs="Open Sans"/>
          <w:sz w:val="20"/>
          <w:szCs w:val="20"/>
          <w:u w:val="single"/>
        </w:rPr>
        <w:t>osiągnięcie standardów</w:t>
      </w:r>
      <w:r w:rsidRPr="000C47F3">
        <w:rPr>
          <w:rFonts w:ascii="Open Sans" w:hAnsi="Open Sans" w:cs="Open Sans"/>
          <w:sz w:val="20"/>
          <w:szCs w:val="20"/>
        </w:rPr>
        <w:t xml:space="preserve"> zimowego utrzymania przypisanymi do kolejności zimowego utrzymania (załącznik A), polegające na:</w:t>
      </w:r>
    </w:p>
    <w:p w14:paraId="393C3826" w14:textId="77777777" w:rsidR="00A60566" w:rsidRPr="000C47F3" w:rsidRDefault="00A60566" w:rsidP="00441D43">
      <w:pPr>
        <w:numPr>
          <w:ilvl w:val="4"/>
          <w:numId w:val="1"/>
        </w:numPr>
        <w:spacing w:after="0" w:line="240" w:lineRule="auto"/>
        <w:ind w:left="1276" w:hanging="283"/>
        <w:jc w:val="both"/>
        <w:rPr>
          <w:rFonts w:ascii="Open Sans" w:eastAsia="Times New Roman" w:hAnsi="Open Sans" w:cs="Open Sans"/>
          <w:sz w:val="20"/>
          <w:szCs w:val="20"/>
          <w:lang w:eastAsia="pl-PL"/>
        </w:rPr>
      </w:pPr>
      <w:r w:rsidRPr="000C47F3">
        <w:rPr>
          <w:rFonts w:ascii="Open Sans" w:hAnsi="Open Sans" w:cs="Open Sans"/>
          <w:sz w:val="20"/>
          <w:szCs w:val="20"/>
        </w:rPr>
        <w:t xml:space="preserve">Po zakończeniu opadów śniegu: </w:t>
      </w:r>
      <w:r w:rsidRPr="000C47F3">
        <w:rPr>
          <w:rFonts w:ascii="Open Sans" w:hAnsi="Open Sans" w:cs="Open Sans"/>
          <w:sz w:val="20"/>
          <w:szCs w:val="20"/>
          <w:u w:val="single"/>
        </w:rPr>
        <w:t>pługowanie i posypywanie</w:t>
      </w:r>
      <w:r w:rsidRPr="000C47F3">
        <w:rPr>
          <w:rFonts w:ascii="Open Sans" w:hAnsi="Open Sans" w:cs="Open Sans"/>
          <w:sz w:val="20"/>
          <w:szCs w:val="20"/>
        </w:rPr>
        <w:t xml:space="preserve"> środkami do zwalczania skutków zimy,</w:t>
      </w:r>
    </w:p>
    <w:p w14:paraId="5642E4C4" w14:textId="77777777" w:rsidR="00A60566" w:rsidRPr="000C47F3" w:rsidRDefault="00A60566" w:rsidP="00441D43">
      <w:pPr>
        <w:numPr>
          <w:ilvl w:val="4"/>
          <w:numId w:val="1"/>
        </w:numPr>
        <w:spacing w:after="0" w:line="240" w:lineRule="auto"/>
        <w:ind w:left="1276" w:hanging="283"/>
        <w:jc w:val="both"/>
        <w:rPr>
          <w:rFonts w:ascii="Open Sans" w:eastAsia="Times New Roman" w:hAnsi="Open Sans" w:cs="Open Sans"/>
          <w:sz w:val="20"/>
          <w:szCs w:val="20"/>
          <w:lang w:eastAsia="pl-PL"/>
        </w:rPr>
      </w:pPr>
      <w:r w:rsidRPr="000C47F3">
        <w:rPr>
          <w:rFonts w:ascii="Open Sans" w:hAnsi="Open Sans" w:cs="Open Sans"/>
          <w:sz w:val="20"/>
          <w:szCs w:val="20"/>
        </w:rPr>
        <w:t xml:space="preserve">Po występowaniu zjawiska gołoledzi lub po zakończeniu opadów marznącego deszczu: </w:t>
      </w:r>
      <w:r w:rsidRPr="000C47F3">
        <w:rPr>
          <w:rFonts w:ascii="Open Sans" w:hAnsi="Open Sans" w:cs="Open Sans"/>
          <w:sz w:val="20"/>
          <w:szCs w:val="20"/>
          <w:u w:val="single"/>
        </w:rPr>
        <w:t>tylko posypywanie</w:t>
      </w:r>
      <w:r w:rsidRPr="000C47F3">
        <w:rPr>
          <w:rFonts w:ascii="Open Sans" w:hAnsi="Open Sans" w:cs="Open Sans"/>
          <w:sz w:val="20"/>
          <w:szCs w:val="20"/>
        </w:rPr>
        <w:t xml:space="preserve"> środkami do zwalczania skutków zimy.</w:t>
      </w:r>
    </w:p>
    <w:p w14:paraId="5F4F20AC" w14:textId="77777777" w:rsidR="007A325C" w:rsidRPr="000C47F3" w:rsidRDefault="007A325C" w:rsidP="00441D43">
      <w:pPr>
        <w:numPr>
          <w:ilvl w:val="1"/>
          <w:numId w:val="1"/>
        </w:numPr>
        <w:spacing w:after="0" w:line="240" w:lineRule="auto"/>
        <w:jc w:val="both"/>
        <w:rPr>
          <w:rFonts w:ascii="Open Sans" w:hAnsi="Open Sans" w:cs="Open Sans"/>
          <w:sz w:val="20"/>
          <w:szCs w:val="20"/>
          <w:u w:val="single"/>
        </w:rPr>
      </w:pPr>
      <w:r w:rsidRPr="000C47F3">
        <w:rPr>
          <w:rFonts w:ascii="Open Sans" w:hAnsi="Open Sans" w:cs="Open Sans"/>
          <w:sz w:val="20"/>
          <w:szCs w:val="20"/>
          <w:u w:val="single"/>
        </w:rPr>
        <w:t>Zamawiający każdorazowo określa zakres prac wykonywanych w ramach zimowego utrzymania w tym:</w:t>
      </w:r>
    </w:p>
    <w:p w14:paraId="79A54EC8" w14:textId="77777777" w:rsidR="00791108" w:rsidRPr="000C47F3" w:rsidRDefault="00572AA9" w:rsidP="00441D43">
      <w:pPr>
        <w:numPr>
          <w:ilvl w:val="1"/>
          <w:numId w:val="16"/>
        </w:numPr>
        <w:spacing w:after="0" w:line="240" w:lineRule="auto"/>
        <w:ind w:left="851" w:hanging="425"/>
        <w:jc w:val="both"/>
        <w:rPr>
          <w:rFonts w:ascii="Open Sans" w:eastAsia="Times New Roman" w:hAnsi="Open Sans" w:cs="Open Sans"/>
          <w:sz w:val="20"/>
          <w:szCs w:val="20"/>
          <w:lang w:eastAsia="pl-PL"/>
        </w:rPr>
      </w:pPr>
      <w:r w:rsidRPr="000C47F3">
        <w:rPr>
          <w:rFonts w:ascii="Open Sans" w:hAnsi="Open Sans" w:cs="Open Sans"/>
          <w:sz w:val="20"/>
          <w:szCs w:val="20"/>
        </w:rPr>
        <w:t>R</w:t>
      </w:r>
      <w:r w:rsidR="00AA0EB1" w:rsidRPr="000C47F3">
        <w:rPr>
          <w:rFonts w:ascii="Open Sans" w:hAnsi="Open Sans" w:cs="Open Sans"/>
          <w:sz w:val="20"/>
          <w:szCs w:val="20"/>
        </w:rPr>
        <w:t xml:space="preserve">odzaj </w:t>
      </w:r>
      <w:r w:rsidR="007A325C" w:rsidRPr="000C47F3">
        <w:rPr>
          <w:rFonts w:ascii="Open Sans" w:hAnsi="Open Sans" w:cs="Open Sans"/>
          <w:sz w:val="20"/>
          <w:szCs w:val="20"/>
        </w:rPr>
        <w:t xml:space="preserve">zastosowanego </w:t>
      </w:r>
      <w:r w:rsidR="00AA0EB1" w:rsidRPr="000C47F3">
        <w:rPr>
          <w:rFonts w:ascii="Open Sans" w:hAnsi="Open Sans" w:cs="Open Sans"/>
          <w:sz w:val="20"/>
          <w:szCs w:val="20"/>
        </w:rPr>
        <w:t xml:space="preserve">środka do zwalczania skutków zimy, </w:t>
      </w:r>
    </w:p>
    <w:p w14:paraId="55CC48DD" w14:textId="77777777" w:rsidR="00791108" w:rsidRPr="000C47F3" w:rsidRDefault="00572AA9" w:rsidP="00441D43">
      <w:pPr>
        <w:numPr>
          <w:ilvl w:val="1"/>
          <w:numId w:val="16"/>
        </w:numPr>
        <w:spacing w:after="0" w:line="240" w:lineRule="auto"/>
        <w:ind w:left="851" w:hanging="425"/>
        <w:jc w:val="both"/>
        <w:rPr>
          <w:rFonts w:ascii="Open Sans" w:eastAsia="Times New Roman" w:hAnsi="Open Sans" w:cs="Open Sans"/>
          <w:sz w:val="20"/>
          <w:szCs w:val="20"/>
          <w:lang w:eastAsia="pl-PL"/>
        </w:rPr>
      </w:pPr>
      <w:r w:rsidRPr="000C47F3">
        <w:rPr>
          <w:rFonts w:ascii="Open Sans" w:hAnsi="Open Sans" w:cs="Open Sans"/>
          <w:sz w:val="20"/>
          <w:szCs w:val="20"/>
        </w:rPr>
        <w:t>P</w:t>
      </w:r>
      <w:r w:rsidR="00AA0EB1" w:rsidRPr="000C47F3">
        <w:rPr>
          <w:rFonts w:ascii="Open Sans" w:hAnsi="Open Sans" w:cs="Open Sans"/>
          <w:sz w:val="20"/>
          <w:szCs w:val="20"/>
        </w:rPr>
        <w:t xml:space="preserve">arametry posypywania, </w:t>
      </w:r>
    </w:p>
    <w:p w14:paraId="19142A04" w14:textId="77777777" w:rsidR="00791108" w:rsidRPr="000C47F3" w:rsidRDefault="00572AA9" w:rsidP="00441D43">
      <w:pPr>
        <w:numPr>
          <w:ilvl w:val="1"/>
          <w:numId w:val="16"/>
        </w:numPr>
        <w:spacing w:after="0" w:line="240" w:lineRule="auto"/>
        <w:ind w:left="851" w:hanging="425"/>
        <w:jc w:val="both"/>
        <w:rPr>
          <w:rFonts w:ascii="Open Sans" w:eastAsia="Times New Roman" w:hAnsi="Open Sans" w:cs="Open Sans"/>
          <w:sz w:val="20"/>
          <w:szCs w:val="20"/>
          <w:lang w:eastAsia="pl-PL"/>
        </w:rPr>
      </w:pPr>
      <w:r w:rsidRPr="000C47F3">
        <w:rPr>
          <w:rFonts w:ascii="Open Sans" w:hAnsi="Open Sans" w:cs="Open Sans"/>
          <w:sz w:val="20"/>
          <w:szCs w:val="20"/>
        </w:rPr>
        <w:t>Z</w:t>
      </w:r>
      <w:r w:rsidR="00AA0EB1" w:rsidRPr="000C47F3">
        <w:rPr>
          <w:rFonts w:ascii="Open Sans" w:hAnsi="Open Sans" w:cs="Open Sans"/>
          <w:sz w:val="20"/>
          <w:szCs w:val="20"/>
        </w:rPr>
        <w:t xml:space="preserve">akres terytorialny objęty </w:t>
      </w:r>
      <w:r w:rsidR="00B56930" w:rsidRPr="000C47F3">
        <w:rPr>
          <w:rFonts w:ascii="Open Sans" w:hAnsi="Open Sans" w:cs="Open Sans"/>
          <w:sz w:val="20"/>
          <w:szCs w:val="20"/>
        </w:rPr>
        <w:t>zakre</w:t>
      </w:r>
      <w:r w:rsidR="00562BFC" w:rsidRPr="000C47F3">
        <w:rPr>
          <w:rFonts w:ascii="Open Sans" w:hAnsi="Open Sans" w:cs="Open Sans"/>
          <w:sz w:val="20"/>
          <w:szCs w:val="20"/>
        </w:rPr>
        <w:t>sem działania,</w:t>
      </w:r>
    </w:p>
    <w:p w14:paraId="359CAC3A" w14:textId="77777777" w:rsidR="006356C5" w:rsidRPr="000C47F3" w:rsidRDefault="00572AA9" w:rsidP="00441D43">
      <w:pPr>
        <w:numPr>
          <w:ilvl w:val="1"/>
          <w:numId w:val="16"/>
        </w:numPr>
        <w:spacing w:after="0" w:line="240" w:lineRule="auto"/>
        <w:ind w:left="851" w:hanging="425"/>
        <w:jc w:val="both"/>
        <w:rPr>
          <w:rFonts w:ascii="Open Sans" w:eastAsia="Times New Roman" w:hAnsi="Open Sans" w:cs="Open Sans"/>
          <w:sz w:val="20"/>
          <w:szCs w:val="20"/>
          <w:lang w:eastAsia="pl-PL"/>
        </w:rPr>
      </w:pPr>
      <w:r w:rsidRPr="000C47F3">
        <w:rPr>
          <w:rFonts w:ascii="Open Sans" w:hAnsi="Open Sans" w:cs="Open Sans"/>
          <w:sz w:val="20"/>
          <w:szCs w:val="20"/>
        </w:rPr>
        <w:t>C</w:t>
      </w:r>
      <w:r w:rsidR="00B56930" w:rsidRPr="000C47F3">
        <w:rPr>
          <w:rFonts w:ascii="Open Sans" w:hAnsi="Open Sans" w:cs="Open Sans"/>
          <w:sz w:val="20"/>
          <w:szCs w:val="20"/>
        </w:rPr>
        <w:t xml:space="preserve">zas pracy. </w:t>
      </w:r>
    </w:p>
    <w:p w14:paraId="5687FF91" w14:textId="77777777" w:rsidR="007A325C" w:rsidRPr="000C47F3" w:rsidRDefault="007A325C" w:rsidP="00441D43">
      <w:pPr>
        <w:numPr>
          <w:ilvl w:val="1"/>
          <w:numId w:val="1"/>
        </w:numPr>
        <w:spacing w:after="0" w:line="240" w:lineRule="auto"/>
        <w:jc w:val="both"/>
        <w:rPr>
          <w:rFonts w:ascii="Open Sans" w:hAnsi="Open Sans" w:cs="Open Sans"/>
          <w:b/>
          <w:bCs/>
          <w:sz w:val="20"/>
          <w:szCs w:val="20"/>
          <w:u w:val="single"/>
        </w:rPr>
      </w:pPr>
      <w:bookmarkStart w:id="7" w:name="_Hlk50268326"/>
      <w:r w:rsidRPr="000C47F3">
        <w:rPr>
          <w:rFonts w:ascii="Open Sans" w:hAnsi="Open Sans" w:cs="Open Sans"/>
          <w:sz w:val="20"/>
          <w:szCs w:val="20"/>
        </w:rPr>
        <w:t xml:space="preserve">Standardy zimowego utrzymania; stanowi </w:t>
      </w:r>
      <w:r w:rsidRPr="000C47F3">
        <w:rPr>
          <w:rFonts w:ascii="Open Sans" w:hAnsi="Open Sans" w:cs="Open Sans"/>
          <w:bCs/>
          <w:sz w:val="20"/>
          <w:szCs w:val="20"/>
          <w:u w:val="single"/>
        </w:rPr>
        <w:t>załącznik A.</w:t>
      </w:r>
    </w:p>
    <w:p w14:paraId="3A6436FE" w14:textId="77777777" w:rsidR="00BC7DDE" w:rsidRPr="000C47F3" w:rsidRDefault="007A325C" w:rsidP="00441D43">
      <w:pPr>
        <w:numPr>
          <w:ilvl w:val="1"/>
          <w:numId w:val="1"/>
        </w:numPr>
        <w:spacing w:after="0" w:line="240" w:lineRule="auto"/>
        <w:jc w:val="both"/>
        <w:rPr>
          <w:rFonts w:ascii="Open Sans" w:hAnsi="Open Sans" w:cs="Open Sans"/>
          <w:b/>
          <w:bCs/>
          <w:sz w:val="20"/>
          <w:szCs w:val="20"/>
          <w:u w:val="single"/>
        </w:rPr>
      </w:pPr>
      <w:r w:rsidRPr="000C47F3">
        <w:rPr>
          <w:rFonts w:ascii="Open Sans" w:hAnsi="Open Sans" w:cs="Open Sans"/>
          <w:sz w:val="20"/>
          <w:szCs w:val="20"/>
        </w:rPr>
        <w:t xml:space="preserve">Środki do zwalczania skutków zimy – </w:t>
      </w:r>
      <w:r w:rsidRPr="000C47F3">
        <w:rPr>
          <w:rFonts w:ascii="Open Sans" w:hAnsi="Open Sans" w:cs="Open Sans"/>
          <w:sz w:val="20"/>
          <w:szCs w:val="20"/>
          <w:u w:val="single"/>
        </w:rPr>
        <w:t>zapewnia Zamawiający.</w:t>
      </w:r>
    </w:p>
    <w:p w14:paraId="319E7588" w14:textId="77777777" w:rsidR="00A60566" w:rsidRPr="000C47F3" w:rsidRDefault="007A325C" w:rsidP="00441D43">
      <w:pPr>
        <w:numPr>
          <w:ilvl w:val="1"/>
          <w:numId w:val="1"/>
        </w:numPr>
        <w:spacing w:after="0" w:line="240" w:lineRule="auto"/>
        <w:jc w:val="both"/>
        <w:rPr>
          <w:rFonts w:ascii="Open Sans" w:hAnsi="Open Sans" w:cs="Open Sans"/>
          <w:sz w:val="20"/>
          <w:szCs w:val="20"/>
          <w:u w:val="single"/>
        </w:rPr>
      </w:pPr>
      <w:r w:rsidRPr="000C47F3">
        <w:rPr>
          <w:rFonts w:ascii="Open Sans" w:hAnsi="Open Sans" w:cs="Open Sans"/>
          <w:sz w:val="20"/>
          <w:szCs w:val="20"/>
        </w:rPr>
        <w:t xml:space="preserve">Wykaz trenów objętych zimowym utrzymaniem stanowią </w:t>
      </w:r>
      <w:r w:rsidR="00572AA9" w:rsidRPr="000C47F3">
        <w:rPr>
          <w:rFonts w:ascii="Open Sans" w:hAnsi="Open Sans" w:cs="Open Sans"/>
          <w:sz w:val="20"/>
          <w:szCs w:val="20"/>
          <w:u w:val="single"/>
        </w:rPr>
        <w:t>załączniki: D/1, D/2, D/3 D/4, D/5, D/6</w:t>
      </w:r>
      <w:r w:rsidR="00401544" w:rsidRPr="000C47F3">
        <w:rPr>
          <w:rFonts w:ascii="Open Sans" w:hAnsi="Open Sans" w:cs="Open Sans"/>
          <w:sz w:val="20"/>
          <w:szCs w:val="20"/>
          <w:u w:val="single"/>
        </w:rPr>
        <w:t>, D/7.</w:t>
      </w:r>
      <w:r w:rsidR="00DD16F2" w:rsidRPr="000C47F3">
        <w:rPr>
          <w:rFonts w:ascii="Open Sans" w:hAnsi="Open Sans" w:cs="Open Sans"/>
          <w:sz w:val="20"/>
          <w:szCs w:val="20"/>
          <w:u w:val="single"/>
        </w:rPr>
        <w:t>D8 I D9.</w:t>
      </w:r>
    </w:p>
    <w:p w14:paraId="270FB248" w14:textId="77777777" w:rsidR="00A60566" w:rsidRPr="000C47F3" w:rsidRDefault="00A60566" w:rsidP="00441D43">
      <w:pPr>
        <w:numPr>
          <w:ilvl w:val="1"/>
          <w:numId w:val="1"/>
        </w:numPr>
        <w:spacing w:after="0" w:line="240" w:lineRule="auto"/>
        <w:jc w:val="both"/>
        <w:rPr>
          <w:rFonts w:ascii="Open Sans" w:hAnsi="Open Sans" w:cs="Open Sans"/>
          <w:sz w:val="20"/>
          <w:szCs w:val="20"/>
          <w:u w:val="single"/>
        </w:rPr>
      </w:pPr>
      <w:r w:rsidRPr="000C47F3">
        <w:rPr>
          <w:rFonts w:ascii="Open Sans" w:hAnsi="Open Sans" w:cs="Open Sans"/>
          <w:bCs/>
          <w:sz w:val="20"/>
          <w:szCs w:val="20"/>
          <w:u w:val="single"/>
        </w:rPr>
        <w:t xml:space="preserve">Zamawiający zastrzega sobie możliwość: </w:t>
      </w:r>
    </w:p>
    <w:p w14:paraId="20373FC3" w14:textId="77777777" w:rsidR="00A60566" w:rsidRPr="000C47F3" w:rsidRDefault="00A60566" w:rsidP="00441D43">
      <w:pPr>
        <w:spacing w:after="0" w:line="240" w:lineRule="auto"/>
        <w:ind w:left="360"/>
        <w:jc w:val="both"/>
        <w:rPr>
          <w:rFonts w:ascii="Open Sans" w:hAnsi="Open Sans" w:cs="Open Sans"/>
          <w:bCs/>
          <w:sz w:val="20"/>
          <w:szCs w:val="20"/>
        </w:rPr>
      </w:pPr>
      <w:r w:rsidRPr="000C47F3">
        <w:rPr>
          <w:rFonts w:ascii="Open Sans" w:hAnsi="Open Sans" w:cs="Open Sans"/>
          <w:sz w:val="20"/>
          <w:szCs w:val="20"/>
        </w:rPr>
        <w:t xml:space="preserve">zmiany zakresu terenów objętych zimowym utrzymaniem, w ramach środków finansowych przeznaczonych na realizację niniejszego zadania, w przypadku konieczności spowodowanych przez warunki atmosferyczne, na co </w:t>
      </w:r>
      <w:r w:rsidRPr="000C47F3">
        <w:rPr>
          <w:rFonts w:ascii="Open Sans" w:hAnsi="Open Sans" w:cs="Open Sans"/>
          <w:bCs/>
          <w:sz w:val="20"/>
          <w:szCs w:val="20"/>
        </w:rPr>
        <w:t>Wykonawca wyraża zgodę.</w:t>
      </w:r>
    </w:p>
    <w:p w14:paraId="0295D9E2" w14:textId="77777777" w:rsidR="00B9636D" w:rsidRPr="000C47F3" w:rsidRDefault="00B9636D" w:rsidP="00441D43">
      <w:pPr>
        <w:spacing w:after="0" w:line="240" w:lineRule="auto"/>
        <w:jc w:val="both"/>
        <w:rPr>
          <w:rFonts w:ascii="Open Sans" w:hAnsi="Open Sans" w:cs="Open Sans"/>
          <w:bCs/>
          <w:sz w:val="20"/>
          <w:szCs w:val="20"/>
          <w:u w:val="single"/>
        </w:rPr>
      </w:pPr>
    </w:p>
    <w:p w14:paraId="49D475DD" w14:textId="77777777" w:rsidR="00A60566" w:rsidRPr="000C47F3" w:rsidRDefault="00A60566"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284" w:hanging="284"/>
        <w:jc w:val="left"/>
        <w:rPr>
          <w:rFonts w:ascii="Open Sans" w:hAnsi="Open Sans" w:cs="Open Sans"/>
          <w:bCs/>
          <w:sz w:val="20"/>
        </w:rPr>
      </w:pPr>
      <w:r w:rsidRPr="000C47F3">
        <w:rPr>
          <w:rFonts w:ascii="Open Sans" w:hAnsi="Open Sans" w:cs="Open Sans"/>
          <w:sz w:val="20"/>
        </w:rPr>
        <w:t>Szczegółowy opis przedmiotu zamówienia</w:t>
      </w:r>
      <w:r w:rsidRPr="000C47F3">
        <w:rPr>
          <w:rFonts w:ascii="Open Sans" w:hAnsi="Open Sans" w:cs="Open Sans"/>
          <w:sz w:val="20"/>
          <w:lang w:val="pl-PL"/>
        </w:rPr>
        <w:t>.</w:t>
      </w:r>
    </w:p>
    <w:p w14:paraId="76BA730E" w14:textId="77777777" w:rsidR="00A60566" w:rsidRPr="000C47F3" w:rsidRDefault="00A60566" w:rsidP="00441D43">
      <w:pPr>
        <w:numPr>
          <w:ilvl w:val="1"/>
          <w:numId w:val="1"/>
        </w:numPr>
        <w:spacing w:after="0" w:line="240" w:lineRule="auto"/>
        <w:ind w:left="284" w:hanging="284"/>
        <w:jc w:val="both"/>
        <w:rPr>
          <w:rFonts w:ascii="Open Sans" w:hAnsi="Open Sans" w:cs="Open Sans"/>
          <w:bCs/>
          <w:sz w:val="20"/>
          <w:szCs w:val="20"/>
        </w:rPr>
      </w:pPr>
      <w:r w:rsidRPr="000C47F3">
        <w:rPr>
          <w:rFonts w:ascii="Open Sans" w:hAnsi="Open Sans" w:cs="Open Sans"/>
          <w:bCs/>
          <w:sz w:val="20"/>
          <w:szCs w:val="20"/>
        </w:rPr>
        <w:t>Wykonawca</w:t>
      </w:r>
      <w:r w:rsidRPr="000C47F3">
        <w:rPr>
          <w:rFonts w:ascii="Open Sans" w:hAnsi="Open Sans" w:cs="Open Sans"/>
          <w:sz w:val="20"/>
          <w:szCs w:val="20"/>
        </w:rPr>
        <w:t xml:space="preserve"> zobowiązany jest przystąpić do realizacji usługi </w:t>
      </w:r>
      <w:r w:rsidRPr="000C47F3">
        <w:rPr>
          <w:rFonts w:ascii="Open Sans" w:hAnsi="Open Sans" w:cs="Open Sans"/>
          <w:bCs/>
          <w:sz w:val="20"/>
          <w:szCs w:val="20"/>
          <w:u w:val="single"/>
        </w:rPr>
        <w:t>w ciągu 2 godzin</w:t>
      </w:r>
      <w:r w:rsidRPr="000C47F3">
        <w:rPr>
          <w:rFonts w:ascii="Open Sans" w:hAnsi="Open Sans" w:cs="Open Sans"/>
          <w:sz w:val="20"/>
          <w:szCs w:val="20"/>
        </w:rPr>
        <w:t xml:space="preserve"> od momentu telefonicznego powiadomienia przez upoważnionego przedstawiciela </w:t>
      </w:r>
      <w:r w:rsidRPr="000C47F3">
        <w:rPr>
          <w:rFonts w:ascii="Open Sans" w:hAnsi="Open Sans" w:cs="Open Sans"/>
          <w:bCs/>
          <w:sz w:val="20"/>
          <w:szCs w:val="20"/>
        </w:rPr>
        <w:t>Zamawiającego.</w:t>
      </w:r>
    </w:p>
    <w:p w14:paraId="69DCD3C6" w14:textId="77777777" w:rsidR="00A60566" w:rsidRPr="000C47F3" w:rsidRDefault="00A60566" w:rsidP="00441D43">
      <w:pPr>
        <w:numPr>
          <w:ilvl w:val="1"/>
          <w:numId w:val="1"/>
        </w:numPr>
        <w:spacing w:after="0" w:line="240" w:lineRule="auto"/>
        <w:ind w:left="284" w:hanging="284"/>
        <w:jc w:val="both"/>
        <w:rPr>
          <w:rFonts w:ascii="Open Sans" w:hAnsi="Open Sans" w:cs="Open Sans"/>
          <w:bCs/>
          <w:sz w:val="20"/>
          <w:szCs w:val="20"/>
        </w:rPr>
      </w:pPr>
      <w:r w:rsidRPr="000C47F3">
        <w:rPr>
          <w:rFonts w:ascii="Open Sans" w:hAnsi="Open Sans" w:cs="Open Sans"/>
          <w:bCs/>
          <w:sz w:val="20"/>
          <w:szCs w:val="20"/>
        </w:rPr>
        <w:t>Przez przystąpienie do realizacji usługi należy rozumieć: wykonanie wszystkich czynności wymienionych w rozdziale IV pkt. 1.2. oraz fizyczne wykonywanie czynności zgodnie z niniejszym SOPZ i dyspozycją uprawnionego przedstawiciela Zamawiającego, do czasu telefonicznego powiadomienia o zakończeniu prac przez uprawnionego przedstawiciela Zamawiającego</w:t>
      </w:r>
    </w:p>
    <w:p w14:paraId="57B53E27" w14:textId="77777777" w:rsidR="00A60566" w:rsidRPr="000C47F3" w:rsidRDefault="00A60566" w:rsidP="00441D43">
      <w:pPr>
        <w:numPr>
          <w:ilvl w:val="1"/>
          <w:numId w:val="1"/>
        </w:numPr>
        <w:spacing w:after="0" w:line="240" w:lineRule="auto"/>
        <w:ind w:left="284" w:hanging="284"/>
        <w:jc w:val="both"/>
        <w:rPr>
          <w:rFonts w:ascii="Open Sans" w:hAnsi="Open Sans" w:cs="Open Sans"/>
          <w:bCs/>
          <w:sz w:val="20"/>
          <w:szCs w:val="20"/>
        </w:rPr>
      </w:pPr>
      <w:r w:rsidRPr="000C47F3">
        <w:rPr>
          <w:rFonts w:ascii="Open Sans" w:hAnsi="Open Sans" w:cs="Open Sans"/>
          <w:bCs/>
          <w:sz w:val="20"/>
          <w:szCs w:val="20"/>
        </w:rPr>
        <w:t>Wykonawca każdorazowo przed przystąpieniem do realizacji usługi zobowiązany jest do pobrania: karty drogowej,</w:t>
      </w:r>
    </w:p>
    <w:p w14:paraId="5F1E353C" w14:textId="77777777" w:rsidR="00A60566" w:rsidRPr="000C47F3" w:rsidRDefault="00A60566" w:rsidP="00441D43">
      <w:pPr>
        <w:numPr>
          <w:ilvl w:val="1"/>
          <w:numId w:val="1"/>
        </w:numPr>
        <w:spacing w:after="0" w:line="240" w:lineRule="auto"/>
        <w:jc w:val="both"/>
        <w:rPr>
          <w:rFonts w:ascii="Open Sans" w:hAnsi="Open Sans" w:cs="Open Sans"/>
          <w:bCs/>
          <w:sz w:val="20"/>
          <w:szCs w:val="20"/>
        </w:rPr>
      </w:pPr>
      <w:r w:rsidRPr="000C47F3">
        <w:rPr>
          <w:rFonts w:ascii="Open Sans" w:hAnsi="Open Sans" w:cs="Open Sans"/>
          <w:bCs/>
          <w:sz w:val="20"/>
          <w:szCs w:val="20"/>
        </w:rPr>
        <w:t>Wykonawca realizuje usługę zimowego utrzymania, zgodnie z dyspozycją Zamawiającego.</w:t>
      </w:r>
    </w:p>
    <w:p w14:paraId="24ED1B2F" w14:textId="77777777" w:rsidR="00A60566" w:rsidRPr="000C47F3" w:rsidRDefault="00A60566" w:rsidP="00441D43">
      <w:pPr>
        <w:numPr>
          <w:ilvl w:val="1"/>
          <w:numId w:val="1"/>
        </w:numPr>
        <w:spacing w:after="0" w:line="240" w:lineRule="auto"/>
        <w:jc w:val="both"/>
        <w:rPr>
          <w:rFonts w:ascii="Open Sans" w:hAnsi="Open Sans" w:cs="Open Sans"/>
          <w:bCs/>
          <w:sz w:val="20"/>
          <w:szCs w:val="20"/>
        </w:rPr>
      </w:pPr>
      <w:r w:rsidRPr="000C47F3">
        <w:rPr>
          <w:rFonts w:ascii="Open Sans" w:hAnsi="Open Sans" w:cs="Open Sans"/>
          <w:bCs/>
          <w:sz w:val="20"/>
          <w:szCs w:val="20"/>
        </w:rPr>
        <w:t>Wykonawca niezwłocznie po wykonaniu usługi zobowiązany jest przekazać Zamawiającemu informację o ilości zużytych środków do zwalczania skutków zimy,</w:t>
      </w:r>
    </w:p>
    <w:p w14:paraId="3738B27E" w14:textId="77777777" w:rsidR="00B9636D" w:rsidRPr="000C47F3" w:rsidRDefault="00A60566" w:rsidP="00441D43">
      <w:pPr>
        <w:numPr>
          <w:ilvl w:val="1"/>
          <w:numId w:val="1"/>
        </w:numPr>
        <w:spacing w:after="0" w:line="240" w:lineRule="auto"/>
        <w:jc w:val="both"/>
        <w:rPr>
          <w:rFonts w:ascii="Open Sans" w:hAnsi="Open Sans" w:cs="Open Sans"/>
          <w:bCs/>
          <w:sz w:val="20"/>
          <w:szCs w:val="20"/>
        </w:rPr>
      </w:pPr>
      <w:r w:rsidRPr="000C47F3">
        <w:rPr>
          <w:rFonts w:ascii="Open Sans" w:hAnsi="Open Sans" w:cs="Open Sans"/>
          <w:bCs/>
          <w:sz w:val="20"/>
          <w:szCs w:val="20"/>
        </w:rPr>
        <w:t>Ilość godzin pracy każdorazowo po jej wykonaniu potwierdza upoważniony przedstawiciel Zamawiającego.</w:t>
      </w:r>
    </w:p>
    <w:bookmarkEnd w:id="7"/>
    <w:p w14:paraId="15244C24" w14:textId="77777777" w:rsidR="005B3E75" w:rsidRPr="000C47F3" w:rsidRDefault="005B3E75" w:rsidP="00531783">
      <w:pPr>
        <w:spacing w:after="0" w:line="240" w:lineRule="auto"/>
        <w:jc w:val="both"/>
        <w:rPr>
          <w:rFonts w:ascii="Open Sans" w:hAnsi="Open Sans" w:cs="Open Sans"/>
          <w:bCs/>
          <w:sz w:val="20"/>
        </w:rPr>
      </w:pPr>
      <w:r w:rsidRPr="000C47F3">
        <w:rPr>
          <w:rFonts w:ascii="Open Sans" w:hAnsi="Open Sans" w:cs="Open Sans"/>
          <w:sz w:val="20"/>
        </w:rPr>
        <w:t>Czas pracy Wykonawcy.</w:t>
      </w:r>
    </w:p>
    <w:p w14:paraId="2C89B5AE" w14:textId="77777777" w:rsidR="005B3E75" w:rsidRPr="000C47F3" w:rsidRDefault="005B3E75" w:rsidP="00441D43">
      <w:pPr>
        <w:numPr>
          <w:ilvl w:val="1"/>
          <w:numId w:val="1"/>
        </w:numPr>
        <w:spacing w:after="0" w:line="240" w:lineRule="auto"/>
        <w:jc w:val="both"/>
        <w:rPr>
          <w:rFonts w:ascii="Open Sans" w:hAnsi="Open Sans" w:cs="Open Sans"/>
          <w:bCs/>
          <w:sz w:val="20"/>
          <w:szCs w:val="20"/>
        </w:rPr>
      </w:pPr>
      <w:r w:rsidRPr="000C47F3">
        <w:rPr>
          <w:rFonts w:ascii="Open Sans" w:hAnsi="Open Sans" w:cs="Open Sans"/>
          <w:bCs/>
          <w:sz w:val="20"/>
          <w:szCs w:val="20"/>
        </w:rPr>
        <w:t>Upoważniony przedstawiciel Zamawiającego każdorazowo decyduje o godzinie rozpoczęcia                                i zakończenia świadczenia usługi.</w:t>
      </w:r>
    </w:p>
    <w:p w14:paraId="3A0B9B52" w14:textId="77777777" w:rsidR="005B3E75" w:rsidRPr="000C47F3" w:rsidRDefault="005B3E75" w:rsidP="00441D43">
      <w:pPr>
        <w:numPr>
          <w:ilvl w:val="1"/>
          <w:numId w:val="1"/>
        </w:numPr>
        <w:spacing w:after="0" w:line="240" w:lineRule="auto"/>
        <w:jc w:val="both"/>
        <w:rPr>
          <w:rFonts w:ascii="Open Sans" w:hAnsi="Open Sans" w:cs="Open Sans"/>
          <w:bCs/>
          <w:sz w:val="20"/>
          <w:szCs w:val="20"/>
        </w:rPr>
      </w:pPr>
      <w:r w:rsidRPr="000C47F3">
        <w:rPr>
          <w:rFonts w:ascii="Open Sans" w:hAnsi="Open Sans" w:cs="Open Sans"/>
          <w:bCs/>
          <w:sz w:val="20"/>
          <w:szCs w:val="20"/>
        </w:rPr>
        <w:t xml:space="preserve">Czas pracy liczony jest od momentu pobrania karty drogowej w siedzibie Zamawiającego do czasu telefonicznego powiadomienia o zakończeniu prac przez upoważnionego </w:t>
      </w:r>
      <w:r w:rsidRPr="000C47F3">
        <w:rPr>
          <w:rFonts w:ascii="Open Sans" w:hAnsi="Open Sans" w:cs="Open Sans"/>
          <w:sz w:val="20"/>
          <w:szCs w:val="20"/>
        </w:rPr>
        <w:t xml:space="preserve">przedstawiciela </w:t>
      </w:r>
      <w:r w:rsidRPr="000C47F3">
        <w:rPr>
          <w:rFonts w:ascii="Open Sans" w:hAnsi="Open Sans" w:cs="Open Sans"/>
          <w:bCs/>
          <w:sz w:val="20"/>
          <w:szCs w:val="20"/>
        </w:rPr>
        <w:t xml:space="preserve">Zamawiającego. </w:t>
      </w:r>
    </w:p>
    <w:p w14:paraId="6A525AB9" w14:textId="77777777" w:rsidR="00B71068" w:rsidRPr="000C47F3" w:rsidRDefault="00B71068" w:rsidP="00441D43">
      <w:pPr>
        <w:spacing w:after="0" w:line="240" w:lineRule="auto"/>
        <w:jc w:val="both"/>
        <w:rPr>
          <w:rFonts w:ascii="Open Sans" w:hAnsi="Open Sans" w:cs="Open Sans"/>
          <w:bCs/>
          <w:sz w:val="20"/>
          <w:szCs w:val="20"/>
        </w:rPr>
      </w:pPr>
    </w:p>
    <w:p w14:paraId="746F656A" w14:textId="7D5EFEA0" w:rsidR="008F27B0" w:rsidRPr="000C47F3" w:rsidRDefault="006E2CF2"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426" w:hanging="426"/>
        <w:jc w:val="left"/>
        <w:rPr>
          <w:rFonts w:ascii="Open Sans" w:hAnsi="Open Sans" w:cs="Open Sans"/>
          <w:bCs/>
          <w:sz w:val="20"/>
        </w:rPr>
      </w:pPr>
      <w:r w:rsidRPr="000C47F3">
        <w:rPr>
          <w:rFonts w:ascii="Open Sans" w:hAnsi="Open Sans" w:cs="Open Sans"/>
          <w:sz w:val="20"/>
          <w:lang w:val="pl-PL"/>
        </w:rPr>
        <w:br w:type="page"/>
      </w:r>
      <w:r w:rsidR="00B76794" w:rsidRPr="000C47F3">
        <w:rPr>
          <w:rFonts w:ascii="Open Sans" w:hAnsi="Open Sans" w:cs="Open Sans"/>
          <w:sz w:val="20"/>
          <w:lang w:val="pl-PL"/>
        </w:rPr>
        <w:lastRenderedPageBreak/>
        <w:t>Warunki udziału w postępowaniu</w:t>
      </w:r>
      <w:r w:rsidR="00A97D1A" w:rsidRPr="000C47F3">
        <w:rPr>
          <w:rFonts w:ascii="Open Sans" w:hAnsi="Open Sans" w:cs="Open Sans"/>
          <w:sz w:val="20"/>
          <w:lang w:val="pl-PL"/>
        </w:rPr>
        <w:t>.</w:t>
      </w:r>
    </w:p>
    <w:p w14:paraId="70927729" w14:textId="77777777" w:rsidR="005B3E75" w:rsidRPr="000C47F3" w:rsidRDefault="00B76794" w:rsidP="00441D43">
      <w:pPr>
        <w:numPr>
          <w:ilvl w:val="0"/>
          <w:numId w:val="15"/>
        </w:numPr>
        <w:suppressAutoHyphens/>
        <w:overflowPunct w:val="0"/>
        <w:autoSpaceDE w:val="0"/>
        <w:spacing w:after="0" w:line="240" w:lineRule="auto"/>
        <w:jc w:val="both"/>
        <w:textAlignment w:val="baseline"/>
        <w:rPr>
          <w:rFonts w:ascii="Open Sans" w:hAnsi="Open Sans" w:cs="Open Sans"/>
          <w:b/>
          <w:sz w:val="20"/>
          <w:szCs w:val="20"/>
        </w:rPr>
      </w:pPr>
      <w:r w:rsidRPr="000C47F3">
        <w:rPr>
          <w:rFonts w:ascii="Open Sans" w:hAnsi="Open Sans" w:cs="Open Sans"/>
          <w:b/>
          <w:sz w:val="20"/>
          <w:szCs w:val="20"/>
        </w:rPr>
        <w:t>Potencjał techniczny.</w:t>
      </w:r>
    </w:p>
    <w:p w14:paraId="3DF25036" w14:textId="77777777" w:rsidR="005B3E75" w:rsidRPr="000C47F3" w:rsidRDefault="00562BFC" w:rsidP="00441D43">
      <w:pPr>
        <w:suppressAutoHyphens/>
        <w:overflowPunct w:val="0"/>
        <w:autoSpaceDE w:val="0"/>
        <w:spacing w:after="0" w:line="240" w:lineRule="auto"/>
        <w:ind w:left="360"/>
        <w:jc w:val="both"/>
        <w:textAlignment w:val="baseline"/>
        <w:rPr>
          <w:rFonts w:ascii="Open Sans" w:hAnsi="Open Sans" w:cs="Open Sans"/>
          <w:b/>
          <w:sz w:val="20"/>
          <w:szCs w:val="20"/>
        </w:rPr>
      </w:pPr>
      <w:r w:rsidRPr="000C47F3">
        <w:rPr>
          <w:rFonts w:ascii="Open Sans" w:hAnsi="Open Sans" w:cs="Open Sans"/>
          <w:bCs/>
          <w:sz w:val="20"/>
          <w:szCs w:val="20"/>
        </w:rPr>
        <w:t>Wykonawca</w:t>
      </w:r>
      <w:r w:rsidRPr="000C47F3">
        <w:rPr>
          <w:rFonts w:ascii="Open Sans" w:hAnsi="Open Sans" w:cs="Open Sans"/>
          <w:b/>
          <w:sz w:val="20"/>
          <w:szCs w:val="20"/>
        </w:rPr>
        <w:t xml:space="preserve"> </w:t>
      </w:r>
      <w:r w:rsidRPr="000C47F3">
        <w:rPr>
          <w:rFonts w:ascii="Open Sans" w:hAnsi="Open Sans" w:cs="Open Sans"/>
          <w:bCs/>
          <w:sz w:val="20"/>
          <w:szCs w:val="20"/>
        </w:rPr>
        <w:t xml:space="preserve">przystępując do realizacji każdego z zadań </w:t>
      </w:r>
      <w:r w:rsidRPr="000C47F3">
        <w:rPr>
          <w:rFonts w:ascii="Open Sans" w:hAnsi="Open Sans" w:cs="Open Sans"/>
          <w:bCs/>
          <w:sz w:val="20"/>
          <w:szCs w:val="20"/>
          <w:u w:val="single"/>
        </w:rPr>
        <w:t>zobowiązany jest dysponować:</w:t>
      </w:r>
    </w:p>
    <w:p w14:paraId="13FC0C40" w14:textId="77777777" w:rsidR="005B3E75" w:rsidRPr="000C47F3" w:rsidRDefault="00D075BE" w:rsidP="00441D43">
      <w:pPr>
        <w:numPr>
          <w:ilvl w:val="1"/>
          <w:numId w:val="15"/>
        </w:numPr>
        <w:suppressAutoHyphens/>
        <w:overflowPunct w:val="0"/>
        <w:autoSpaceDE w:val="0"/>
        <w:spacing w:after="0" w:line="240" w:lineRule="auto"/>
        <w:jc w:val="both"/>
        <w:textAlignment w:val="baseline"/>
        <w:rPr>
          <w:rFonts w:ascii="Open Sans" w:hAnsi="Open Sans" w:cs="Open Sans"/>
          <w:b/>
          <w:sz w:val="20"/>
          <w:szCs w:val="20"/>
        </w:rPr>
      </w:pPr>
      <w:r w:rsidRPr="000C47F3">
        <w:rPr>
          <w:rFonts w:ascii="Open Sans" w:hAnsi="Open Sans" w:cs="Open Sans"/>
          <w:sz w:val="20"/>
          <w:szCs w:val="20"/>
        </w:rPr>
        <w:t xml:space="preserve">Ciągnikiem komunalnym: </w:t>
      </w:r>
      <w:r w:rsidRPr="000C47F3">
        <w:rPr>
          <w:rFonts w:ascii="Open Sans" w:hAnsi="Open Sans" w:cs="Open Sans"/>
          <w:sz w:val="20"/>
          <w:szCs w:val="20"/>
          <w:u w:val="single"/>
        </w:rPr>
        <w:t>w ilości minimum 1 sztuka.</w:t>
      </w:r>
    </w:p>
    <w:p w14:paraId="476EA48D" w14:textId="77777777" w:rsidR="005B3E75" w:rsidRPr="000C47F3" w:rsidRDefault="00D075BE" w:rsidP="00441D43">
      <w:pPr>
        <w:numPr>
          <w:ilvl w:val="1"/>
          <w:numId w:val="15"/>
        </w:numPr>
        <w:suppressAutoHyphens/>
        <w:overflowPunct w:val="0"/>
        <w:autoSpaceDE w:val="0"/>
        <w:spacing w:after="0" w:line="240" w:lineRule="auto"/>
        <w:jc w:val="both"/>
        <w:textAlignment w:val="baseline"/>
        <w:rPr>
          <w:rFonts w:ascii="Open Sans" w:hAnsi="Open Sans" w:cs="Open Sans"/>
          <w:b/>
          <w:sz w:val="20"/>
          <w:szCs w:val="20"/>
        </w:rPr>
      </w:pPr>
      <w:r w:rsidRPr="000C47F3">
        <w:rPr>
          <w:rFonts w:ascii="Open Sans" w:hAnsi="Open Sans" w:cs="Open Sans"/>
          <w:sz w:val="20"/>
          <w:szCs w:val="20"/>
        </w:rPr>
        <w:t xml:space="preserve">Pługiem lemieszowym o szerokości roboczej </w:t>
      </w:r>
      <w:r w:rsidR="00531783" w:rsidRPr="000C47F3">
        <w:rPr>
          <w:rFonts w:ascii="Open Sans" w:hAnsi="Open Sans" w:cs="Open Sans"/>
          <w:bCs/>
          <w:sz w:val="20"/>
          <w:szCs w:val="20"/>
          <w:u w:val="single"/>
        </w:rPr>
        <w:t>minimum 1</w:t>
      </w:r>
      <w:r w:rsidRPr="000C47F3">
        <w:rPr>
          <w:rFonts w:ascii="Open Sans" w:hAnsi="Open Sans" w:cs="Open Sans"/>
          <w:bCs/>
          <w:sz w:val="20"/>
          <w:szCs w:val="20"/>
          <w:u w:val="single"/>
        </w:rPr>
        <w:t>,5 m: w ilości minimum 1 sztuka.</w:t>
      </w:r>
    </w:p>
    <w:p w14:paraId="7AABA2FD" w14:textId="77777777" w:rsidR="005B3E75" w:rsidRPr="000C47F3" w:rsidRDefault="00D075BE" w:rsidP="00441D43">
      <w:pPr>
        <w:numPr>
          <w:ilvl w:val="1"/>
          <w:numId w:val="15"/>
        </w:numPr>
        <w:suppressAutoHyphens/>
        <w:overflowPunct w:val="0"/>
        <w:autoSpaceDE w:val="0"/>
        <w:spacing w:after="0" w:line="240" w:lineRule="auto"/>
        <w:ind w:left="709" w:hanging="349"/>
        <w:jc w:val="both"/>
        <w:textAlignment w:val="baseline"/>
        <w:rPr>
          <w:rFonts w:ascii="Open Sans" w:hAnsi="Open Sans" w:cs="Open Sans"/>
          <w:b/>
          <w:sz w:val="20"/>
          <w:szCs w:val="20"/>
        </w:rPr>
      </w:pPr>
      <w:r w:rsidRPr="000C47F3">
        <w:rPr>
          <w:rFonts w:ascii="Open Sans" w:hAnsi="Open Sans" w:cs="Open Sans"/>
          <w:sz w:val="20"/>
          <w:szCs w:val="20"/>
        </w:rPr>
        <w:t xml:space="preserve">Piaskarką – posypywarką środków do zwalczania skutków zimy </w:t>
      </w:r>
      <w:r w:rsidRPr="000C47F3">
        <w:rPr>
          <w:rFonts w:ascii="Open Sans" w:hAnsi="Open Sans" w:cs="Open Sans"/>
          <w:sz w:val="20"/>
          <w:szCs w:val="20"/>
          <w:u w:val="single"/>
        </w:rPr>
        <w:t>o ładowności minimum 0,5 Mg: w ilości minimum 1 sztuka.</w:t>
      </w:r>
    </w:p>
    <w:p w14:paraId="2598C816" w14:textId="77777777" w:rsidR="00092831" w:rsidRPr="000C47F3" w:rsidRDefault="00D075BE" w:rsidP="00441D43">
      <w:pPr>
        <w:numPr>
          <w:ilvl w:val="1"/>
          <w:numId w:val="15"/>
        </w:numPr>
        <w:suppressAutoHyphens/>
        <w:overflowPunct w:val="0"/>
        <w:autoSpaceDE w:val="0"/>
        <w:spacing w:after="0" w:line="240" w:lineRule="auto"/>
        <w:ind w:left="709" w:hanging="349"/>
        <w:jc w:val="both"/>
        <w:textAlignment w:val="baseline"/>
        <w:rPr>
          <w:rFonts w:ascii="Open Sans" w:hAnsi="Open Sans" w:cs="Open Sans"/>
          <w:b/>
          <w:sz w:val="20"/>
          <w:szCs w:val="20"/>
        </w:rPr>
      </w:pPr>
      <w:r w:rsidRPr="000C47F3">
        <w:rPr>
          <w:rFonts w:ascii="Open Sans" w:hAnsi="Open Sans" w:cs="Open Sans"/>
          <w:sz w:val="20"/>
          <w:szCs w:val="20"/>
        </w:rPr>
        <w:t>Uwaga: DMC ciągnika komunalnego wyposażonego w pług lemieszowy oraz piaskarkę – posypywarkę nie może przekroczyć 2,5 Mg.</w:t>
      </w:r>
    </w:p>
    <w:p w14:paraId="7140B75A" w14:textId="77777777" w:rsidR="00092831" w:rsidRPr="000C47F3" w:rsidRDefault="00092831" w:rsidP="00441D43">
      <w:pPr>
        <w:suppressAutoHyphens/>
        <w:overflowPunct w:val="0"/>
        <w:autoSpaceDE w:val="0"/>
        <w:spacing w:after="0" w:line="240" w:lineRule="auto"/>
        <w:ind w:left="709"/>
        <w:jc w:val="both"/>
        <w:textAlignment w:val="baseline"/>
        <w:rPr>
          <w:rFonts w:ascii="Open Sans" w:hAnsi="Open Sans" w:cs="Open Sans"/>
          <w:b/>
          <w:sz w:val="20"/>
          <w:szCs w:val="20"/>
        </w:rPr>
      </w:pPr>
    </w:p>
    <w:p w14:paraId="5AC6DCD9" w14:textId="77777777" w:rsidR="00092831" w:rsidRPr="000C47F3" w:rsidRDefault="00B9636D" w:rsidP="00441D43">
      <w:pPr>
        <w:suppressAutoHyphens/>
        <w:overflowPunct w:val="0"/>
        <w:autoSpaceDE w:val="0"/>
        <w:spacing w:after="0" w:line="240" w:lineRule="auto"/>
        <w:ind w:left="709"/>
        <w:jc w:val="both"/>
        <w:textAlignment w:val="baseline"/>
        <w:rPr>
          <w:rFonts w:ascii="Open Sans" w:hAnsi="Open Sans" w:cs="Open Sans"/>
          <w:b/>
          <w:bCs/>
          <w:sz w:val="20"/>
          <w:szCs w:val="20"/>
        </w:rPr>
      </w:pPr>
      <w:r w:rsidRPr="000C47F3">
        <w:rPr>
          <w:rFonts w:ascii="Open Sans" w:hAnsi="Open Sans" w:cs="Open Sans"/>
          <w:b/>
          <w:bCs/>
          <w:sz w:val="20"/>
          <w:szCs w:val="20"/>
        </w:rPr>
        <w:t xml:space="preserve">Informacje dla Wykonawcy: </w:t>
      </w:r>
    </w:p>
    <w:p w14:paraId="1A135311" w14:textId="77777777" w:rsidR="00B9636D" w:rsidRPr="000C47F3" w:rsidRDefault="00DA77F3" w:rsidP="00441D43">
      <w:pPr>
        <w:suppressAutoHyphens/>
        <w:overflowPunct w:val="0"/>
        <w:autoSpaceDE w:val="0"/>
        <w:spacing w:after="0" w:line="240" w:lineRule="auto"/>
        <w:ind w:left="709"/>
        <w:jc w:val="both"/>
        <w:textAlignment w:val="baseline"/>
        <w:rPr>
          <w:rFonts w:ascii="Open Sans" w:hAnsi="Open Sans" w:cs="Open Sans"/>
          <w:b/>
          <w:sz w:val="20"/>
          <w:szCs w:val="20"/>
        </w:rPr>
      </w:pPr>
      <w:r w:rsidRPr="000C47F3">
        <w:rPr>
          <w:rFonts w:ascii="Open Sans" w:hAnsi="Open Sans" w:cs="Open Sans"/>
          <w:bCs/>
          <w:sz w:val="20"/>
          <w:szCs w:val="20"/>
        </w:rPr>
        <w:t>W razie awarii jednostki ciągnika komunalnego lub osprzętu, Wykonawca zobowiązany jest zapewnić jednostkę i osprzęt zastępczy</w:t>
      </w:r>
      <w:r w:rsidR="00B9636D" w:rsidRPr="000C47F3">
        <w:rPr>
          <w:rFonts w:ascii="Open Sans" w:hAnsi="Open Sans" w:cs="Open Sans"/>
          <w:bCs/>
          <w:sz w:val="20"/>
          <w:szCs w:val="20"/>
        </w:rPr>
        <w:t>.</w:t>
      </w:r>
    </w:p>
    <w:p w14:paraId="72666BAB" w14:textId="77777777" w:rsidR="00B9636D" w:rsidRPr="000C47F3" w:rsidRDefault="00B9636D" w:rsidP="00441D43">
      <w:pPr>
        <w:suppressAutoHyphens/>
        <w:overflowPunct w:val="0"/>
        <w:autoSpaceDE w:val="0"/>
        <w:spacing w:after="0" w:line="240" w:lineRule="auto"/>
        <w:ind w:left="792"/>
        <w:jc w:val="both"/>
        <w:textAlignment w:val="baseline"/>
        <w:rPr>
          <w:rFonts w:ascii="Open Sans" w:hAnsi="Open Sans" w:cs="Open Sans"/>
          <w:b/>
          <w:sz w:val="20"/>
          <w:szCs w:val="20"/>
        </w:rPr>
      </w:pPr>
    </w:p>
    <w:p w14:paraId="5E3D7DAC" w14:textId="77777777" w:rsidR="005B3E75" w:rsidRPr="000C47F3" w:rsidRDefault="005B3E75" w:rsidP="00441D43">
      <w:pPr>
        <w:numPr>
          <w:ilvl w:val="1"/>
          <w:numId w:val="15"/>
        </w:numPr>
        <w:suppressAutoHyphens/>
        <w:overflowPunct w:val="0"/>
        <w:autoSpaceDE w:val="0"/>
        <w:spacing w:after="0" w:line="240" w:lineRule="auto"/>
        <w:jc w:val="both"/>
        <w:textAlignment w:val="baseline"/>
        <w:rPr>
          <w:rFonts w:ascii="Open Sans" w:hAnsi="Open Sans" w:cs="Open Sans"/>
          <w:b/>
          <w:sz w:val="20"/>
          <w:szCs w:val="20"/>
        </w:rPr>
      </w:pPr>
      <w:r w:rsidRPr="000C47F3">
        <w:rPr>
          <w:rFonts w:ascii="Open Sans" w:hAnsi="Open Sans" w:cs="Open Sans"/>
          <w:sz w:val="20"/>
          <w:szCs w:val="20"/>
          <w:u w:val="single"/>
        </w:rPr>
        <w:t>System monitoringu pracy pojazdu i urządzeń:</w:t>
      </w:r>
    </w:p>
    <w:p w14:paraId="780B27BE" w14:textId="77777777" w:rsidR="005B3E75" w:rsidRPr="000C47F3" w:rsidRDefault="005B3E75" w:rsidP="00441D43">
      <w:pPr>
        <w:numPr>
          <w:ilvl w:val="0"/>
          <w:numId w:val="19"/>
        </w:numPr>
        <w:suppressAutoHyphens/>
        <w:overflowPunct w:val="0"/>
        <w:autoSpaceDE w:val="0"/>
        <w:spacing w:after="0" w:line="240" w:lineRule="auto"/>
        <w:ind w:left="993" w:hanging="284"/>
        <w:jc w:val="both"/>
        <w:textAlignment w:val="baseline"/>
        <w:rPr>
          <w:rFonts w:ascii="Open Sans" w:hAnsi="Open Sans" w:cs="Open Sans"/>
          <w:sz w:val="20"/>
          <w:szCs w:val="20"/>
          <w:u w:val="single"/>
        </w:rPr>
      </w:pPr>
      <w:r w:rsidRPr="000C47F3">
        <w:rPr>
          <w:rFonts w:ascii="Open Sans" w:hAnsi="Open Sans" w:cs="Open Sans"/>
          <w:sz w:val="20"/>
          <w:szCs w:val="20"/>
        </w:rPr>
        <w:t>Zamawiający</w:t>
      </w:r>
      <w:r w:rsidRPr="000C47F3">
        <w:rPr>
          <w:sz w:val="20"/>
          <w:szCs w:val="20"/>
        </w:rPr>
        <w:t xml:space="preserve"> </w:t>
      </w:r>
      <w:r w:rsidRPr="000C47F3">
        <w:rPr>
          <w:rFonts w:ascii="Open Sans" w:hAnsi="Open Sans" w:cs="Open Sans"/>
          <w:sz w:val="20"/>
          <w:szCs w:val="20"/>
        </w:rPr>
        <w:t xml:space="preserve">informuje, że do ciągnika używanego przez Wykonawcę do realizacji zamówienia zostaną zamontowane urządzenia monitorujące pracę ciągnika. </w:t>
      </w:r>
    </w:p>
    <w:p w14:paraId="5F009251" w14:textId="77777777" w:rsidR="00B54146" w:rsidRPr="000C47F3" w:rsidRDefault="005B3E75" w:rsidP="00441D43">
      <w:pPr>
        <w:numPr>
          <w:ilvl w:val="0"/>
          <w:numId w:val="19"/>
        </w:numPr>
        <w:suppressAutoHyphens/>
        <w:overflowPunct w:val="0"/>
        <w:autoSpaceDE w:val="0"/>
        <w:spacing w:after="0" w:line="240" w:lineRule="auto"/>
        <w:ind w:left="993" w:hanging="284"/>
        <w:jc w:val="both"/>
        <w:textAlignment w:val="baseline"/>
        <w:rPr>
          <w:rFonts w:ascii="Open Sans" w:hAnsi="Open Sans" w:cs="Open Sans"/>
          <w:sz w:val="20"/>
          <w:szCs w:val="20"/>
          <w:u w:val="single"/>
        </w:rPr>
      </w:pPr>
      <w:r w:rsidRPr="000C47F3">
        <w:rPr>
          <w:rFonts w:ascii="Open Sans" w:hAnsi="Open Sans" w:cs="Open Sans"/>
          <w:sz w:val="20"/>
          <w:szCs w:val="20"/>
        </w:rPr>
        <w:t xml:space="preserve">Koszt montażu i serwis urządzeń po stronie Zamawiającego. </w:t>
      </w:r>
    </w:p>
    <w:p w14:paraId="33FA15A7" w14:textId="77777777" w:rsidR="00073ABE" w:rsidRPr="000C47F3" w:rsidRDefault="005B3E75" w:rsidP="00441D43">
      <w:pPr>
        <w:numPr>
          <w:ilvl w:val="0"/>
          <w:numId w:val="19"/>
        </w:numPr>
        <w:suppressAutoHyphens/>
        <w:overflowPunct w:val="0"/>
        <w:autoSpaceDE w:val="0"/>
        <w:spacing w:after="0" w:line="240" w:lineRule="auto"/>
        <w:ind w:left="993" w:hanging="284"/>
        <w:jc w:val="both"/>
        <w:textAlignment w:val="baseline"/>
        <w:rPr>
          <w:rFonts w:ascii="Open Sans" w:hAnsi="Open Sans" w:cs="Open Sans"/>
          <w:sz w:val="20"/>
          <w:szCs w:val="20"/>
          <w:u w:val="single"/>
        </w:rPr>
      </w:pPr>
      <w:r w:rsidRPr="000C47F3">
        <w:rPr>
          <w:rFonts w:ascii="Open Sans" w:hAnsi="Open Sans" w:cs="Open Sans"/>
          <w:sz w:val="20"/>
          <w:szCs w:val="20"/>
        </w:rPr>
        <w:t xml:space="preserve">Wykonawca </w:t>
      </w:r>
      <w:r w:rsidRPr="000C47F3">
        <w:rPr>
          <w:rFonts w:ascii="Open Sans" w:hAnsi="Open Sans" w:cs="Open Sans"/>
          <w:sz w:val="20"/>
          <w:szCs w:val="20"/>
          <w:u w:val="single"/>
        </w:rPr>
        <w:t>zobowiązany jest</w:t>
      </w:r>
      <w:r w:rsidRPr="000C47F3">
        <w:rPr>
          <w:rFonts w:ascii="Open Sans" w:hAnsi="Open Sans" w:cs="Open Sans"/>
          <w:sz w:val="20"/>
          <w:szCs w:val="20"/>
        </w:rPr>
        <w:t xml:space="preserve"> do bezpłatnego udostępniania ciągnika celem wykonania montażu i demontażu urządzeń monitorujących </w:t>
      </w:r>
      <w:r w:rsidRPr="000C47F3">
        <w:rPr>
          <w:rFonts w:ascii="Open Sans" w:hAnsi="Open Sans" w:cs="Open Sans"/>
          <w:bCs/>
          <w:sz w:val="20"/>
          <w:szCs w:val="20"/>
        </w:rPr>
        <w:t>na wezwanie Zamawiającego.</w:t>
      </w:r>
    </w:p>
    <w:p w14:paraId="1C1D748C" w14:textId="77777777" w:rsidR="00B9636D" w:rsidRPr="000C47F3" w:rsidRDefault="00B9636D" w:rsidP="00441D43">
      <w:pPr>
        <w:suppressAutoHyphens/>
        <w:overflowPunct w:val="0"/>
        <w:autoSpaceDE w:val="0"/>
        <w:spacing w:after="0" w:line="240" w:lineRule="auto"/>
        <w:jc w:val="both"/>
        <w:textAlignment w:val="baseline"/>
        <w:rPr>
          <w:rFonts w:ascii="Open Sans" w:hAnsi="Open Sans" w:cs="Open Sans"/>
          <w:sz w:val="20"/>
          <w:szCs w:val="20"/>
          <w:u w:val="single"/>
        </w:rPr>
      </w:pPr>
    </w:p>
    <w:p w14:paraId="310CE046" w14:textId="77777777" w:rsidR="00B54146" w:rsidRPr="000C47F3" w:rsidRDefault="00B54146" w:rsidP="00441D43">
      <w:pPr>
        <w:numPr>
          <w:ilvl w:val="0"/>
          <w:numId w:val="15"/>
        </w:numPr>
        <w:suppressAutoHyphens/>
        <w:overflowPunct w:val="0"/>
        <w:autoSpaceDE w:val="0"/>
        <w:spacing w:after="0" w:line="240" w:lineRule="auto"/>
        <w:jc w:val="both"/>
        <w:textAlignment w:val="baseline"/>
        <w:rPr>
          <w:rFonts w:ascii="Open Sans" w:hAnsi="Open Sans" w:cs="Open Sans"/>
          <w:b/>
          <w:bCs/>
          <w:sz w:val="20"/>
          <w:szCs w:val="20"/>
          <w:u w:val="single"/>
        </w:rPr>
      </w:pPr>
      <w:r w:rsidRPr="000C47F3">
        <w:rPr>
          <w:rFonts w:ascii="Open Sans" w:hAnsi="Open Sans" w:cs="Open Sans"/>
          <w:b/>
          <w:sz w:val="20"/>
          <w:szCs w:val="20"/>
        </w:rPr>
        <w:t>Potencjał kadrowy.</w:t>
      </w:r>
    </w:p>
    <w:p w14:paraId="5604A6DC" w14:textId="77777777" w:rsidR="00B54146" w:rsidRPr="000C47F3" w:rsidRDefault="00B54146" w:rsidP="00441D43">
      <w:pPr>
        <w:numPr>
          <w:ilvl w:val="1"/>
          <w:numId w:val="15"/>
        </w:numPr>
        <w:tabs>
          <w:tab w:val="left" w:pos="709"/>
        </w:tabs>
        <w:suppressAutoHyphens/>
        <w:overflowPunct w:val="0"/>
        <w:autoSpaceDE w:val="0"/>
        <w:spacing w:after="0" w:line="240" w:lineRule="auto"/>
        <w:ind w:left="709" w:hanging="349"/>
        <w:jc w:val="both"/>
        <w:textAlignment w:val="baseline"/>
        <w:rPr>
          <w:rFonts w:ascii="Open Sans" w:hAnsi="Open Sans" w:cs="Open Sans"/>
          <w:b/>
          <w:bCs/>
          <w:sz w:val="20"/>
          <w:szCs w:val="20"/>
          <w:u w:val="single"/>
        </w:rPr>
      </w:pPr>
      <w:r w:rsidRPr="000C47F3">
        <w:rPr>
          <w:rFonts w:ascii="Open Sans" w:hAnsi="Open Sans" w:cs="Open Sans"/>
          <w:bCs/>
          <w:sz w:val="20"/>
          <w:szCs w:val="20"/>
        </w:rPr>
        <w:t>Wykonawca przystępując do realizacji każdego z zadań zobowiązany jest</w:t>
      </w:r>
      <w:r w:rsidRPr="000C47F3">
        <w:rPr>
          <w:rFonts w:ascii="Open Sans" w:hAnsi="Open Sans" w:cs="Open Sans"/>
          <w:b/>
          <w:sz w:val="20"/>
          <w:szCs w:val="20"/>
        </w:rPr>
        <w:t xml:space="preserve">: </w:t>
      </w:r>
      <w:r w:rsidRPr="000C47F3">
        <w:rPr>
          <w:rFonts w:ascii="Open Sans" w:hAnsi="Open Sans" w:cs="Open Sans"/>
          <w:bCs/>
          <w:sz w:val="20"/>
          <w:szCs w:val="20"/>
          <w:u w:val="single"/>
        </w:rPr>
        <w:t>dysponować pracownikami:</w:t>
      </w:r>
    </w:p>
    <w:p w14:paraId="0B822010" w14:textId="77777777" w:rsidR="00B54146" w:rsidRPr="000C47F3" w:rsidRDefault="00B54146" w:rsidP="00441D43">
      <w:pPr>
        <w:numPr>
          <w:ilvl w:val="0"/>
          <w:numId w:val="20"/>
        </w:numPr>
        <w:tabs>
          <w:tab w:val="left" w:pos="709"/>
        </w:tabs>
        <w:suppressAutoHyphens/>
        <w:overflowPunct w:val="0"/>
        <w:autoSpaceDE w:val="0"/>
        <w:spacing w:after="0" w:line="240" w:lineRule="auto"/>
        <w:ind w:left="993" w:hanging="284"/>
        <w:jc w:val="both"/>
        <w:textAlignment w:val="baseline"/>
        <w:rPr>
          <w:rFonts w:ascii="Open Sans" w:hAnsi="Open Sans" w:cs="Open Sans"/>
          <w:b/>
          <w:bCs/>
          <w:sz w:val="20"/>
          <w:szCs w:val="20"/>
          <w:u w:val="single"/>
        </w:rPr>
      </w:pPr>
      <w:r w:rsidRPr="000C47F3">
        <w:rPr>
          <w:rFonts w:ascii="Open Sans" w:hAnsi="Open Sans" w:cs="Open Sans"/>
          <w:sz w:val="20"/>
          <w:szCs w:val="20"/>
        </w:rPr>
        <w:t xml:space="preserve">Kierowcą do obsługi </w:t>
      </w:r>
      <w:r w:rsidR="001C6094" w:rsidRPr="000C47F3">
        <w:rPr>
          <w:rFonts w:ascii="Open Sans" w:hAnsi="Open Sans" w:cs="Open Sans"/>
          <w:sz w:val="20"/>
          <w:szCs w:val="20"/>
        </w:rPr>
        <w:t>ciągnika</w:t>
      </w:r>
      <w:r w:rsidRPr="000C47F3">
        <w:rPr>
          <w:rFonts w:ascii="Open Sans" w:hAnsi="Open Sans" w:cs="Open Sans"/>
          <w:sz w:val="20"/>
          <w:szCs w:val="20"/>
        </w:rPr>
        <w:t>:</w:t>
      </w:r>
      <w:r w:rsidRPr="000C47F3">
        <w:rPr>
          <w:rFonts w:ascii="Open Sans" w:hAnsi="Open Sans" w:cs="Open Sans"/>
          <w:b/>
          <w:bCs/>
          <w:sz w:val="20"/>
          <w:szCs w:val="20"/>
        </w:rPr>
        <w:t xml:space="preserve"> </w:t>
      </w:r>
      <w:r w:rsidRPr="000C47F3">
        <w:rPr>
          <w:rFonts w:ascii="Open Sans" w:hAnsi="Open Sans" w:cs="Open Sans"/>
          <w:sz w:val="20"/>
          <w:szCs w:val="20"/>
          <w:u w:val="single"/>
        </w:rPr>
        <w:t>minimum 1 kierowca z uprawnieniami.</w:t>
      </w:r>
    </w:p>
    <w:p w14:paraId="1A14CCFF" w14:textId="77777777" w:rsidR="00B54146" w:rsidRPr="000C47F3" w:rsidRDefault="00B54146" w:rsidP="00441D43">
      <w:pPr>
        <w:numPr>
          <w:ilvl w:val="0"/>
          <w:numId w:val="20"/>
        </w:numPr>
        <w:tabs>
          <w:tab w:val="left" w:pos="709"/>
        </w:tabs>
        <w:suppressAutoHyphens/>
        <w:overflowPunct w:val="0"/>
        <w:autoSpaceDE w:val="0"/>
        <w:spacing w:after="0" w:line="240" w:lineRule="auto"/>
        <w:ind w:left="993" w:hanging="284"/>
        <w:jc w:val="both"/>
        <w:textAlignment w:val="baseline"/>
        <w:rPr>
          <w:rFonts w:ascii="Open Sans" w:hAnsi="Open Sans" w:cs="Open Sans"/>
          <w:b/>
          <w:bCs/>
          <w:sz w:val="20"/>
          <w:szCs w:val="20"/>
          <w:u w:val="single"/>
        </w:rPr>
      </w:pPr>
      <w:r w:rsidRPr="000C47F3">
        <w:rPr>
          <w:rFonts w:ascii="Open Sans" w:hAnsi="Open Sans" w:cs="Open Sans"/>
          <w:bCs/>
          <w:sz w:val="20"/>
          <w:szCs w:val="20"/>
        </w:rPr>
        <w:t>Jednej osoby nadzoru, która będzie odpowiedzialna za bezpośredni kontakt z Zamawiającym (w tym do podpisywania zleceń, protokołów odbioru i składania oświadczeń woli).</w:t>
      </w:r>
    </w:p>
    <w:p w14:paraId="2B091B8B" w14:textId="77777777" w:rsidR="003614DE" w:rsidRPr="000C47F3" w:rsidRDefault="003614DE" w:rsidP="00441D43">
      <w:pPr>
        <w:numPr>
          <w:ilvl w:val="0"/>
          <w:numId w:val="20"/>
        </w:numPr>
        <w:tabs>
          <w:tab w:val="left" w:pos="709"/>
        </w:tabs>
        <w:suppressAutoHyphens/>
        <w:overflowPunct w:val="0"/>
        <w:autoSpaceDE w:val="0"/>
        <w:spacing w:after="0" w:line="240" w:lineRule="auto"/>
        <w:ind w:left="993" w:hanging="284"/>
        <w:jc w:val="both"/>
        <w:textAlignment w:val="baseline"/>
        <w:rPr>
          <w:rFonts w:ascii="Open Sans" w:hAnsi="Open Sans" w:cs="Open Sans"/>
          <w:b/>
          <w:bCs/>
          <w:sz w:val="20"/>
          <w:szCs w:val="20"/>
        </w:rPr>
      </w:pPr>
      <w:r w:rsidRPr="000C47F3">
        <w:rPr>
          <w:rFonts w:ascii="Open Sans" w:hAnsi="Open Sans" w:cs="Open Sans"/>
          <w:sz w:val="20"/>
          <w:szCs w:val="20"/>
        </w:rPr>
        <w:t xml:space="preserve">Obie w/w funkcje wymienione w pkt. 1) I 2) może pełnić ta sama osoba. </w:t>
      </w:r>
    </w:p>
    <w:p w14:paraId="17727339" w14:textId="77777777" w:rsidR="007F3015" w:rsidRPr="000C47F3" w:rsidRDefault="007F3015" w:rsidP="00441D43">
      <w:pPr>
        <w:tabs>
          <w:tab w:val="left" w:pos="709"/>
        </w:tabs>
        <w:suppressAutoHyphens/>
        <w:overflowPunct w:val="0"/>
        <w:autoSpaceDE w:val="0"/>
        <w:spacing w:after="0" w:line="240" w:lineRule="auto"/>
        <w:jc w:val="both"/>
        <w:textAlignment w:val="baseline"/>
        <w:rPr>
          <w:rFonts w:ascii="Open Sans" w:hAnsi="Open Sans" w:cs="Open Sans"/>
          <w:sz w:val="20"/>
          <w:szCs w:val="20"/>
          <w:u w:val="single"/>
        </w:rPr>
      </w:pPr>
    </w:p>
    <w:p w14:paraId="1CBB0F60" w14:textId="77777777" w:rsidR="003614DE" w:rsidRPr="000C47F3" w:rsidRDefault="003614DE" w:rsidP="00441D43">
      <w:pPr>
        <w:tabs>
          <w:tab w:val="left" w:pos="709"/>
        </w:tabs>
        <w:suppressAutoHyphens/>
        <w:overflowPunct w:val="0"/>
        <w:autoSpaceDE w:val="0"/>
        <w:spacing w:after="0" w:line="240" w:lineRule="auto"/>
        <w:ind w:firstLine="709"/>
        <w:jc w:val="both"/>
        <w:textAlignment w:val="baseline"/>
        <w:rPr>
          <w:rFonts w:ascii="Open Sans" w:hAnsi="Open Sans" w:cs="Open Sans"/>
          <w:sz w:val="20"/>
          <w:szCs w:val="20"/>
          <w:u w:val="single"/>
        </w:rPr>
      </w:pPr>
      <w:r w:rsidRPr="000C47F3">
        <w:rPr>
          <w:rFonts w:ascii="Open Sans" w:hAnsi="Open Sans" w:cs="Open Sans"/>
          <w:sz w:val="20"/>
          <w:szCs w:val="20"/>
          <w:u w:val="single"/>
        </w:rPr>
        <w:t>Informacje dla Wykonawcy.</w:t>
      </w:r>
    </w:p>
    <w:p w14:paraId="4F499C28" w14:textId="1F7E277F" w:rsidR="003614DE" w:rsidRPr="000C47F3" w:rsidRDefault="003614DE" w:rsidP="00441D43">
      <w:pPr>
        <w:numPr>
          <w:ilvl w:val="2"/>
          <w:numId w:val="1"/>
        </w:numPr>
        <w:tabs>
          <w:tab w:val="left" w:pos="709"/>
        </w:tabs>
        <w:suppressAutoHyphens/>
        <w:overflowPunct w:val="0"/>
        <w:autoSpaceDE w:val="0"/>
        <w:spacing w:after="0" w:line="240" w:lineRule="auto"/>
        <w:ind w:left="993" w:hanging="284"/>
        <w:jc w:val="both"/>
        <w:textAlignment w:val="baseline"/>
        <w:rPr>
          <w:rFonts w:ascii="Open Sans" w:hAnsi="Open Sans" w:cs="Open Sans"/>
          <w:sz w:val="20"/>
          <w:szCs w:val="20"/>
          <w:u w:val="single"/>
        </w:rPr>
      </w:pPr>
      <w:r w:rsidRPr="000C47F3">
        <w:rPr>
          <w:rFonts w:ascii="Open Sans" w:hAnsi="Open Sans" w:cs="Open Sans"/>
          <w:sz w:val="20"/>
          <w:szCs w:val="20"/>
        </w:rPr>
        <w:t xml:space="preserve">Wykonawca zobowiązuje się, że pracownicy wykonujący czynności wskazane w pkt. 1) będą zatrudnieni </w:t>
      </w:r>
      <w:r w:rsidRPr="000C47F3">
        <w:rPr>
          <w:rFonts w:ascii="Open Sans" w:hAnsi="Open Sans" w:cs="Open Sans"/>
          <w:sz w:val="20"/>
          <w:szCs w:val="20"/>
          <w:u w:val="single"/>
        </w:rPr>
        <w:t>na podstawie umowy o pracę</w:t>
      </w:r>
      <w:r w:rsidRPr="000C47F3">
        <w:rPr>
          <w:rFonts w:ascii="Open Sans" w:hAnsi="Open Sans" w:cs="Open Sans"/>
          <w:sz w:val="20"/>
          <w:szCs w:val="20"/>
        </w:rPr>
        <w:t xml:space="preserve"> w rozumieniu przepisów ustawy z dnia 26 czerwca </w:t>
      </w:r>
      <w:r w:rsidRPr="000C47F3">
        <w:rPr>
          <w:rFonts w:ascii="Open Sans" w:hAnsi="Open Sans" w:cs="Open Sans"/>
          <w:sz w:val="20"/>
          <w:szCs w:val="20"/>
        </w:rPr>
        <w:br/>
        <w:t>1974 r. – Kodeks pracy (</w:t>
      </w:r>
      <w:r w:rsidR="006E2CF2" w:rsidRPr="000C47F3">
        <w:rPr>
          <w:rFonts w:ascii="Open Sans" w:eastAsia="Open Sans" w:hAnsi="Open Sans" w:cs="Open Sans"/>
          <w:sz w:val="20"/>
          <w:szCs w:val="20"/>
        </w:rPr>
        <w:t>Dz. U. z 2023 r. poz. 1465 t.j.</w:t>
      </w:r>
      <w:r w:rsidRPr="000C47F3">
        <w:rPr>
          <w:rFonts w:ascii="Open Sans" w:hAnsi="Open Sans" w:cs="Open Sans"/>
          <w:sz w:val="20"/>
          <w:szCs w:val="20"/>
        </w:rPr>
        <w:t>).</w:t>
      </w:r>
    </w:p>
    <w:p w14:paraId="55F892E8" w14:textId="77777777" w:rsidR="00092831" w:rsidRPr="000C47F3" w:rsidRDefault="003614DE" w:rsidP="00441D43">
      <w:pPr>
        <w:numPr>
          <w:ilvl w:val="2"/>
          <w:numId w:val="1"/>
        </w:numPr>
        <w:tabs>
          <w:tab w:val="left" w:pos="709"/>
        </w:tabs>
        <w:suppressAutoHyphens/>
        <w:overflowPunct w:val="0"/>
        <w:autoSpaceDE w:val="0"/>
        <w:spacing w:after="0" w:line="240" w:lineRule="auto"/>
        <w:ind w:left="993" w:hanging="284"/>
        <w:jc w:val="both"/>
        <w:textAlignment w:val="baseline"/>
        <w:rPr>
          <w:rFonts w:ascii="Open Sans" w:hAnsi="Open Sans" w:cs="Open Sans"/>
          <w:sz w:val="20"/>
          <w:szCs w:val="20"/>
          <w:u w:val="single"/>
        </w:rPr>
      </w:pPr>
      <w:r w:rsidRPr="000C47F3">
        <w:rPr>
          <w:rFonts w:ascii="Open Sans" w:hAnsi="Open Sans" w:cs="Open Sans"/>
          <w:sz w:val="20"/>
          <w:szCs w:val="20"/>
        </w:rPr>
        <w:t xml:space="preserve">Wykonawca w czasie realizacji zamówienia zatrudni na podstawie umowy o pracę zgodnie  </w:t>
      </w:r>
      <w:r w:rsidRPr="000C47F3">
        <w:rPr>
          <w:rFonts w:ascii="Open Sans" w:hAnsi="Open Sans" w:cs="Open Sans"/>
          <w:sz w:val="20"/>
          <w:szCs w:val="20"/>
        </w:rPr>
        <w:br/>
        <w:t>z Kodeksem pracy osoby wykonujące następujące czynności:</w:t>
      </w:r>
      <w:r w:rsidRPr="000C47F3">
        <w:rPr>
          <w:rFonts w:ascii="Open Sans" w:hAnsi="Open Sans" w:cs="Open Sans"/>
          <w:b/>
          <w:bCs/>
          <w:sz w:val="20"/>
          <w:szCs w:val="20"/>
        </w:rPr>
        <w:t xml:space="preserve"> </w:t>
      </w:r>
      <w:r w:rsidRPr="000C47F3">
        <w:rPr>
          <w:rFonts w:ascii="Open Sans" w:hAnsi="Open Sans" w:cs="Open Sans"/>
          <w:sz w:val="20"/>
          <w:szCs w:val="20"/>
        </w:rPr>
        <w:t>kierowanie pojazdami wykorzystywanymi do realizacji przedmiotu zamówienia przez cały okres wykonywania tych czynności w ramach zamówienia.</w:t>
      </w:r>
    </w:p>
    <w:p w14:paraId="3C28A918" w14:textId="77777777" w:rsidR="00092831" w:rsidRPr="000C47F3" w:rsidRDefault="00092831" w:rsidP="00441D43">
      <w:pPr>
        <w:tabs>
          <w:tab w:val="left" w:pos="709"/>
        </w:tabs>
        <w:suppressAutoHyphens/>
        <w:overflowPunct w:val="0"/>
        <w:autoSpaceDE w:val="0"/>
        <w:spacing w:after="0" w:line="240" w:lineRule="auto"/>
        <w:ind w:left="993"/>
        <w:jc w:val="both"/>
        <w:textAlignment w:val="baseline"/>
        <w:rPr>
          <w:rFonts w:ascii="Open Sans" w:hAnsi="Open Sans" w:cs="Open Sans"/>
          <w:sz w:val="20"/>
          <w:szCs w:val="20"/>
          <w:u w:val="single"/>
        </w:rPr>
      </w:pPr>
    </w:p>
    <w:p w14:paraId="7EEBDD40" w14:textId="77777777" w:rsidR="00B9636D" w:rsidRPr="000C47F3" w:rsidRDefault="00B9636D" w:rsidP="00441D43">
      <w:pPr>
        <w:tabs>
          <w:tab w:val="left" w:pos="709"/>
        </w:tabs>
        <w:suppressAutoHyphens/>
        <w:overflowPunct w:val="0"/>
        <w:autoSpaceDE w:val="0"/>
        <w:spacing w:after="0" w:line="240" w:lineRule="auto"/>
        <w:ind w:left="993"/>
        <w:jc w:val="both"/>
        <w:textAlignment w:val="baseline"/>
        <w:rPr>
          <w:rFonts w:ascii="Open Sans" w:hAnsi="Open Sans" w:cs="Open Sans"/>
          <w:sz w:val="20"/>
          <w:szCs w:val="20"/>
          <w:u w:val="single"/>
        </w:rPr>
      </w:pPr>
      <w:r w:rsidRPr="000C47F3">
        <w:rPr>
          <w:rFonts w:ascii="Open Sans" w:hAnsi="Open Sans" w:cs="Open Sans"/>
          <w:b/>
          <w:bCs/>
          <w:sz w:val="20"/>
          <w:szCs w:val="20"/>
        </w:rPr>
        <w:t>Uwaga dla wykonawców</w:t>
      </w:r>
      <w:r w:rsidR="00092831" w:rsidRPr="000C47F3">
        <w:rPr>
          <w:rFonts w:ascii="Open Sans" w:hAnsi="Open Sans" w:cs="Open Sans"/>
          <w:b/>
          <w:bCs/>
          <w:sz w:val="20"/>
          <w:szCs w:val="20"/>
        </w:rPr>
        <w:t>:</w:t>
      </w:r>
    </w:p>
    <w:p w14:paraId="3993D0CB" w14:textId="77777777" w:rsidR="003614DE" w:rsidRPr="000C47F3" w:rsidRDefault="00B9636D" w:rsidP="00441D43">
      <w:pPr>
        <w:numPr>
          <w:ilvl w:val="0"/>
          <w:numId w:val="48"/>
        </w:numPr>
        <w:tabs>
          <w:tab w:val="left" w:pos="1276"/>
        </w:tabs>
        <w:suppressAutoHyphens/>
        <w:overflowPunct w:val="0"/>
        <w:autoSpaceDE w:val="0"/>
        <w:spacing w:after="0" w:line="240" w:lineRule="auto"/>
        <w:ind w:left="1276" w:hanging="283"/>
        <w:jc w:val="both"/>
        <w:textAlignment w:val="baseline"/>
        <w:rPr>
          <w:rFonts w:ascii="Open Sans" w:hAnsi="Open Sans" w:cs="Open Sans"/>
          <w:b/>
          <w:bCs/>
          <w:sz w:val="20"/>
          <w:szCs w:val="20"/>
          <w:u w:val="single"/>
        </w:rPr>
      </w:pPr>
      <w:r w:rsidRPr="000C47F3">
        <w:rPr>
          <w:rFonts w:ascii="Open Sans" w:hAnsi="Open Sans" w:cs="Open Sans"/>
          <w:sz w:val="20"/>
          <w:szCs w:val="20"/>
        </w:rPr>
        <w:t xml:space="preserve">Pracownicy Wykonawcy zobowiązani są do </w:t>
      </w:r>
      <w:r w:rsidRPr="000C47F3">
        <w:rPr>
          <w:rFonts w:ascii="Open Sans" w:hAnsi="Open Sans" w:cs="Open Sans"/>
          <w:bCs/>
          <w:sz w:val="20"/>
          <w:szCs w:val="20"/>
        </w:rPr>
        <w:t>p</w:t>
      </w:r>
      <w:r w:rsidRPr="000C47F3">
        <w:rPr>
          <w:rFonts w:ascii="Open Sans" w:hAnsi="Open Sans" w:cs="Open Sans"/>
          <w:sz w:val="20"/>
          <w:szCs w:val="20"/>
        </w:rPr>
        <w:t>osiadania stosownych uprawnień w zakresie obsługi urządzeń i maszyn, jeśli takie są wymagane.</w:t>
      </w:r>
    </w:p>
    <w:p w14:paraId="76BDCEFD" w14:textId="77777777" w:rsidR="00B9636D" w:rsidRPr="000C47F3" w:rsidRDefault="00B9636D" w:rsidP="00441D43">
      <w:pPr>
        <w:numPr>
          <w:ilvl w:val="0"/>
          <w:numId w:val="48"/>
        </w:numPr>
        <w:tabs>
          <w:tab w:val="left" w:pos="1276"/>
        </w:tabs>
        <w:suppressAutoHyphens/>
        <w:overflowPunct w:val="0"/>
        <w:autoSpaceDE w:val="0"/>
        <w:spacing w:after="0" w:line="240" w:lineRule="auto"/>
        <w:ind w:left="1276" w:hanging="283"/>
        <w:jc w:val="both"/>
        <w:textAlignment w:val="baseline"/>
        <w:rPr>
          <w:rFonts w:ascii="Open Sans" w:hAnsi="Open Sans" w:cs="Open Sans"/>
          <w:b/>
          <w:bCs/>
          <w:sz w:val="20"/>
          <w:szCs w:val="20"/>
          <w:u w:val="single"/>
        </w:rPr>
      </w:pPr>
      <w:r w:rsidRPr="000C47F3">
        <w:rPr>
          <w:rFonts w:ascii="Open Sans" w:hAnsi="Open Sans" w:cs="Open Sans"/>
          <w:bCs/>
          <w:sz w:val="20"/>
          <w:szCs w:val="20"/>
        </w:rPr>
        <w:t>Wykonawca zobowiązany jest wyposażyć pracowników: w jednolite ubrania lub kamizelki, oznakowane emblematem (nadrukiem) zawierającym logo lub nazwę PGK Sp. z o.o. Koszalin oraz we wszystkie wymagane przepisami środki ochrony osobistej, niezbędne przy realizacji usługi.</w:t>
      </w:r>
    </w:p>
    <w:p w14:paraId="6ABAB88B" w14:textId="77777777" w:rsidR="007F3015" w:rsidRPr="000C47F3" w:rsidRDefault="007F3015" w:rsidP="00441D43">
      <w:pPr>
        <w:widowControl w:val="0"/>
        <w:tabs>
          <w:tab w:val="left" w:pos="284"/>
        </w:tabs>
        <w:autoSpaceDE w:val="0"/>
        <w:autoSpaceDN w:val="0"/>
        <w:adjustRightInd w:val="0"/>
        <w:spacing w:after="0" w:line="240" w:lineRule="auto"/>
        <w:jc w:val="both"/>
        <w:rPr>
          <w:rFonts w:ascii="Open Sans" w:hAnsi="Open Sans" w:cs="Open Sans"/>
          <w:sz w:val="20"/>
          <w:szCs w:val="20"/>
        </w:rPr>
      </w:pPr>
    </w:p>
    <w:p w14:paraId="1846976C" w14:textId="77777777" w:rsidR="00B54146" w:rsidRPr="000C47F3" w:rsidRDefault="00B54146" w:rsidP="00441D43">
      <w:pPr>
        <w:pStyle w:val="Tytu"/>
        <w:numPr>
          <w:ilvl w:val="0"/>
          <w:numId w:val="1"/>
        </w:numPr>
        <w:pBdr>
          <w:top w:val="single" w:sz="4" w:space="1" w:color="auto"/>
          <w:left w:val="single" w:sz="4" w:space="4" w:color="auto"/>
          <w:bottom w:val="single" w:sz="4" w:space="1" w:color="auto"/>
          <w:right w:val="single" w:sz="4" w:space="4" w:color="auto"/>
        </w:pBdr>
        <w:shd w:val="clear" w:color="auto" w:fill="F2F2F2"/>
        <w:ind w:left="426" w:hanging="426"/>
        <w:jc w:val="left"/>
        <w:rPr>
          <w:rFonts w:ascii="Open Sans" w:hAnsi="Open Sans" w:cs="Open Sans"/>
          <w:bCs/>
          <w:sz w:val="20"/>
        </w:rPr>
      </w:pPr>
      <w:r w:rsidRPr="000C47F3">
        <w:rPr>
          <w:rFonts w:ascii="Open Sans" w:hAnsi="Open Sans" w:cs="Open Sans"/>
          <w:sz w:val="20"/>
        </w:rPr>
        <w:t>Szacunkowa ilości godzin w sezonie</w:t>
      </w:r>
      <w:r w:rsidRPr="000C47F3">
        <w:rPr>
          <w:rFonts w:ascii="Open Sans" w:hAnsi="Open Sans" w:cs="Open Sans"/>
          <w:sz w:val="20"/>
          <w:lang w:val="pl-PL"/>
        </w:rPr>
        <w:t>.</w:t>
      </w:r>
    </w:p>
    <w:p w14:paraId="672BC56D" w14:textId="77777777" w:rsidR="00B54146" w:rsidRPr="000C47F3" w:rsidRDefault="00B54146" w:rsidP="00441D43">
      <w:pPr>
        <w:numPr>
          <w:ilvl w:val="1"/>
          <w:numId w:val="1"/>
        </w:numPr>
        <w:suppressAutoHyphens/>
        <w:overflowPunct w:val="0"/>
        <w:autoSpaceDE w:val="0"/>
        <w:spacing w:after="0" w:line="240" w:lineRule="auto"/>
        <w:jc w:val="both"/>
        <w:textAlignment w:val="baseline"/>
        <w:rPr>
          <w:rFonts w:ascii="Open Sans" w:hAnsi="Open Sans" w:cs="Open Sans"/>
          <w:b/>
          <w:sz w:val="20"/>
          <w:szCs w:val="20"/>
        </w:rPr>
      </w:pPr>
      <w:r w:rsidRPr="000C47F3">
        <w:rPr>
          <w:rFonts w:ascii="Open Sans" w:hAnsi="Open Sans" w:cs="Open Sans"/>
          <w:bCs/>
          <w:sz w:val="20"/>
          <w:szCs w:val="20"/>
        </w:rPr>
        <w:t>Szacunkowe ilości</w:t>
      </w:r>
      <w:r w:rsidRPr="000C47F3">
        <w:rPr>
          <w:rFonts w:ascii="Open Sans" w:hAnsi="Open Sans" w:cs="Open Sans"/>
          <w:sz w:val="20"/>
          <w:szCs w:val="20"/>
        </w:rPr>
        <w:t>, sł</w:t>
      </w:r>
      <w:r w:rsidRPr="000C47F3">
        <w:rPr>
          <w:rFonts w:ascii="Open Sans" w:hAnsi="Open Sans" w:cs="Open Sans"/>
          <w:bCs/>
          <w:sz w:val="20"/>
          <w:szCs w:val="20"/>
        </w:rPr>
        <w:t>użą jedynie do wyliczenia wartości Przedmiotu zamówienia.</w:t>
      </w:r>
    </w:p>
    <w:p w14:paraId="1541D379" w14:textId="77777777" w:rsidR="00092831" w:rsidRPr="000C47F3" w:rsidRDefault="00B54146" w:rsidP="00441D43">
      <w:pPr>
        <w:numPr>
          <w:ilvl w:val="1"/>
          <w:numId w:val="1"/>
        </w:numPr>
        <w:suppressAutoHyphens/>
        <w:overflowPunct w:val="0"/>
        <w:autoSpaceDE w:val="0"/>
        <w:spacing w:after="0" w:line="240" w:lineRule="auto"/>
        <w:jc w:val="both"/>
        <w:textAlignment w:val="baseline"/>
        <w:rPr>
          <w:rFonts w:ascii="Open Sans" w:hAnsi="Open Sans" w:cs="Open Sans"/>
          <w:b/>
          <w:sz w:val="20"/>
          <w:szCs w:val="20"/>
        </w:rPr>
      </w:pPr>
      <w:r w:rsidRPr="000C47F3">
        <w:rPr>
          <w:rFonts w:ascii="Open Sans" w:hAnsi="Open Sans" w:cs="Open Sans"/>
          <w:bCs/>
          <w:sz w:val="20"/>
          <w:szCs w:val="20"/>
        </w:rPr>
        <w:t>Szacunkowa ilość godzin ustalona została na podstawie danych za poprzedni sezon zimowy 202</w:t>
      </w:r>
      <w:r w:rsidR="005C6DBA" w:rsidRPr="000C47F3">
        <w:rPr>
          <w:rFonts w:ascii="Open Sans" w:hAnsi="Open Sans" w:cs="Open Sans"/>
          <w:bCs/>
          <w:sz w:val="20"/>
          <w:szCs w:val="20"/>
        </w:rPr>
        <w:t>3</w:t>
      </w:r>
      <w:r w:rsidRPr="000C47F3">
        <w:rPr>
          <w:rFonts w:ascii="Open Sans" w:hAnsi="Open Sans" w:cs="Open Sans"/>
          <w:bCs/>
          <w:sz w:val="20"/>
          <w:szCs w:val="20"/>
        </w:rPr>
        <w:t>/202</w:t>
      </w:r>
      <w:bookmarkStart w:id="8" w:name="_Hlk137434226"/>
      <w:r w:rsidR="005C6DBA" w:rsidRPr="000C47F3">
        <w:rPr>
          <w:rFonts w:ascii="Open Sans" w:hAnsi="Open Sans" w:cs="Open Sans"/>
          <w:bCs/>
          <w:sz w:val="20"/>
          <w:szCs w:val="20"/>
        </w:rPr>
        <w:t>4.</w:t>
      </w:r>
    </w:p>
    <w:p w14:paraId="195A7983" w14:textId="77233648" w:rsidR="00092831" w:rsidRPr="009220F5" w:rsidRDefault="00092831" w:rsidP="00441D43">
      <w:pPr>
        <w:numPr>
          <w:ilvl w:val="1"/>
          <w:numId w:val="1"/>
        </w:numPr>
        <w:suppressAutoHyphens/>
        <w:overflowPunct w:val="0"/>
        <w:autoSpaceDE w:val="0"/>
        <w:spacing w:after="0" w:line="240" w:lineRule="auto"/>
        <w:jc w:val="both"/>
        <w:textAlignment w:val="baseline"/>
        <w:rPr>
          <w:rFonts w:ascii="Open Sans" w:hAnsi="Open Sans" w:cs="Open Sans"/>
          <w:bCs/>
          <w:sz w:val="20"/>
          <w:szCs w:val="20"/>
          <w:u w:val="single"/>
        </w:rPr>
      </w:pPr>
      <w:r w:rsidRPr="009220F5">
        <w:rPr>
          <w:rFonts w:ascii="Open Sans" w:hAnsi="Open Sans" w:cs="Open Sans"/>
          <w:bCs/>
          <w:sz w:val="20"/>
          <w:szCs w:val="20"/>
          <w:u w:val="single"/>
        </w:rPr>
        <w:t>Szacunkowa ilość godzin w sezonie zimowym 202</w:t>
      </w:r>
      <w:r w:rsidR="005C6DBA" w:rsidRPr="009220F5">
        <w:rPr>
          <w:rFonts w:ascii="Open Sans" w:hAnsi="Open Sans" w:cs="Open Sans"/>
          <w:bCs/>
          <w:sz w:val="20"/>
          <w:szCs w:val="20"/>
          <w:u w:val="single"/>
        </w:rPr>
        <w:t>4</w:t>
      </w:r>
      <w:r w:rsidRPr="009220F5">
        <w:rPr>
          <w:rFonts w:ascii="Open Sans" w:hAnsi="Open Sans" w:cs="Open Sans"/>
          <w:bCs/>
          <w:sz w:val="20"/>
          <w:szCs w:val="20"/>
          <w:u w:val="single"/>
        </w:rPr>
        <w:t>/202</w:t>
      </w:r>
      <w:r w:rsidR="005C6DBA" w:rsidRPr="009220F5">
        <w:rPr>
          <w:rFonts w:ascii="Open Sans" w:hAnsi="Open Sans" w:cs="Open Sans"/>
          <w:bCs/>
          <w:sz w:val="20"/>
          <w:szCs w:val="20"/>
          <w:u w:val="single"/>
        </w:rPr>
        <w:t>5</w:t>
      </w:r>
      <w:r w:rsidRPr="009220F5">
        <w:rPr>
          <w:rFonts w:ascii="Open Sans" w:hAnsi="Open Sans" w:cs="Open Sans"/>
          <w:bCs/>
          <w:sz w:val="20"/>
          <w:szCs w:val="20"/>
          <w:u w:val="single"/>
        </w:rPr>
        <w:t xml:space="preserve"> na wykonanie jednego zadania wynosi ogółem </w:t>
      </w:r>
      <w:r w:rsidR="009220F5" w:rsidRPr="009220F5">
        <w:rPr>
          <w:rFonts w:ascii="Open Sans" w:eastAsia="Times New Roman" w:hAnsi="Open Sans" w:cs="Open Sans"/>
          <w:b/>
          <w:sz w:val="20"/>
          <w:szCs w:val="20"/>
          <w:u w:val="single"/>
          <w:lang w:eastAsia="pl-PL"/>
        </w:rPr>
        <w:t xml:space="preserve">2544 </w:t>
      </w:r>
      <w:r w:rsidRPr="009220F5">
        <w:rPr>
          <w:rFonts w:ascii="Open Sans" w:hAnsi="Open Sans" w:cs="Open Sans"/>
          <w:b/>
          <w:sz w:val="20"/>
          <w:szCs w:val="20"/>
          <w:u w:val="single"/>
        </w:rPr>
        <w:t>godzin,</w:t>
      </w:r>
      <w:r w:rsidRPr="009220F5">
        <w:rPr>
          <w:rFonts w:ascii="Open Sans" w:hAnsi="Open Sans" w:cs="Open Sans"/>
          <w:bCs/>
          <w:sz w:val="20"/>
          <w:szCs w:val="20"/>
          <w:u w:val="single"/>
        </w:rPr>
        <w:t xml:space="preserve"> w tym:</w:t>
      </w:r>
    </w:p>
    <w:bookmarkEnd w:id="8"/>
    <w:p w14:paraId="3EF4650A" w14:textId="66190DDB" w:rsidR="001C5CB4" w:rsidRPr="009220F5" w:rsidRDefault="005C6DBA" w:rsidP="00441D43">
      <w:pPr>
        <w:numPr>
          <w:ilvl w:val="1"/>
          <w:numId w:val="45"/>
        </w:numPr>
        <w:suppressAutoHyphens/>
        <w:overflowPunct w:val="0"/>
        <w:autoSpaceDE w:val="0"/>
        <w:spacing w:after="0" w:line="240" w:lineRule="auto"/>
        <w:ind w:left="851" w:hanging="425"/>
        <w:jc w:val="both"/>
        <w:textAlignment w:val="baseline"/>
        <w:rPr>
          <w:rFonts w:ascii="Open Sans" w:hAnsi="Open Sans" w:cs="Open Sans"/>
          <w:b/>
          <w:sz w:val="20"/>
          <w:szCs w:val="20"/>
        </w:rPr>
      </w:pPr>
      <w:r w:rsidRPr="009220F5">
        <w:rPr>
          <w:rFonts w:ascii="Open Sans" w:hAnsi="Open Sans" w:cs="Open Sans"/>
          <w:bCs/>
          <w:sz w:val="20"/>
          <w:szCs w:val="20"/>
          <w:u w:val="single"/>
        </w:rPr>
        <w:lastRenderedPageBreak/>
        <w:t>Szacunkowa</w:t>
      </w:r>
      <w:r w:rsidRPr="009220F5">
        <w:rPr>
          <w:rFonts w:ascii="Open Sans" w:hAnsi="Open Sans" w:cs="Open Sans"/>
          <w:bCs/>
          <w:sz w:val="20"/>
          <w:szCs w:val="20"/>
        </w:rPr>
        <w:t xml:space="preserve"> </w:t>
      </w:r>
      <w:r w:rsidR="001C5CB4" w:rsidRPr="009220F5">
        <w:rPr>
          <w:rFonts w:ascii="Open Sans" w:hAnsi="Open Sans" w:cs="Open Sans"/>
          <w:bCs/>
          <w:sz w:val="20"/>
          <w:szCs w:val="20"/>
        </w:rPr>
        <w:t xml:space="preserve">Ilość godzin prowadzenia całodobowych dyżurów w miesiącach </w:t>
      </w:r>
      <w:r w:rsidR="00531783" w:rsidRPr="009220F5">
        <w:rPr>
          <w:rFonts w:ascii="Open Sans" w:hAnsi="Open Sans" w:cs="Open Sans"/>
          <w:bCs/>
          <w:sz w:val="20"/>
          <w:szCs w:val="20"/>
        </w:rPr>
        <w:t xml:space="preserve">od daty podpisania umowy </w:t>
      </w:r>
      <w:r w:rsidR="001C5CB4" w:rsidRPr="009220F5">
        <w:rPr>
          <w:rFonts w:ascii="Open Sans" w:hAnsi="Open Sans" w:cs="Open Sans"/>
          <w:bCs/>
          <w:sz w:val="20"/>
          <w:szCs w:val="20"/>
        </w:rPr>
        <w:t>do 31 marca 202</w:t>
      </w:r>
      <w:r w:rsidRPr="009220F5">
        <w:rPr>
          <w:rFonts w:ascii="Open Sans" w:hAnsi="Open Sans" w:cs="Open Sans"/>
          <w:bCs/>
          <w:sz w:val="20"/>
          <w:szCs w:val="20"/>
        </w:rPr>
        <w:t>5</w:t>
      </w:r>
      <w:r w:rsidR="001C5CB4" w:rsidRPr="009220F5">
        <w:rPr>
          <w:rFonts w:ascii="Open Sans" w:hAnsi="Open Sans" w:cs="Open Sans"/>
          <w:bCs/>
          <w:sz w:val="20"/>
          <w:szCs w:val="20"/>
        </w:rPr>
        <w:t xml:space="preserve"> roku wynosi </w:t>
      </w:r>
      <w:r w:rsidR="009220F5" w:rsidRPr="009220F5">
        <w:rPr>
          <w:rFonts w:ascii="Open Sans" w:eastAsia="Times New Roman" w:hAnsi="Open Sans" w:cs="Open Sans"/>
          <w:b/>
          <w:bCs/>
          <w:sz w:val="20"/>
          <w:szCs w:val="20"/>
          <w:lang w:eastAsia="pl-PL"/>
        </w:rPr>
        <w:t>2374</w:t>
      </w:r>
      <w:r w:rsidR="001C5CB4" w:rsidRPr="009220F5">
        <w:rPr>
          <w:rFonts w:ascii="Open Sans" w:eastAsia="Times New Roman" w:hAnsi="Open Sans" w:cs="Open Sans"/>
          <w:b/>
          <w:bCs/>
          <w:sz w:val="20"/>
          <w:szCs w:val="20"/>
          <w:lang w:eastAsia="pl-PL"/>
        </w:rPr>
        <w:t xml:space="preserve"> </w:t>
      </w:r>
      <w:r w:rsidR="001C5CB4" w:rsidRPr="009220F5">
        <w:rPr>
          <w:rFonts w:ascii="Open Sans" w:hAnsi="Open Sans" w:cs="Open Sans"/>
          <w:b/>
          <w:sz w:val="20"/>
          <w:szCs w:val="20"/>
        </w:rPr>
        <w:t>godzin.</w:t>
      </w:r>
    </w:p>
    <w:p w14:paraId="40D5114A" w14:textId="6984ECFB" w:rsidR="00092831" w:rsidRPr="009220F5" w:rsidRDefault="005C6DBA" w:rsidP="00441D43">
      <w:pPr>
        <w:numPr>
          <w:ilvl w:val="1"/>
          <w:numId w:val="45"/>
        </w:numPr>
        <w:suppressAutoHyphens/>
        <w:overflowPunct w:val="0"/>
        <w:autoSpaceDE w:val="0"/>
        <w:spacing w:after="0" w:line="240" w:lineRule="auto"/>
        <w:ind w:left="851" w:hanging="425"/>
        <w:jc w:val="both"/>
        <w:textAlignment w:val="baseline"/>
        <w:rPr>
          <w:rFonts w:ascii="Open Sans" w:hAnsi="Open Sans" w:cs="Open Sans"/>
          <w:bCs/>
          <w:sz w:val="20"/>
          <w:szCs w:val="20"/>
        </w:rPr>
      </w:pPr>
      <w:r w:rsidRPr="009220F5">
        <w:rPr>
          <w:rFonts w:ascii="Open Sans" w:hAnsi="Open Sans" w:cs="Open Sans"/>
          <w:bCs/>
          <w:sz w:val="20"/>
          <w:szCs w:val="20"/>
          <w:u w:val="single"/>
        </w:rPr>
        <w:t>Szacunkowa</w:t>
      </w:r>
      <w:r w:rsidRPr="009220F5">
        <w:rPr>
          <w:rFonts w:ascii="Open Sans" w:hAnsi="Open Sans" w:cs="Open Sans"/>
          <w:bCs/>
          <w:sz w:val="20"/>
          <w:szCs w:val="20"/>
        </w:rPr>
        <w:t xml:space="preserve"> </w:t>
      </w:r>
      <w:r w:rsidR="001C5CB4" w:rsidRPr="009220F5">
        <w:rPr>
          <w:rFonts w:ascii="Open Sans" w:hAnsi="Open Sans" w:cs="Open Sans"/>
          <w:bCs/>
          <w:sz w:val="20"/>
          <w:szCs w:val="20"/>
        </w:rPr>
        <w:t xml:space="preserve">Ilość godzin pracy ciągnika komunalnego </w:t>
      </w:r>
      <w:r w:rsidR="001C5CB4" w:rsidRPr="009220F5">
        <w:rPr>
          <w:rFonts w:ascii="Open Sans" w:hAnsi="Open Sans" w:cs="Open Sans"/>
          <w:bCs/>
          <w:sz w:val="20"/>
        </w:rPr>
        <w:t xml:space="preserve">wyposażonego w pług lemieszowy oraz piaskarkę – posypywarkę – wynosi </w:t>
      </w:r>
      <w:r w:rsidR="009220F5" w:rsidRPr="009220F5">
        <w:rPr>
          <w:rFonts w:ascii="Open Sans" w:eastAsia="Times New Roman" w:hAnsi="Open Sans" w:cs="Open Sans"/>
          <w:b/>
          <w:bCs/>
          <w:sz w:val="20"/>
          <w:szCs w:val="20"/>
          <w:lang w:eastAsia="pl-PL"/>
        </w:rPr>
        <w:t>170</w:t>
      </w:r>
      <w:r w:rsidR="001C5CB4" w:rsidRPr="009220F5">
        <w:rPr>
          <w:rFonts w:ascii="Open Sans" w:eastAsia="Times New Roman" w:hAnsi="Open Sans" w:cs="Open Sans"/>
          <w:b/>
          <w:bCs/>
          <w:sz w:val="20"/>
          <w:szCs w:val="20"/>
          <w:lang w:eastAsia="pl-PL"/>
        </w:rPr>
        <w:t xml:space="preserve"> </w:t>
      </w:r>
      <w:r w:rsidR="001C5CB4" w:rsidRPr="009220F5">
        <w:rPr>
          <w:rFonts w:ascii="Open Sans" w:hAnsi="Open Sans" w:cs="Open Sans"/>
          <w:b/>
          <w:sz w:val="20"/>
          <w:szCs w:val="20"/>
        </w:rPr>
        <w:t>godzin.</w:t>
      </w:r>
    </w:p>
    <w:p w14:paraId="490529DC" w14:textId="77777777" w:rsidR="00B54146" w:rsidRPr="000C47F3" w:rsidRDefault="00B54146" w:rsidP="00441D43">
      <w:pPr>
        <w:numPr>
          <w:ilvl w:val="1"/>
          <w:numId w:val="1"/>
        </w:numPr>
        <w:tabs>
          <w:tab w:val="left" w:pos="284"/>
        </w:tabs>
        <w:spacing w:after="0" w:line="240" w:lineRule="auto"/>
        <w:ind w:left="284" w:hanging="284"/>
        <w:jc w:val="both"/>
        <w:rPr>
          <w:rFonts w:ascii="Open Sans" w:hAnsi="Open Sans" w:cs="Open Sans"/>
          <w:i/>
          <w:iCs/>
          <w:sz w:val="20"/>
          <w:szCs w:val="20"/>
        </w:rPr>
      </w:pPr>
      <w:r w:rsidRPr="000C47F3">
        <w:rPr>
          <w:rFonts w:ascii="Open Sans" w:hAnsi="Open Sans" w:cs="Open Sans"/>
          <w:sz w:val="20"/>
          <w:szCs w:val="20"/>
        </w:rPr>
        <w:t xml:space="preserve">Ilość godzin w danym miesiącu rozliczeniowym obejmuje sumę godzin rzeczywiście wykonanych prac </w:t>
      </w:r>
      <w:r w:rsidRPr="000C47F3">
        <w:rPr>
          <w:rFonts w:ascii="Open Sans" w:hAnsi="Open Sans" w:cs="Open Sans"/>
          <w:sz w:val="20"/>
          <w:szCs w:val="20"/>
        </w:rPr>
        <w:br/>
        <w:t>potwierdzonych w karcie drogowej przez uprawnionego przedstawiciela Zamawiającego i prowadzonych dyżurów.</w:t>
      </w:r>
    </w:p>
    <w:p w14:paraId="6623BEED" w14:textId="77777777" w:rsidR="007F3015" w:rsidRPr="000C47F3" w:rsidRDefault="005D52B9" w:rsidP="00441D43">
      <w:pPr>
        <w:numPr>
          <w:ilvl w:val="1"/>
          <w:numId w:val="1"/>
        </w:numPr>
        <w:tabs>
          <w:tab w:val="left" w:pos="284"/>
        </w:tabs>
        <w:spacing w:after="0" w:line="240" w:lineRule="auto"/>
        <w:ind w:left="284" w:hanging="284"/>
        <w:jc w:val="both"/>
        <w:rPr>
          <w:rFonts w:ascii="Open Sans" w:hAnsi="Open Sans" w:cs="Open Sans"/>
          <w:i/>
          <w:iCs/>
          <w:sz w:val="20"/>
          <w:szCs w:val="20"/>
        </w:rPr>
      </w:pPr>
      <w:r w:rsidRPr="000C47F3">
        <w:rPr>
          <w:rFonts w:ascii="Open Sans" w:hAnsi="Open Sans" w:cs="Open Sans"/>
          <w:sz w:val="20"/>
          <w:szCs w:val="20"/>
        </w:rPr>
        <w:t>Faktyczna ilość godzin wyszczególnionych w pkt 3. może ulec zmianie w zależności od okoliczności spowodowanych przez warunki atmosferyczne.</w:t>
      </w:r>
    </w:p>
    <w:p w14:paraId="04607A6B" w14:textId="77777777" w:rsidR="00441D43" w:rsidRPr="000C47F3" w:rsidRDefault="00441D43" w:rsidP="00441D43">
      <w:pPr>
        <w:tabs>
          <w:tab w:val="left" w:pos="284"/>
        </w:tabs>
        <w:spacing w:after="0" w:line="240" w:lineRule="auto"/>
        <w:ind w:left="284"/>
        <w:jc w:val="both"/>
        <w:rPr>
          <w:rFonts w:ascii="Open Sans" w:hAnsi="Open Sans" w:cs="Open Sans"/>
          <w:i/>
          <w:iCs/>
          <w:sz w:val="20"/>
          <w:szCs w:val="20"/>
        </w:rPr>
      </w:pPr>
    </w:p>
    <w:p w14:paraId="04451911" w14:textId="77777777" w:rsidR="00154BDE" w:rsidRPr="000C47F3" w:rsidRDefault="00154BDE" w:rsidP="00441D43">
      <w:pPr>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uppressAutoHyphens/>
        <w:overflowPunct w:val="0"/>
        <w:autoSpaceDE w:val="0"/>
        <w:spacing w:after="0" w:line="240" w:lineRule="auto"/>
        <w:ind w:left="426" w:hanging="426"/>
        <w:jc w:val="both"/>
        <w:textAlignment w:val="baseline"/>
        <w:rPr>
          <w:rFonts w:ascii="Open Sans" w:hAnsi="Open Sans" w:cs="Open Sans"/>
          <w:b/>
          <w:bCs/>
          <w:sz w:val="20"/>
          <w:szCs w:val="20"/>
        </w:rPr>
      </w:pPr>
      <w:r w:rsidRPr="000C47F3">
        <w:rPr>
          <w:rFonts w:ascii="Open Sans" w:eastAsia="Arial Unicode MS" w:hAnsi="Open Sans" w:cs="Open Sans"/>
          <w:b/>
          <w:bCs/>
          <w:sz w:val="20"/>
          <w:szCs w:val="20"/>
        </w:rPr>
        <w:t>Wynagrodzenie, war</w:t>
      </w:r>
      <w:r w:rsidRPr="000C47F3">
        <w:rPr>
          <w:rFonts w:ascii="Open Sans" w:hAnsi="Open Sans" w:cs="Open Sans"/>
          <w:b/>
          <w:bCs/>
          <w:sz w:val="20"/>
          <w:szCs w:val="20"/>
        </w:rPr>
        <w:t>unki płatności</w:t>
      </w:r>
      <w:r w:rsidR="00530F50" w:rsidRPr="000C47F3">
        <w:rPr>
          <w:rFonts w:ascii="Open Sans" w:hAnsi="Open Sans" w:cs="Open Sans"/>
          <w:b/>
          <w:bCs/>
          <w:sz w:val="20"/>
          <w:szCs w:val="20"/>
        </w:rPr>
        <w:t>.</w:t>
      </w:r>
    </w:p>
    <w:p w14:paraId="69DF4B82" w14:textId="77777777" w:rsidR="00357D73" w:rsidRPr="000C47F3" w:rsidRDefault="00FD0E9C" w:rsidP="00441D43">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hAnsi="Open Sans" w:cs="Open Sans"/>
          <w:b w:val="0"/>
          <w:bCs/>
          <w:i w:val="0"/>
          <w:iCs/>
          <w:sz w:val="20"/>
        </w:rPr>
        <w:t>Zamawiający zapłaci Wykonawcy wynagrodzenie na podstawie Oferty</w:t>
      </w:r>
      <w:r w:rsidR="0073773A" w:rsidRPr="000C47F3">
        <w:rPr>
          <w:rFonts w:ascii="Open Sans" w:hAnsi="Open Sans" w:cs="Open Sans"/>
          <w:b w:val="0"/>
          <w:bCs/>
          <w:i w:val="0"/>
          <w:iCs/>
          <w:sz w:val="20"/>
          <w:lang w:val="pl-PL"/>
        </w:rPr>
        <w:t xml:space="preserve"> Wykonawcy</w:t>
      </w:r>
      <w:r w:rsidR="006D63C7" w:rsidRPr="000C47F3">
        <w:rPr>
          <w:rFonts w:ascii="Open Sans" w:hAnsi="Open Sans" w:cs="Open Sans"/>
          <w:b w:val="0"/>
          <w:bCs/>
          <w:i w:val="0"/>
          <w:iCs/>
          <w:sz w:val="20"/>
        </w:rPr>
        <w:t>:</w:t>
      </w:r>
    </w:p>
    <w:p w14:paraId="3660AC1E" w14:textId="77777777" w:rsidR="00092831" w:rsidRPr="000C47F3" w:rsidRDefault="00FD0E9C" w:rsidP="00441D43">
      <w:pPr>
        <w:pStyle w:val="Tekstpodstawowy"/>
        <w:numPr>
          <w:ilvl w:val="1"/>
          <w:numId w:val="3"/>
        </w:numPr>
        <w:tabs>
          <w:tab w:val="left" w:pos="709"/>
        </w:tabs>
        <w:ind w:left="709" w:hanging="425"/>
        <w:jc w:val="both"/>
        <w:rPr>
          <w:rFonts w:ascii="Open Sans" w:hAnsi="Open Sans" w:cs="Open Sans"/>
          <w:b w:val="0"/>
          <w:i w:val="0"/>
          <w:iCs/>
          <w:sz w:val="20"/>
          <w:u w:val="single"/>
        </w:rPr>
      </w:pPr>
      <w:r w:rsidRPr="000C47F3">
        <w:rPr>
          <w:rFonts w:ascii="Open Sans" w:hAnsi="Open Sans" w:cs="Open Sans"/>
          <w:b w:val="0"/>
          <w:bCs/>
          <w:i w:val="0"/>
          <w:iCs/>
          <w:sz w:val="20"/>
        </w:rPr>
        <w:t>Za 1 godzinę prowadzenia całodobowych dyżurów</w:t>
      </w:r>
      <w:r w:rsidR="00A82BA7" w:rsidRPr="000C47F3">
        <w:rPr>
          <w:rFonts w:ascii="Open Sans" w:hAnsi="Open Sans" w:cs="Open Sans"/>
          <w:b w:val="0"/>
          <w:bCs/>
          <w:i w:val="0"/>
          <w:iCs/>
          <w:sz w:val="20"/>
          <w:lang w:val="pl-PL"/>
        </w:rPr>
        <w:t xml:space="preserve"> w miesiącach </w:t>
      </w:r>
      <w:r w:rsidR="00531783" w:rsidRPr="000C47F3">
        <w:rPr>
          <w:rFonts w:ascii="Open Sans" w:hAnsi="Open Sans" w:cs="Open Sans"/>
          <w:b w:val="0"/>
          <w:i w:val="0"/>
          <w:iCs/>
          <w:sz w:val="20"/>
        </w:rPr>
        <w:t xml:space="preserve">od daty podpisania umowy </w:t>
      </w:r>
      <w:r w:rsidR="00092831" w:rsidRPr="000C47F3">
        <w:rPr>
          <w:rFonts w:ascii="Open Sans" w:hAnsi="Open Sans" w:cs="Open Sans"/>
          <w:b w:val="0"/>
          <w:i w:val="0"/>
          <w:iCs/>
          <w:sz w:val="20"/>
        </w:rPr>
        <w:t>do 31 marca 202</w:t>
      </w:r>
      <w:r w:rsidR="00154792" w:rsidRPr="000C47F3">
        <w:rPr>
          <w:rFonts w:ascii="Open Sans" w:hAnsi="Open Sans" w:cs="Open Sans"/>
          <w:b w:val="0"/>
          <w:i w:val="0"/>
          <w:iCs/>
          <w:sz w:val="20"/>
        </w:rPr>
        <w:t>5</w:t>
      </w:r>
      <w:r w:rsidR="00092831" w:rsidRPr="000C47F3">
        <w:rPr>
          <w:rFonts w:ascii="Open Sans" w:hAnsi="Open Sans" w:cs="Open Sans"/>
          <w:b w:val="0"/>
          <w:i w:val="0"/>
          <w:iCs/>
          <w:sz w:val="20"/>
        </w:rPr>
        <w:t xml:space="preserve"> roku</w:t>
      </w:r>
    </w:p>
    <w:p w14:paraId="35B7D856" w14:textId="77777777" w:rsidR="001C5CB4" w:rsidRPr="000C47F3" w:rsidRDefault="00C228DB" w:rsidP="00441D43">
      <w:pPr>
        <w:pStyle w:val="Tekstpodstawowy"/>
        <w:numPr>
          <w:ilvl w:val="1"/>
          <w:numId w:val="3"/>
        </w:numPr>
        <w:tabs>
          <w:tab w:val="left" w:pos="709"/>
        </w:tabs>
        <w:ind w:left="709" w:hanging="425"/>
        <w:jc w:val="both"/>
        <w:rPr>
          <w:rFonts w:ascii="Open Sans" w:hAnsi="Open Sans" w:cs="Open Sans"/>
          <w:b w:val="0"/>
          <w:i w:val="0"/>
          <w:iCs/>
          <w:sz w:val="20"/>
          <w:u w:val="single"/>
        </w:rPr>
      </w:pPr>
      <w:r w:rsidRPr="000C47F3">
        <w:rPr>
          <w:rFonts w:ascii="Open Sans" w:hAnsi="Open Sans" w:cs="Open Sans"/>
          <w:b w:val="0"/>
          <w:bCs/>
          <w:i w:val="0"/>
          <w:iCs/>
          <w:sz w:val="20"/>
        </w:rPr>
        <w:t>Za 1 godzinę pracy</w:t>
      </w:r>
      <w:r w:rsidRPr="000C47F3">
        <w:rPr>
          <w:rFonts w:ascii="Open Sans" w:hAnsi="Open Sans" w:cs="Open Sans"/>
          <w:b w:val="0"/>
          <w:bCs/>
          <w:i w:val="0"/>
          <w:iCs/>
          <w:sz w:val="20"/>
          <w:lang w:val="pl-PL"/>
        </w:rPr>
        <w:t xml:space="preserve"> </w:t>
      </w:r>
      <w:r w:rsidRPr="000C47F3">
        <w:rPr>
          <w:rFonts w:ascii="Open Sans" w:hAnsi="Open Sans" w:cs="Open Sans"/>
          <w:b w:val="0"/>
          <w:bCs/>
          <w:i w:val="0"/>
          <w:iCs/>
          <w:sz w:val="20"/>
        </w:rPr>
        <w:t>ciągnika komunalnego wyposażonego w pług lemieszowy oraz piaskarkę – posypywarkę</w:t>
      </w:r>
      <w:r w:rsidR="001C5CB4" w:rsidRPr="000C47F3">
        <w:rPr>
          <w:rFonts w:ascii="Open Sans" w:hAnsi="Open Sans" w:cs="Open Sans"/>
          <w:b w:val="0"/>
          <w:bCs/>
          <w:i w:val="0"/>
          <w:iCs/>
          <w:sz w:val="20"/>
          <w:lang w:val="pl-PL"/>
        </w:rPr>
        <w:t>.</w:t>
      </w:r>
    </w:p>
    <w:p w14:paraId="68F3221F" w14:textId="77777777" w:rsidR="001C5CB4" w:rsidRPr="000C47F3" w:rsidRDefault="001C5CB4" w:rsidP="00441D43">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hAnsi="Open Sans" w:cs="Open Sans"/>
          <w:b w:val="0"/>
          <w:bCs/>
          <w:i w:val="0"/>
          <w:iCs/>
          <w:sz w:val="20"/>
        </w:rPr>
        <w:t xml:space="preserve">Jednostkowe ceny określone w </w:t>
      </w:r>
      <w:r w:rsidRPr="000C47F3">
        <w:rPr>
          <w:rFonts w:ascii="Open Sans" w:hAnsi="Open Sans" w:cs="Open Sans"/>
          <w:b w:val="0"/>
          <w:bCs/>
          <w:i w:val="0"/>
          <w:iCs/>
          <w:sz w:val="20"/>
          <w:u w:val="single"/>
          <w:lang w:val="pl-PL"/>
        </w:rPr>
        <w:t>Ofercie</w:t>
      </w:r>
      <w:r w:rsidRPr="000C47F3">
        <w:rPr>
          <w:rFonts w:ascii="Open Sans" w:hAnsi="Open Sans" w:cs="Open Sans"/>
          <w:b w:val="0"/>
          <w:bCs/>
          <w:i w:val="0"/>
          <w:iCs/>
          <w:sz w:val="20"/>
          <w:u w:val="single"/>
        </w:rPr>
        <w:t xml:space="preserve"> Wykonawcy</w:t>
      </w:r>
      <w:r w:rsidRPr="000C47F3">
        <w:rPr>
          <w:rFonts w:ascii="Open Sans" w:hAnsi="Open Sans" w:cs="Open Sans"/>
          <w:b w:val="0"/>
          <w:bCs/>
          <w:i w:val="0"/>
          <w:iCs/>
          <w:sz w:val="20"/>
        </w:rPr>
        <w:t xml:space="preserve"> będą podstawą rozliczenia, nie ulegną zmianie w trakcie trwania </w:t>
      </w:r>
      <w:r w:rsidRPr="000C47F3">
        <w:rPr>
          <w:rFonts w:ascii="Open Sans" w:hAnsi="Open Sans" w:cs="Open Sans"/>
          <w:b w:val="0"/>
          <w:bCs/>
          <w:i w:val="0"/>
          <w:iCs/>
          <w:sz w:val="20"/>
          <w:lang w:val="pl-PL"/>
        </w:rPr>
        <w:t>zamówienia:</w:t>
      </w:r>
    </w:p>
    <w:p w14:paraId="5270F905" w14:textId="77777777" w:rsidR="001C5CB4" w:rsidRPr="000C47F3" w:rsidRDefault="001C5CB4" w:rsidP="00441D43">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eastAsia="Calibri" w:hAnsi="Open Sans" w:cs="Open Sans"/>
          <w:b w:val="0"/>
          <w:bCs/>
          <w:i w:val="0"/>
          <w:iCs/>
          <w:sz w:val="20"/>
        </w:rPr>
        <w:t>Wynagrodzenie, obejmuje wszelkie koszty związane z należytym wykonaniem przedmiotu niniejszego zamówienia</w:t>
      </w:r>
      <w:r w:rsidRPr="000C47F3">
        <w:rPr>
          <w:rFonts w:ascii="Open Sans" w:hAnsi="Open Sans" w:cs="Open Sans"/>
          <w:b w:val="0"/>
          <w:bCs/>
          <w:i w:val="0"/>
          <w:iCs/>
          <w:sz w:val="20"/>
        </w:rPr>
        <w:t xml:space="preserve"> wynikające wprost z zamówienia, jak również w niej nie ujęte, a bez których nie można wykonać przedmiotu zamówienia, gdyż posiadający odpowiednią wiedzę i doświadczenie profesjonalny Wykonawca mógł i powinien był przewidzieć w świetle prawa, jak również w świetle posiadanej wiedzy i doświadczenia.</w:t>
      </w:r>
    </w:p>
    <w:p w14:paraId="530E1506" w14:textId="77777777" w:rsidR="001C5CB4" w:rsidRPr="000C47F3" w:rsidRDefault="001C5CB4" w:rsidP="00441D43">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hAnsi="Open Sans" w:cs="Open Sans"/>
          <w:b w:val="0"/>
          <w:bCs/>
          <w:i w:val="0"/>
          <w:iCs/>
          <w:sz w:val="20"/>
        </w:rPr>
        <w:t xml:space="preserve">Wykonawca nie może żądać podwyższenia wynagrodzenia, chociażby w okresie trwania umowy </w:t>
      </w:r>
      <w:r w:rsidRPr="000C47F3">
        <w:rPr>
          <w:rFonts w:ascii="Open Sans" w:hAnsi="Open Sans" w:cs="Open Sans"/>
          <w:b w:val="0"/>
          <w:bCs/>
          <w:i w:val="0"/>
          <w:iCs/>
          <w:sz w:val="20"/>
        </w:rPr>
        <w:br/>
        <w:t xml:space="preserve">nie było możliwe przewidzenie zakresu wszystkich prac lub kosztów realizacji Przedmiotu zamówienia, </w:t>
      </w:r>
      <w:r w:rsidRPr="000C47F3">
        <w:rPr>
          <w:rFonts w:ascii="Open Sans" w:hAnsi="Open Sans" w:cs="Open Sans"/>
          <w:b w:val="0"/>
          <w:bCs/>
          <w:i w:val="0"/>
          <w:iCs/>
          <w:sz w:val="20"/>
        </w:rPr>
        <w:br/>
        <w:t>z zastrzeżeniem art. 357</w:t>
      </w:r>
      <w:r w:rsidRPr="000C47F3">
        <w:rPr>
          <w:rFonts w:ascii="Open Sans" w:hAnsi="Open Sans" w:cs="Open Sans"/>
          <w:b w:val="0"/>
          <w:bCs/>
          <w:i w:val="0"/>
          <w:iCs/>
          <w:sz w:val="20"/>
          <w:vertAlign w:val="superscript"/>
        </w:rPr>
        <w:t>1</w:t>
      </w:r>
      <w:r w:rsidRPr="000C47F3">
        <w:rPr>
          <w:rFonts w:ascii="Open Sans" w:hAnsi="Open Sans" w:cs="Open Sans"/>
          <w:b w:val="0"/>
          <w:bCs/>
          <w:i w:val="0"/>
          <w:iCs/>
          <w:sz w:val="20"/>
        </w:rPr>
        <w:t xml:space="preserve"> k.c. W konsekwencji wynagrodzenie określone w ust. VIII pkt 1. obejmuje wszelkie czynności i składniki oraz zawiera wszelkie koszty niezbędne do realizacji Przedmiotu zamówienia. </w:t>
      </w:r>
    </w:p>
    <w:p w14:paraId="5E4969B5" w14:textId="77777777" w:rsidR="001C5CB4" w:rsidRPr="000C47F3" w:rsidRDefault="001C5CB4" w:rsidP="00441D43">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eastAsia="Calibri" w:hAnsi="Open Sans" w:cs="Open Sans"/>
          <w:b w:val="0"/>
          <w:bCs/>
          <w:i w:val="0"/>
          <w:iCs/>
          <w:sz w:val="20"/>
        </w:rPr>
        <w:t xml:space="preserve">Podstawą wystawienia faktury będzie stwierdzenie przez Zamawiającego terminowego i prawidłowego wykonania przedmiotu zamówienia, dokonywane po zaakceptowaniu przez Zamawiającego </w:t>
      </w:r>
      <w:r w:rsidRPr="000C47F3">
        <w:rPr>
          <w:rFonts w:ascii="Open Sans" w:eastAsia="Calibri" w:hAnsi="Open Sans" w:cs="Open Sans"/>
          <w:b w:val="0"/>
          <w:bCs/>
          <w:i w:val="0"/>
          <w:iCs/>
          <w:sz w:val="20"/>
          <w:lang w:val="pl-PL"/>
        </w:rPr>
        <w:t>p</w:t>
      </w:r>
      <w:r w:rsidRPr="000C47F3">
        <w:rPr>
          <w:rFonts w:ascii="Open Sans" w:eastAsia="Calibri" w:hAnsi="Open Sans" w:cs="Open Sans"/>
          <w:b w:val="0"/>
          <w:bCs/>
          <w:i w:val="0"/>
          <w:iCs/>
          <w:sz w:val="20"/>
        </w:rPr>
        <w:t xml:space="preserve">rotokołu </w:t>
      </w:r>
      <w:r w:rsidRPr="000C47F3">
        <w:rPr>
          <w:rFonts w:ascii="Open Sans" w:eastAsia="Calibri" w:hAnsi="Open Sans" w:cs="Open Sans"/>
          <w:b w:val="0"/>
          <w:bCs/>
          <w:i w:val="0"/>
          <w:iCs/>
          <w:sz w:val="20"/>
          <w:lang w:val="pl-PL"/>
        </w:rPr>
        <w:t>odbioru usług- rozliczenie czasu pracy</w:t>
      </w:r>
      <w:r w:rsidRPr="000C47F3">
        <w:rPr>
          <w:rFonts w:ascii="Open Sans" w:eastAsia="Calibri" w:hAnsi="Open Sans" w:cs="Open Sans"/>
          <w:b w:val="0"/>
          <w:bCs/>
          <w:i w:val="0"/>
          <w:iCs/>
          <w:sz w:val="20"/>
        </w:rPr>
        <w:t>.</w:t>
      </w:r>
    </w:p>
    <w:p w14:paraId="41693F7D" w14:textId="77777777" w:rsidR="00154792" w:rsidRPr="000C47F3" w:rsidRDefault="001C5CB4" w:rsidP="00154792">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hAnsi="Open Sans" w:cs="Open Sans"/>
          <w:b w:val="0"/>
          <w:bCs/>
          <w:i w:val="0"/>
          <w:iCs/>
          <w:sz w:val="20"/>
        </w:rPr>
        <w:t xml:space="preserve">Rozliczenie nastąpi w formie comiesięcznego wynagrodzenia na podstawie faktury VAT wystawionej przez Wykonawcę w oparciu o protokół </w:t>
      </w:r>
      <w:r w:rsidRPr="000C47F3">
        <w:rPr>
          <w:rFonts w:ascii="Open Sans" w:hAnsi="Open Sans" w:cs="Open Sans"/>
          <w:b w:val="0"/>
          <w:bCs/>
          <w:i w:val="0"/>
          <w:iCs/>
          <w:sz w:val="20"/>
          <w:lang w:val="pl-PL"/>
        </w:rPr>
        <w:t>odbioru usługi- rozliczenie czasu pracy</w:t>
      </w:r>
      <w:r w:rsidRPr="000C47F3">
        <w:rPr>
          <w:rFonts w:ascii="Open Sans" w:hAnsi="Open Sans" w:cs="Open Sans"/>
          <w:b w:val="0"/>
          <w:bCs/>
          <w:i w:val="0"/>
          <w:iCs/>
          <w:sz w:val="20"/>
        </w:rPr>
        <w:t>.</w:t>
      </w:r>
    </w:p>
    <w:p w14:paraId="7DB5661D" w14:textId="77777777" w:rsidR="00154792" w:rsidRPr="000C47F3" w:rsidRDefault="001C5CB4" w:rsidP="00154792">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hAnsi="Open Sans" w:cs="Open Sans"/>
          <w:b w:val="0"/>
          <w:bCs/>
          <w:i w:val="0"/>
          <w:iCs/>
          <w:sz w:val="20"/>
        </w:rPr>
        <w:t>Wykonawca wystawi Zamawiającemu fakturę VAT obejmującą wynagrodzenie za wykonan</w:t>
      </w:r>
      <w:r w:rsidRPr="000C47F3">
        <w:rPr>
          <w:rFonts w:ascii="Open Sans" w:hAnsi="Open Sans" w:cs="Open Sans"/>
          <w:b w:val="0"/>
          <w:bCs/>
          <w:i w:val="0"/>
          <w:iCs/>
          <w:sz w:val="20"/>
          <w:lang w:val="pl-PL"/>
        </w:rPr>
        <w:t>e</w:t>
      </w:r>
      <w:r w:rsidRPr="000C47F3">
        <w:rPr>
          <w:rFonts w:ascii="Open Sans" w:hAnsi="Open Sans" w:cs="Open Sans"/>
          <w:b w:val="0"/>
          <w:bCs/>
          <w:i w:val="0"/>
          <w:iCs/>
          <w:sz w:val="20"/>
        </w:rPr>
        <w:t xml:space="preserve"> usługi będące </w:t>
      </w:r>
      <w:r w:rsidRPr="000C47F3">
        <w:rPr>
          <w:rFonts w:ascii="Open Sans" w:hAnsi="Open Sans" w:cs="Open Sans"/>
          <w:b w:val="0"/>
          <w:bCs/>
          <w:i w:val="0"/>
          <w:iCs/>
          <w:sz w:val="20"/>
          <w:lang w:val="pl-PL"/>
        </w:rPr>
        <w:t xml:space="preserve">sumą </w:t>
      </w:r>
      <w:r w:rsidRPr="000C47F3">
        <w:rPr>
          <w:rFonts w:ascii="Open Sans" w:hAnsi="Open Sans" w:cs="Open Sans"/>
          <w:b w:val="0"/>
          <w:bCs/>
          <w:i w:val="0"/>
          <w:iCs/>
          <w:sz w:val="20"/>
        </w:rPr>
        <w:t>iloczyn</w:t>
      </w:r>
      <w:r w:rsidRPr="000C47F3">
        <w:rPr>
          <w:rFonts w:ascii="Open Sans" w:hAnsi="Open Sans" w:cs="Open Sans"/>
          <w:b w:val="0"/>
          <w:bCs/>
          <w:i w:val="0"/>
          <w:iCs/>
          <w:sz w:val="20"/>
          <w:lang w:val="pl-PL"/>
        </w:rPr>
        <w:t xml:space="preserve">ów rzeczywiście </w:t>
      </w:r>
      <w:r w:rsidRPr="000C47F3">
        <w:rPr>
          <w:rFonts w:ascii="Open Sans" w:hAnsi="Open Sans" w:cs="Open Sans"/>
          <w:b w:val="0"/>
          <w:bCs/>
          <w:i w:val="0"/>
          <w:iCs/>
          <w:sz w:val="20"/>
        </w:rPr>
        <w:t xml:space="preserve">przepracowanych godzin </w:t>
      </w:r>
      <w:r w:rsidRPr="000C47F3">
        <w:rPr>
          <w:rFonts w:ascii="Open Sans" w:hAnsi="Open Sans" w:cs="Open Sans"/>
          <w:b w:val="0"/>
          <w:bCs/>
          <w:i w:val="0"/>
          <w:iCs/>
          <w:sz w:val="20"/>
          <w:lang w:val="pl-PL"/>
        </w:rPr>
        <w:t xml:space="preserve">wyszczególnionych w pkt 1 </w:t>
      </w:r>
      <w:r w:rsidRPr="000C47F3">
        <w:rPr>
          <w:rFonts w:ascii="Open Sans" w:hAnsi="Open Sans" w:cs="Open Sans"/>
          <w:b w:val="0"/>
          <w:bCs/>
          <w:i w:val="0"/>
          <w:iCs/>
          <w:sz w:val="20"/>
        </w:rPr>
        <w:t xml:space="preserve">i cen jednostkowych wymienionych w </w:t>
      </w:r>
      <w:r w:rsidRPr="000C47F3">
        <w:rPr>
          <w:rFonts w:ascii="Open Sans" w:hAnsi="Open Sans" w:cs="Open Sans"/>
          <w:b w:val="0"/>
          <w:bCs/>
          <w:i w:val="0"/>
          <w:iCs/>
          <w:sz w:val="20"/>
          <w:lang w:val="pl-PL"/>
        </w:rPr>
        <w:t>Ofercie</w:t>
      </w:r>
      <w:r w:rsidRPr="000C47F3">
        <w:rPr>
          <w:rFonts w:ascii="Open Sans" w:hAnsi="Open Sans" w:cs="Open Sans"/>
          <w:b w:val="0"/>
          <w:bCs/>
          <w:i w:val="0"/>
          <w:iCs/>
          <w:sz w:val="20"/>
        </w:rPr>
        <w:t xml:space="preserve"> Wykonawcy</w:t>
      </w:r>
      <w:r w:rsidRPr="000C47F3">
        <w:rPr>
          <w:rFonts w:ascii="Open Sans" w:hAnsi="Open Sans" w:cs="Open Sans"/>
          <w:b w:val="0"/>
          <w:bCs/>
          <w:i w:val="0"/>
          <w:iCs/>
          <w:sz w:val="20"/>
          <w:lang w:val="pl-PL"/>
        </w:rPr>
        <w:t xml:space="preserve">, w miesiącach </w:t>
      </w:r>
      <w:r w:rsidR="00531783" w:rsidRPr="000C47F3">
        <w:rPr>
          <w:rFonts w:ascii="Open Sans" w:hAnsi="Open Sans" w:cs="Open Sans"/>
          <w:b w:val="0"/>
          <w:i w:val="0"/>
          <w:iCs/>
          <w:sz w:val="20"/>
        </w:rPr>
        <w:t xml:space="preserve">od daty podpisania umowy </w:t>
      </w:r>
      <w:r w:rsidR="00154792" w:rsidRPr="000C47F3">
        <w:rPr>
          <w:rFonts w:ascii="Open Sans" w:hAnsi="Open Sans" w:cs="Open Sans"/>
          <w:b w:val="0"/>
          <w:i w:val="0"/>
          <w:iCs/>
          <w:sz w:val="20"/>
        </w:rPr>
        <w:t>do 31 marca 2025 roku</w:t>
      </w:r>
    </w:p>
    <w:p w14:paraId="331B6038" w14:textId="77777777" w:rsidR="001C5CB4" w:rsidRPr="000C47F3" w:rsidRDefault="001C5CB4">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hAnsi="Open Sans" w:cs="Open Sans"/>
          <w:b w:val="0"/>
          <w:bCs/>
          <w:i w:val="0"/>
          <w:iCs/>
          <w:sz w:val="20"/>
        </w:rPr>
        <w:t>Do wynagrodzenia doliczony zostanie podatek VAT wg aktualnie obowiązującej stawki.</w:t>
      </w:r>
    </w:p>
    <w:p w14:paraId="3C471D95" w14:textId="77777777" w:rsidR="001C5CB4" w:rsidRPr="000C47F3" w:rsidRDefault="001C5CB4" w:rsidP="00441D43">
      <w:pPr>
        <w:pStyle w:val="Tekstpodstawowy"/>
        <w:numPr>
          <w:ilvl w:val="1"/>
          <w:numId w:val="1"/>
        </w:numPr>
        <w:tabs>
          <w:tab w:val="left" w:pos="284"/>
        </w:tabs>
        <w:ind w:left="284" w:hanging="284"/>
        <w:jc w:val="both"/>
        <w:rPr>
          <w:rFonts w:ascii="Open Sans" w:hAnsi="Open Sans" w:cs="Open Sans"/>
          <w:b w:val="0"/>
          <w:bCs/>
          <w:i w:val="0"/>
          <w:iCs/>
          <w:sz w:val="20"/>
        </w:rPr>
      </w:pPr>
      <w:r w:rsidRPr="000C47F3">
        <w:rPr>
          <w:rFonts w:ascii="Open Sans" w:eastAsia="Calibri" w:hAnsi="Open Sans" w:cs="Open Sans"/>
          <w:b w:val="0"/>
          <w:bCs/>
          <w:i w:val="0"/>
          <w:iCs/>
          <w:sz w:val="20"/>
        </w:rPr>
        <w:t xml:space="preserve">Zapłata wynagrodzenia nastąpi przelewem na rachunek bankowy wskazany </w:t>
      </w:r>
      <w:r w:rsidRPr="000C47F3">
        <w:rPr>
          <w:rFonts w:ascii="Open Sans" w:hAnsi="Open Sans" w:cs="Open Sans"/>
          <w:b w:val="0"/>
          <w:bCs/>
          <w:i w:val="0"/>
          <w:iCs/>
          <w:sz w:val="20"/>
          <w:lang w:val="pl-PL"/>
        </w:rPr>
        <w:t>Ofercie</w:t>
      </w:r>
      <w:r w:rsidRPr="000C47F3">
        <w:rPr>
          <w:rFonts w:ascii="Open Sans" w:hAnsi="Open Sans" w:cs="Open Sans"/>
          <w:b w:val="0"/>
          <w:bCs/>
          <w:i w:val="0"/>
          <w:iCs/>
          <w:sz w:val="20"/>
        </w:rPr>
        <w:t xml:space="preserve"> Wykonawcy</w:t>
      </w:r>
      <w:r w:rsidRPr="000C47F3">
        <w:rPr>
          <w:rFonts w:ascii="Open Sans" w:eastAsia="Calibri" w:hAnsi="Open Sans" w:cs="Open Sans"/>
          <w:b w:val="0"/>
          <w:bCs/>
          <w:i w:val="0"/>
          <w:iCs/>
          <w:sz w:val="20"/>
        </w:rPr>
        <w:t>.</w:t>
      </w:r>
    </w:p>
    <w:p w14:paraId="0F46C3C9" w14:textId="77777777" w:rsidR="007F3015" w:rsidRPr="000C47F3" w:rsidRDefault="001C5CB4" w:rsidP="00441D43">
      <w:pPr>
        <w:pStyle w:val="Tekstpodstawowy"/>
        <w:numPr>
          <w:ilvl w:val="1"/>
          <w:numId w:val="1"/>
        </w:numPr>
        <w:tabs>
          <w:tab w:val="left" w:pos="426"/>
        </w:tabs>
        <w:ind w:left="284" w:hanging="284"/>
        <w:jc w:val="both"/>
        <w:rPr>
          <w:rFonts w:ascii="Open Sans" w:hAnsi="Open Sans" w:cs="Open Sans"/>
          <w:b w:val="0"/>
          <w:bCs/>
          <w:i w:val="0"/>
          <w:iCs/>
          <w:sz w:val="20"/>
        </w:rPr>
      </w:pPr>
      <w:r w:rsidRPr="000C47F3">
        <w:rPr>
          <w:rFonts w:ascii="Open Sans" w:hAnsi="Open Sans" w:cs="Open Sans"/>
          <w:b w:val="0"/>
          <w:bCs/>
          <w:i w:val="0"/>
          <w:iCs/>
          <w:sz w:val="20"/>
        </w:rPr>
        <w:t xml:space="preserve">Zamawiający zapłaci Wykonawcy wynagrodzenie w terminie </w:t>
      </w:r>
      <w:r w:rsidRPr="000C47F3">
        <w:rPr>
          <w:rFonts w:ascii="Open Sans" w:hAnsi="Open Sans" w:cs="Open Sans"/>
          <w:b w:val="0"/>
          <w:bCs/>
          <w:i w:val="0"/>
          <w:iCs/>
          <w:sz w:val="20"/>
          <w:lang w:val="pl-PL"/>
        </w:rPr>
        <w:t xml:space="preserve">do </w:t>
      </w:r>
      <w:r w:rsidRPr="000C47F3">
        <w:rPr>
          <w:rFonts w:ascii="Open Sans" w:hAnsi="Open Sans" w:cs="Open Sans"/>
          <w:i w:val="0"/>
          <w:iCs/>
          <w:sz w:val="20"/>
        </w:rPr>
        <w:t>30 dni</w:t>
      </w:r>
      <w:r w:rsidRPr="000C47F3">
        <w:rPr>
          <w:rFonts w:ascii="Open Sans" w:hAnsi="Open Sans" w:cs="Open Sans"/>
          <w:b w:val="0"/>
          <w:bCs/>
          <w:i w:val="0"/>
          <w:iCs/>
          <w:sz w:val="20"/>
        </w:rPr>
        <w:t xml:space="preserve"> od dnia doręczenia należycie sporządzon</w:t>
      </w:r>
      <w:r w:rsidRPr="000C47F3">
        <w:rPr>
          <w:rFonts w:ascii="Open Sans" w:hAnsi="Open Sans" w:cs="Open Sans"/>
          <w:b w:val="0"/>
          <w:bCs/>
          <w:i w:val="0"/>
          <w:iCs/>
          <w:sz w:val="20"/>
          <w:lang w:val="pl-PL"/>
        </w:rPr>
        <w:t>ej</w:t>
      </w:r>
      <w:r w:rsidRPr="000C47F3">
        <w:rPr>
          <w:rFonts w:ascii="Open Sans" w:hAnsi="Open Sans" w:cs="Open Sans"/>
          <w:b w:val="0"/>
          <w:bCs/>
          <w:i w:val="0"/>
          <w:iCs/>
          <w:sz w:val="20"/>
        </w:rPr>
        <w:t xml:space="preserve"> faktur</w:t>
      </w:r>
      <w:r w:rsidRPr="000C47F3">
        <w:rPr>
          <w:rFonts w:ascii="Open Sans" w:hAnsi="Open Sans" w:cs="Open Sans"/>
          <w:b w:val="0"/>
          <w:bCs/>
          <w:i w:val="0"/>
          <w:iCs/>
          <w:sz w:val="20"/>
          <w:lang w:val="pl-PL"/>
        </w:rPr>
        <w:t>y</w:t>
      </w:r>
      <w:r w:rsidRPr="000C47F3">
        <w:rPr>
          <w:rFonts w:ascii="Open Sans" w:hAnsi="Open Sans" w:cs="Open Sans"/>
          <w:b w:val="0"/>
          <w:bCs/>
          <w:i w:val="0"/>
          <w:iCs/>
          <w:sz w:val="20"/>
        </w:rPr>
        <w:t xml:space="preserve"> VAT.</w:t>
      </w:r>
    </w:p>
    <w:p w14:paraId="28D1A3A7" w14:textId="77777777" w:rsidR="007F3015" w:rsidRPr="000C47F3" w:rsidRDefault="007F3015" w:rsidP="00441D43">
      <w:pPr>
        <w:pStyle w:val="Tekstpodstawowy"/>
        <w:ind w:left="284"/>
        <w:jc w:val="both"/>
        <w:rPr>
          <w:rFonts w:ascii="Open Sans" w:hAnsi="Open Sans" w:cs="Open Sans"/>
          <w:b w:val="0"/>
          <w:bCs/>
          <w:i w:val="0"/>
          <w:iCs/>
          <w:sz w:val="20"/>
        </w:rPr>
      </w:pPr>
    </w:p>
    <w:p w14:paraId="0D8008E6" w14:textId="77777777" w:rsidR="001C5CB4" w:rsidRPr="000C47F3" w:rsidRDefault="001C5CB4" w:rsidP="00441D43">
      <w:pPr>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uppressAutoHyphens/>
        <w:overflowPunct w:val="0"/>
        <w:autoSpaceDE w:val="0"/>
        <w:spacing w:after="0" w:line="240" w:lineRule="auto"/>
        <w:ind w:left="284" w:hanging="284"/>
        <w:jc w:val="both"/>
        <w:textAlignment w:val="baseline"/>
        <w:rPr>
          <w:rFonts w:ascii="Open Sans" w:hAnsi="Open Sans" w:cs="Open Sans"/>
          <w:b/>
          <w:bCs/>
          <w:sz w:val="20"/>
          <w:szCs w:val="20"/>
        </w:rPr>
      </w:pPr>
      <w:r w:rsidRPr="000C47F3">
        <w:rPr>
          <w:rFonts w:ascii="Open Sans" w:hAnsi="Open Sans" w:cs="Open Sans"/>
          <w:b/>
          <w:bCs/>
          <w:sz w:val="20"/>
          <w:szCs w:val="20"/>
        </w:rPr>
        <w:t>Odpowiedzialność Wykonawcy za szkody.</w:t>
      </w:r>
    </w:p>
    <w:p w14:paraId="03E2211F" w14:textId="77777777" w:rsidR="007F3015" w:rsidRPr="000C47F3" w:rsidRDefault="007F3015" w:rsidP="00441D43">
      <w:pPr>
        <w:suppressAutoHyphens/>
        <w:overflowPunct w:val="0"/>
        <w:autoSpaceDE w:val="0"/>
        <w:spacing w:after="0" w:line="240" w:lineRule="auto"/>
        <w:ind w:left="360"/>
        <w:jc w:val="both"/>
        <w:textAlignment w:val="baseline"/>
      </w:pPr>
      <w:r w:rsidRPr="000C47F3">
        <w:rPr>
          <w:rFonts w:ascii="Open Sans" w:hAnsi="Open Sans" w:cs="Open Sans"/>
          <w:bCs/>
          <w:sz w:val="20"/>
          <w:szCs w:val="20"/>
        </w:rPr>
        <w:t>Wybrany Wykonawca będzie zobowiązany przed zawarciem umowy dostarczyć Zamawiającemu dokument ubezpieczenia od odpowiedzialności cywilnej z tytułu prowadzonej działalności gospodarczej. Zamawiający</w:t>
      </w:r>
      <w:r w:rsidRPr="000C47F3">
        <w:rPr>
          <w:rFonts w:ascii="Open Sans" w:hAnsi="Open Sans" w:cs="Open Sans"/>
          <w:b/>
          <w:sz w:val="20"/>
          <w:szCs w:val="20"/>
        </w:rPr>
        <w:t xml:space="preserve"> </w:t>
      </w:r>
      <w:r w:rsidRPr="000C47F3">
        <w:rPr>
          <w:rFonts w:ascii="Open Sans" w:hAnsi="Open Sans" w:cs="Open Sans"/>
          <w:bCs/>
          <w:sz w:val="20"/>
          <w:szCs w:val="20"/>
        </w:rPr>
        <w:t>wymaga</w:t>
      </w:r>
      <w:r w:rsidRPr="000C47F3">
        <w:rPr>
          <w:rFonts w:ascii="Open Sans" w:hAnsi="Open Sans" w:cs="Open Sans"/>
          <w:b/>
          <w:sz w:val="20"/>
          <w:szCs w:val="20"/>
        </w:rPr>
        <w:t xml:space="preserve"> </w:t>
      </w:r>
      <w:r w:rsidRPr="000C47F3">
        <w:rPr>
          <w:rFonts w:ascii="Open Sans" w:hAnsi="Open Sans" w:cs="Open Sans"/>
          <w:sz w:val="20"/>
          <w:szCs w:val="20"/>
        </w:rPr>
        <w:t>sumy ubezpieczenia nie mniejszej niż 50 000,00 złotych</w:t>
      </w:r>
      <w:r w:rsidRPr="000C47F3">
        <w:rPr>
          <w:rFonts w:ascii="Open Sans" w:hAnsi="Open Sans" w:cs="Open Sans"/>
          <w:b/>
          <w:sz w:val="20"/>
          <w:szCs w:val="20"/>
        </w:rPr>
        <w:t xml:space="preserve"> </w:t>
      </w:r>
      <w:r w:rsidRPr="000C47F3">
        <w:rPr>
          <w:rFonts w:ascii="Open Sans" w:hAnsi="Open Sans" w:cs="Open Sans"/>
          <w:bCs/>
          <w:sz w:val="20"/>
          <w:szCs w:val="20"/>
        </w:rPr>
        <w:t>(pięćdziesiąt tysięcy złotych).</w:t>
      </w:r>
      <w:r w:rsidRPr="000C47F3">
        <w:t xml:space="preserve"> </w:t>
      </w:r>
    </w:p>
    <w:p w14:paraId="151D5345" w14:textId="77777777" w:rsidR="00252C1A" w:rsidRPr="000C47F3" w:rsidRDefault="00252C1A" w:rsidP="00441D43">
      <w:pPr>
        <w:suppressAutoHyphens/>
        <w:overflowPunct w:val="0"/>
        <w:autoSpaceDE w:val="0"/>
        <w:spacing w:after="0" w:line="240" w:lineRule="auto"/>
        <w:jc w:val="both"/>
        <w:textAlignment w:val="baseline"/>
        <w:rPr>
          <w:rFonts w:ascii="Open Sans" w:hAnsi="Open Sans" w:cs="Open Sans"/>
          <w:b/>
          <w:bCs/>
          <w:sz w:val="20"/>
          <w:szCs w:val="20"/>
          <w:u w:val="single"/>
        </w:rPr>
      </w:pPr>
    </w:p>
    <w:p w14:paraId="2110299A" w14:textId="77777777" w:rsidR="00FF4BC0" w:rsidRPr="000C47F3" w:rsidRDefault="00FF4BC0" w:rsidP="00441D43">
      <w:pPr>
        <w:pStyle w:val="Tekstpodstawowywcity"/>
        <w:numPr>
          <w:ilvl w:val="0"/>
          <w:numId w:val="1"/>
        </w:numPr>
        <w:pBdr>
          <w:top w:val="single" w:sz="4" w:space="1" w:color="auto"/>
          <w:left w:val="single" w:sz="4" w:space="4" w:color="auto"/>
          <w:bottom w:val="single" w:sz="4" w:space="1" w:color="auto"/>
          <w:right w:val="single" w:sz="4" w:space="4" w:color="auto"/>
        </w:pBdr>
        <w:shd w:val="clear" w:color="auto" w:fill="F2F2F2"/>
        <w:spacing w:after="0" w:line="240" w:lineRule="auto"/>
        <w:ind w:left="426" w:hanging="426"/>
        <w:jc w:val="both"/>
        <w:rPr>
          <w:rFonts w:ascii="Open Sans" w:hAnsi="Open Sans" w:cs="Open Sans"/>
          <w:b/>
          <w:sz w:val="20"/>
          <w:szCs w:val="20"/>
        </w:rPr>
      </w:pPr>
      <w:r w:rsidRPr="000C47F3">
        <w:rPr>
          <w:rFonts w:ascii="Open Sans" w:hAnsi="Open Sans" w:cs="Open Sans"/>
          <w:b/>
          <w:sz w:val="20"/>
          <w:szCs w:val="20"/>
        </w:rPr>
        <w:t>Wymagania dotyczące wadium</w:t>
      </w:r>
      <w:r w:rsidR="00A2763A" w:rsidRPr="000C47F3">
        <w:rPr>
          <w:rFonts w:ascii="Open Sans" w:hAnsi="Open Sans" w:cs="Open Sans"/>
          <w:b/>
          <w:sz w:val="20"/>
          <w:szCs w:val="20"/>
        </w:rPr>
        <w:t>.</w:t>
      </w:r>
    </w:p>
    <w:p w14:paraId="0418C0E1" w14:textId="77777777" w:rsidR="00B80F8D" w:rsidRPr="000C47F3" w:rsidRDefault="00FF4BC0" w:rsidP="00441D43">
      <w:pPr>
        <w:pStyle w:val="Tekstpodstawowywcity"/>
        <w:numPr>
          <w:ilvl w:val="1"/>
          <w:numId w:val="1"/>
        </w:numPr>
        <w:spacing w:after="0" w:line="240" w:lineRule="auto"/>
        <w:jc w:val="both"/>
        <w:rPr>
          <w:rFonts w:ascii="Open Sans" w:hAnsi="Open Sans" w:cs="Open Sans"/>
          <w:sz w:val="20"/>
          <w:szCs w:val="20"/>
        </w:rPr>
      </w:pPr>
      <w:bookmarkStart w:id="9" w:name="_Hlk110751385"/>
      <w:r w:rsidRPr="000C47F3">
        <w:rPr>
          <w:rFonts w:ascii="Open Sans" w:hAnsi="Open Sans" w:cs="Open Sans"/>
          <w:bCs/>
          <w:sz w:val="20"/>
          <w:szCs w:val="20"/>
        </w:rPr>
        <w:t>Wykonawca</w:t>
      </w:r>
      <w:r w:rsidRPr="000C47F3">
        <w:rPr>
          <w:rFonts w:ascii="Open Sans" w:hAnsi="Open Sans" w:cs="Open Sans"/>
          <w:sz w:val="20"/>
          <w:szCs w:val="20"/>
        </w:rPr>
        <w:t xml:space="preserve"> przystępujący do przetargu jest obowiązany wnieść wadium w wysokości</w:t>
      </w:r>
      <w:r w:rsidR="009B78F5" w:rsidRPr="000C47F3">
        <w:rPr>
          <w:rFonts w:ascii="Open Sans" w:hAnsi="Open Sans" w:cs="Open Sans"/>
          <w:sz w:val="20"/>
          <w:szCs w:val="20"/>
        </w:rPr>
        <w:t xml:space="preserve"> </w:t>
      </w:r>
      <w:r w:rsidR="00B80F8D" w:rsidRPr="000C47F3">
        <w:rPr>
          <w:rFonts w:ascii="Open Sans" w:hAnsi="Open Sans" w:cs="Open Sans"/>
          <w:sz w:val="20"/>
          <w:szCs w:val="20"/>
          <w:u w:val="single"/>
        </w:rPr>
        <w:t xml:space="preserve">1 </w:t>
      </w:r>
      <w:r w:rsidR="00DD16F2" w:rsidRPr="000C47F3">
        <w:rPr>
          <w:rFonts w:ascii="Open Sans" w:hAnsi="Open Sans" w:cs="Open Sans"/>
          <w:sz w:val="20"/>
          <w:szCs w:val="20"/>
          <w:u w:val="single"/>
          <w:lang w:val="pl-PL"/>
        </w:rPr>
        <w:t>6</w:t>
      </w:r>
      <w:r w:rsidR="00B80F8D" w:rsidRPr="000C47F3">
        <w:rPr>
          <w:rFonts w:ascii="Open Sans" w:hAnsi="Open Sans" w:cs="Open Sans"/>
          <w:sz w:val="20"/>
          <w:szCs w:val="20"/>
          <w:u w:val="single"/>
        </w:rPr>
        <w:t>00,00 złotych</w:t>
      </w:r>
      <w:r w:rsidR="00B80F8D" w:rsidRPr="000C47F3">
        <w:rPr>
          <w:rFonts w:ascii="Open Sans" w:hAnsi="Open Sans" w:cs="Open Sans"/>
          <w:b/>
          <w:sz w:val="20"/>
          <w:szCs w:val="20"/>
        </w:rPr>
        <w:t xml:space="preserve"> </w:t>
      </w:r>
      <w:r w:rsidR="00B80F8D" w:rsidRPr="000C47F3">
        <w:rPr>
          <w:rFonts w:ascii="Open Sans" w:hAnsi="Open Sans" w:cs="Open Sans"/>
          <w:bCs/>
          <w:sz w:val="20"/>
          <w:szCs w:val="20"/>
        </w:rPr>
        <w:t>(jeden tysiąc</w:t>
      </w:r>
      <w:r w:rsidR="00457B7C" w:rsidRPr="000C47F3">
        <w:rPr>
          <w:rFonts w:ascii="Open Sans" w:hAnsi="Open Sans" w:cs="Open Sans"/>
          <w:bCs/>
          <w:sz w:val="20"/>
          <w:szCs w:val="20"/>
          <w:lang w:val="pl-PL"/>
        </w:rPr>
        <w:t xml:space="preserve"> </w:t>
      </w:r>
      <w:r w:rsidR="00DD16F2" w:rsidRPr="000C47F3">
        <w:rPr>
          <w:rFonts w:ascii="Open Sans" w:hAnsi="Open Sans" w:cs="Open Sans"/>
          <w:bCs/>
          <w:sz w:val="20"/>
          <w:szCs w:val="20"/>
          <w:lang w:val="pl-PL"/>
        </w:rPr>
        <w:t xml:space="preserve">sześćset </w:t>
      </w:r>
      <w:r w:rsidR="00B80F8D" w:rsidRPr="000C47F3">
        <w:rPr>
          <w:rFonts w:ascii="Open Sans" w:hAnsi="Open Sans" w:cs="Open Sans"/>
          <w:bCs/>
          <w:sz w:val="20"/>
          <w:szCs w:val="20"/>
        </w:rPr>
        <w:t xml:space="preserve"> 00/100)</w:t>
      </w:r>
      <w:r w:rsidR="00B80F8D" w:rsidRPr="000C47F3">
        <w:rPr>
          <w:rFonts w:ascii="Open Sans" w:hAnsi="Open Sans" w:cs="Open Sans"/>
          <w:b/>
          <w:sz w:val="20"/>
          <w:szCs w:val="20"/>
        </w:rPr>
        <w:t xml:space="preserve"> </w:t>
      </w:r>
      <w:r w:rsidR="00B80F8D" w:rsidRPr="000C47F3">
        <w:rPr>
          <w:rFonts w:ascii="Open Sans" w:hAnsi="Open Sans" w:cs="Open Sans"/>
          <w:bCs/>
          <w:sz w:val="20"/>
          <w:szCs w:val="20"/>
        </w:rPr>
        <w:t>na każde z wymienionych zadań.</w:t>
      </w:r>
    </w:p>
    <w:p w14:paraId="44AC399A" w14:textId="77777777" w:rsidR="00B80F8D" w:rsidRPr="000C47F3" w:rsidRDefault="0007630B" w:rsidP="00441D43">
      <w:pPr>
        <w:pStyle w:val="Tekstpodstawowywcity"/>
        <w:numPr>
          <w:ilvl w:val="1"/>
          <w:numId w:val="1"/>
        </w:numPr>
        <w:spacing w:after="0" w:line="240" w:lineRule="auto"/>
        <w:jc w:val="both"/>
        <w:rPr>
          <w:rFonts w:ascii="Open Sans" w:hAnsi="Open Sans" w:cs="Open Sans"/>
          <w:sz w:val="20"/>
          <w:szCs w:val="20"/>
        </w:rPr>
      </w:pPr>
      <w:r w:rsidRPr="000C47F3">
        <w:rPr>
          <w:rFonts w:ascii="Open Sans" w:hAnsi="Open Sans" w:cs="Open Sans"/>
          <w:sz w:val="20"/>
          <w:szCs w:val="20"/>
        </w:rPr>
        <w:t xml:space="preserve">Wadium wniesione w pieniądzu winno być przekazane na rachunek: </w:t>
      </w:r>
      <w:bookmarkStart w:id="10" w:name="_Hlk52711740"/>
    </w:p>
    <w:p w14:paraId="1E2A95D3" w14:textId="77777777" w:rsidR="00B80F8D" w:rsidRPr="000C47F3" w:rsidRDefault="0007630B" w:rsidP="00441D43">
      <w:pPr>
        <w:pStyle w:val="Tekstpodstawowywcity"/>
        <w:spacing w:after="0" w:line="240" w:lineRule="auto"/>
        <w:ind w:left="360"/>
        <w:jc w:val="both"/>
        <w:rPr>
          <w:rFonts w:ascii="Open Sans" w:hAnsi="Open Sans" w:cs="Open Sans"/>
          <w:sz w:val="20"/>
          <w:szCs w:val="20"/>
        </w:rPr>
      </w:pPr>
      <w:r w:rsidRPr="000C47F3">
        <w:rPr>
          <w:rFonts w:ascii="Open Sans" w:hAnsi="Open Sans" w:cs="Open Sans"/>
          <w:sz w:val="20"/>
          <w:szCs w:val="20"/>
          <w:u w:val="single"/>
        </w:rPr>
        <w:t>PKO BP S.A. nr 79 1020 2791 0000 7402 0289 7726</w:t>
      </w:r>
      <w:r w:rsidR="00C17B60" w:rsidRPr="000C47F3">
        <w:rPr>
          <w:rFonts w:ascii="Open Sans" w:hAnsi="Open Sans" w:cs="Open Sans"/>
          <w:sz w:val="20"/>
          <w:szCs w:val="20"/>
          <w:u w:val="single"/>
        </w:rPr>
        <w:t xml:space="preserve"> </w:t>
      </w:r>
    </w:p>
    <w:p w14:paraId="62C28110" w14:textId="77777777" w:rsidR="00092831" w:rsidRPr="000C47F3" w:rsidRDefault="00C17B60" w:rsidP="00441D43">
      <w:pPr>
        <w:pStyle w:val="Tekstpodstawowywcity"/>
        <w:spacing w:after="0" w:line="240" w:lineRule="auto"/>
        <w:ind w:left="360"/>
        <w:jc w:val="both"/>
        <w:rPr>
          <w:rFonts w:ascii="Open Sans" w:hAnsi="Open Sans" w:cs="Open Sans"/>
          <w:bCs/>
          <w:sz w:val="20"/>
          <w:szCs w:val="20"/>
        </w:rPr>
      </w:pPr>
      <w:r w:rsidRPr="000C47F3">
        <w:rPr>
          <w:rFonts w:ascii="Open Sans" w:hAnsi="Open Sans" w:cs="Open Sans"/>
          <w:bCs/>
          <w:sz w:val="20"/>
          <w:szCs w:val="20"/>
        </w:rPr>
        <w:lastRenderedPageBreak/>
        <w:t xml:space="preserve">z dopiskiem  </w:t>
      </w:r>
    </w:p>
    <w:p w14:paraId="5ADE329B" w14:textId="77777777" w:rsidR="00457B7C" w:rsidRPr="000C47F3" w:rsidRDefault="00B80F8D" w:rsidP="00154792">
      <w:pPr>
        <w:pStyle w:val="Tekstpodstawowywcity"/>
        <w:spacing w:after="0" w:line="240" w:lineRule="auto"/>
        <w:ind w:left="360"/>
        <w:jc w:val="center"/>
        <w:rPr>
          <w:rFonts w:ascii="Open Sans" w:hAnsi="Open Sans" w:cs="Open Sans"/>
          <w:sz w:val="20"/>
          <w:szCs w:val="20"/>
        </w:rPr>
      </w:pPr>
      <w:r w:rsidRPr="000C47F3">
        <w:rPr>
          <w:rFonts w:ascii="Open Sans" w:hAnsi="Open Sans" w:cs="Open Sans"/>
          <w:bCs/>
          <w:iCs/>
          <w:sz w:val="20"/>
          <w:szCs w:val="20"/>
        </w:rPr>
        <w:t>„</w:t>
      </w:r>
      <w:r w:rsidRPr="000C47F3">
        <w:rPr>
          <w:rFonts w:ascii="Open Sans" w:hAnsi="Open Sans" w:cs="Open Sans"/>
          <w:sz w:val="20"/>
          <w:szCs w:val="20"/>
        </w:rPr>
        <w:t xml:space="preserve">Usługa mechanicznego odśnieżania: chodników, przejść dla pieszych oraz przystanków autobusowych, na terenie miasta Koszalina, ciągnikiem komunalnym wyposażonym w pług lemieszowy i piaskarkę w okresie zimowym </w:t>
      </w:r>
      <w:r w:rsidR="00531783" w:rsidRPr="000C47F3">
        <w:rPr>
          <w:rFonts w:ascii="Open Sans" w:hAnsi="Open Sans" w:cs="Open Sans"/>
          <w:bCs/>
          <w:sz w:val="20"/>
        </w:rPr>
        <w:t xml:space="preserve">od daty podpisania umowy </w:t>
      </w:r>
      <w:r w:rsidR="00154792" w:rsidRPr="000C47F3">
        <w:rPr>
          <w:rFonts w:ascii="Open Sans" w:hAnsi="Open Sans" w:cs="Open Sans"/>
          <w:bCs/>
          <w:sz w:val="20"/>
        </w:rPr>
        <w:t>do 31 marca 2025 roku</w:t>
      </w:r>
      <w:r w:rsidR="00457B7C" w:rsidRPr="000C47F3">
        <w:rPr>
          <w:rFonts w:ascii="Open Sans" w:hAnsi="Open Sans" w:cs="Open Sans"/>
          <w:bCs/>
          <w:sz w:val="20"/>
          <w:szCs w:val="20"/>
          <w:lang w:val="pl-PL"/>
        </w:rPr>
        <w:t>.”</w:t>
      </w:r>
      <w:r w:rsidR="00457B7C" w:rsidRPr="000C47F3">
        <w:rPr>
          <w:rFonts w:ascii="Open Sans" w:hAnsi="Open Sans" w:cs="Open Sans"/>
          <w:b/>
          <w:i/>
          <w:iCs/>
          <w:sz w:val="20"/>
        </w:rPr>
        <w:t xml:space="preserve"> </w:t>
      </w:r>
    </w:p>
    <w:p w14:paraId="19483E73" w14:textId="77777777" w:rsidR="00B80F8D" w:rsidRPr="000C47F3" w:rsidRDefault="00B80F8D" w:rsidP="00441D43">
      <w:pPr>
        <w:pStyle w:val="Tekstpodstawowywcity"/>
        <w:spacing w:after="0" w:line="240" w:lineRule="auto"/>
        <w:ind w:left="360"/>
        <w:jc w:val="center"/>
        <w:rPr>
          <w:rFonts w:ascii="Open Sans" w:hAnsi="Open Sans" w:cs="Open Sans"/>
          <w:bCs/>
          <w:sz w:val="20"/>
          <w:szCs w:val="20"/>
        </w:rPr>
      </w:pPr>
      <w:r w:rsidRPr="000C47F3">
        <w:rPr>
          <w:rFonts w:ascii="Open Sans" w:hAnsi="Open Sans" w:cs="Open Sans"/>
          <w:bCs/>
          <w:iCs/>
          <w:sz w:val="20"/>
          <w:szCs w:val="20"/>
        </w:rPr>
        <w:t>Zadanie nr…</w:t>
      </w:r>
    </w:p>
    <w:bookmarkEnd w:id="10"/>
    <w:p w14:paraId="039088F7" w14:textId="77777777" w:rsidR="007F3015" w:rsidRPr="000C47F3" w:rsidRDefault="0007630B" w:rsidP="00441D43">
      <w:pPr>
        <w:pStyle w:val="Tekstpodstawowywcity"/>
        <w:numPr>
          <w:ilvl w:val="1"/>
          <w:numId w:val="1"/>
        </w:numPr>
        <w:spacing w:after="0" w:line="240" w:lineRule="auto"/>
        <w:jc w:val="both"/>
        <w:rPr>
          <w:rFonts w:ascii="Open Sans" w:hAnsi="Open Sans" w:cs="Open Sans"/>
          <w:sz w:val="20"/>
          <w:szCs w:val="20"/>
        </w:rPr>
      </w:pPr>
      <w:r w:rsidRPr="000C47F3">
        <w:rPr>
          <w:rFonts w:ascii="Open Sans" w:hAnsi="Open Sans" w:cs="Open Sans"/>
          <w:sz w:val="20"/>
          <w:szCs w:val="20"/>
        </w:rPr>
        <w:t>Potwierdzenie wpłaty wadium stanowi załącznik składany razem z ofertą.</w:t>
      </w:r>
      <w:bookmarkEnd w:id="9"/>
    </w:p>
    <w:p w14:paraId="5AE30E45" w14:textId="77777777" w:rsidR="00441D43" w:rsidRPr="000C47F3" w:rsidRDefault="00441D43" w:rsidP="00441D43">
      <w:pPr>
        <w:pStyle w:val="Tekstpodstawowywcity"/>
        <w:spacing w:after="0" w:line="240" w:lineRule="auto"/>
        <w:ind w:left="0"/>
        <w:jc w:val="both"/>
        <w:rPr>
          <w:rFonts w:ascii="Open Sans" w:hAnsi="Open Sans" w:cs="Open Sans"/>
          <w:sz w:val="20"/>
          <w:szCs w:val="20"/>
        </w:rPr>
      </w:pPr>
    </w:p>
    <w:p w14:paraId="53A76327" w14:textId="77777777" w:rsidR="00FF4BC0" w:rsidRPr="000C47F3" w:rsidRDefault="00FF4BC0" w:rsidP="00441D43">
      <w:pPr>
        <w:pStyle w:val="Tekstpodstawowywcity"/>
        <w:numPr>
          <w:ilvl w:val="0"/>
          <w:numId w:val="1"/>
        </w:numPr>
        <w:pBdr>
          <w:top w:val="single" w:sz="4" w:space="1" w:color="auto"/>
          <w:left w:val="single" w:sz="4" w:space="4" w:color="auto"/>
          <w:bottom w:val="single" w:sz="4" w:space="1" w:color="auto"/>
          <w:right w:val="single" w:sz="4" w:space="4" w:color="auto"/>
        </w:pBdr>
        <w:shd w:val="clear" w:color="auto" w:fill="F2F2F2"/>
        <w:spacing w:after="0" w:line="240" w:lineRule="auto"/>
        <w:ind w:left="426" w:hanging="426"/>
        <w:jc w:val="both"/>
        <w:rPr>
          <w:rFonts w:ascii="Open Sans" w:hAnsi="Open Sans" w:cs="Open Sans"/>
          <w:b/>
          <w:sz w:val="20"/>
          <w:szCs w:val="20"/>
        </w:rPr>
      </w:pPr>
      <w:r w:rsidRPr="000C47F3">
        <w:rPr>
          <w:rFonts w:ascii="Open Sans" w:hAnsi="Open Sans" w:cs="Open Sans"/>
          <w:b/>
          <w:bCs/>
          <w:sz w:val="20"/>
          <w:szCs w:val="20"/>
        </w:rPr>
        <w:t>Zabezpieczenie należytego wykonania Umowy</w:t>
      </w:r>
      <w:r w:rsidR="00530F50" w:rsidRPr="000C47F3">
        <w:rPr>
          <w:rFonts w:ascii="Open Sans" w:hAnsi="Open Sans" w:cs="Open Sans"/>
          <w:b/>
          <w:bCs/>
          <w:sz w:val="20"/>
          <w:szCs w:val="20"/>
          <w:lang w:val="pl-PL"/>
        </w:rPr>
        <w:t>.</w:t>
      </w:r>
    </w:p>
    <w:p w14:paraId="5793B332" w14:textId="77777777" w:rsidR="004A0A08" w:rsidRPr="000C47F3" w:rsidRDefault="00FF4BC0" w:rsidP="00441D43">
      <w:pPr>
        <w:pStyle w:val="Akapitzlist"/>
        <w:numPr>
          <w:ilvl w:val="1"/>
          <w:numId w:val="1"/>
        </w:numPr>
        <w:tabs>
          <w:tab w:val="left" w:pos="284"/>
        </w:tabs>
        <w:suppressAutoHyphens/>
        <w:overflowPunct w:val="0"/>
        <w:autoSpaceDE w:val="0"/>
        <w:ind w:left="284" w:hanging="284"/>
        <w:contextualSpacing/>
        <w:jc w:val="both"/>
        <w:textAlignment w:val="baseline"/>
        <w:rPr>
          <w:rFonts w:ascii="Open Sans" w:hAnsi="Open Sans" w:cs="Open Sans"/>
          <w:sz w:val="20"/>
          <w:szCs w:val="20"/>
          <w:lang w:eastAsia="ar-SA"/>
        </w:rPr>
      </w:pPr>
      <w:bookmarkStart w:id="11" w:name="_Hlk3778905"/>
      <w:bookmarkStart w:id="12" w:name="_Hlk3778962"/>
      <w:r w:rsidRPr="000C47F3">
        <w:rPr>
          <w:rFonts w:ascii="Open Sans" w:eastAsia="Calibri" w:hAnsi="Open Sans" w:cs="Open Sans"/>
          <w:bCs/>
          <w:sz w:val="20"/>
          <w:szCs w:val="20"/>
        </w:rPr>
        <w:t>Wykonawca</w:t>
      </w:r>
      <w:r w:rsidRPr="000C47F3">
        <w:rPr>
          <w:rFonts w:ascii="Open Sans" w:eastAsia="Calibri" w:hAnsi="Open Sans" w:cs="Open Sans"/>
          <w:sz w:val="20"/>
          <w:szCs w:val="20"/>
        </w:rPr>
        <w:t xml:space="preserve"> do dnia podpisania umowy wnosi  zabezpieczenie należytego wykonania umowy.</w:t>
      </w:r>
    </w:p>
    <w:p w14:paraId="584E71CF" w14:textId="77777777" w:rsidR="004A0A08" w:rsidRPr="000C47F3" w:rsidRDefault="00FF4BC0" w:rsidP="00441D43">
      <w:pPr>
        <w:pStyle w:val="Akapitzlist"/>
        <w:numPr>
          <w:ilvl w:val="1"/>
          <w:numId w:val="1"/>
        </w:numPr>
        <w:tabs>
          <w:tab w:val="left" w:pos="284"/>
        </w:tabs>
        <w:suppressAutoHyphens/>
        <w:overflowPunct w:val="0"/>
        <w:autoSpaceDE w:val="0"/>
        <w:ind w:left="284" w:hanging="284"/>
        <w:contextualSpacing/>
        <w:jc w:val="both"/>
        <w:textAlignment w:val="baseline"/>
        <w:rPr>
          <w:rFonts w:ascii="Open Sans" w:hAnsi="Open Sans" w:cs="Open Sans"/>
          <w:sz w:val="20"/>
          <w:szCs w:val="20"/>
          <w:lang w:eastAsia="ar-SA"/>
        </w:rPr>
      </w:pPr>
      <w:r w:rsidRPr="000C47F3">
        <w:rPr>
          <w:rFonts w:ascii="Open Sans" w:eastAsia="Calibri" w:hAnsi="Open Sans" w:cs="Open Sans"/>
          <w:sz w:val="20"/>
          <w:szCs w:val="20"/>
        </w:rPr>
        <w:t xml:space="preserve">Kwota zabezpieczenia wynosi </w:t>
      </w:r>
      <w:r w:rsidR="00AF092C" w:rsidRPr="000C47F3">
        <w:rPr>
          <w:rFonts w:ascii="Open Sans" w:eastAsia="Calibri" w:hAnsi="Open Sans" w:cs="Open Sans"/>
          <w:bCs/>
          <w:sz w:val="20"/>
          <w:szCs w:val="20"/>
          <w:u w:val="single"/>
          <w:lang w:val="pl-PL"/>
        </w:rPr>
        <w:t>2</w:t>
      </w:r>
      <w:r w:rsidRPr="000C47F3">
        <w:rPr>
          <w:rFonts w:ascii="Open Sans" w:eastAsia="Calibri" w:hAnsi="Open Sans" w:cs="Open Sans"/>
          <w:bCs/>
          <w:sz w:val="20"/>
          <w:szCs w:val="20"/>
          <w:u w:val="single"/>
        </w:rPr>
        <w:t xml:space="preserve">% maksymalnej wartości nominalnej </w:t>
      </w:r>
      <w:r w:rsidRPr="000C47F3">
        <w:rPr>
          <w:rFonts w:ascii="Open Sans" w:eastAsia="Calibri" w:hAnsi="Open Sans" w:cs="Open Sans"/>
          <w:sz w:val="20"/>
          <w:szCs w:val="20"/>
        </w:rPr>
        <w:t xml:space="preserve">zobowiązania </w:t>
      </w:r>
      <w:r w:rsidRPr="000C47F3">
        <w:rPr>
          <w:rFonts w:ascii="Open Sans" w:eastAsia="Calibri" w:hAnsi="Open Sans" w:cs="Open Sans"/>
          <w:bCs/>
          <w:sz w:val="20"/>
          <w:szCs w:val="20"/>
        </w:rPr>
        <w:t>Zamawiającego wynikającego z umowy</w:t>
      </w:r>
      <w:r w:rsidRPr="000C47F3">
        <w:rPr>
          <w:rFonts w:ascii="Open Sans" w:eastAsia="Calibri" w:hAnsi="Open Sans" w:cs="Open Sans"/>
          <w:sz w:val="20"/>
          <w:szCs w:val="20"/>
        </w:rPr>
        <w:t>.</w:t>
      </w:r>
      <w:r w:rsidR="00F33A6A" w:rsidRPr="000C47F3">
        <w:rPr>
          <w:rFonts w:ascii="Open Sans" w:eastAsia="Calibri" w:hAnsi="Open Sans" w:cs="Open Sans"/>
          <w:sz w:val="20"/>
          <w:szCs w:val="20"/>
        </w:rPr>
        <w:t xml:space="preserve"> Zabezpieczenie należytego wykonania umowy wniesione w pieniądzu winno być przekazane na rachunek:</w:t>
      </w:r>
      <w:r w:rsidR="00F33A6A" w:rsidRPr="000C47F3">
        <w:rPr>
          <w:rFonts w:ascii="Open Sans" w:hAnsi="Open Sans" w:cs="Open Sans"/>
          <w:iCs/>
          <w:sz w:val="20"/>
          <w:szCs w:val="20"/>
        </w:rPr>
        <w:t xml:space="preserve"> </w:t>
      </w:r>
      <w:r w:rsidR="00F33A6A" w:rsidRPr="000C47F3">
        <w:rPr>
          <w:rFonts w:ascii="Open Sans" w:hAnsi="Open Sans" w:cs="Open Sans"/>
          <w:b/>
          <w:sz w:val="20"/>
          <w:szCs w:val="20"/>
        </w:rPr>
        <w:t xml:space="preserve">PKO BP S.A. nr 79 1020 2791 0000 7402 0289 7726 </w:t>
      </w:r>
    </w:p>
    <w:p w14:paraId="5470FA93" w14:textId="77777777" w:rsidR="00457B7C" w:rsidRPr="000C47F3" w:rsidRDefault="00F33A6A" w:rsidP="00441D43">
      <w:pPr>
        <w:pStyle w:val="Akapitzlist"/>
        <w:tabs>
          <w:tab w:val="left" w:pos="284"/>
        </w:tabs>
        <w:suppressAutoHyphens/>
        <w:overflowPunct w:val="0"/>
        <w:autoSpaceDE w:val="0"/>
        <w:ind w:left="284"/>
        <w:contextualSpacing/>
        <w:jc w:val="both"/>
        <w:textAlignment w:val="baseline"/>
        <w:rPr>
          <w:rFonts w:ascii="Open Sans" w:hAnsi="Open Sans" w:cs="Open Sans"/>
          <w:bCs/>
          <w:iCs/>
          <w:sz w:val="20"/>
          <w:szCs w:val="20"/>
        </w:rPr>
      </w:pPr>
      <w:r w:rsidRPr="000C47F3">
        <w:rPr>
          <w:rFonts w:ascii="Open Sans" w:hAnsi="Open Sans" w:cs="Open Sans"/>
          <w:bCs/>
          <w:sz w:val="20"/>
          <w:szCs w:val="20"/>
        </w:rPr>
        <w:t>z dopiskiem</w:t>
      </w:r>
      <w:r w:rsidR="00EC041D" w:rsidRPr="000C47F3">
        <w:rPr>
          <w:rFonts w:ascii="Open Sans" w:hAnsi="Open Sans" w:cs="Open Sans"/>
          <w:bCs/>
          <w:sz w:val="20"/>
          <w:szCs w:val="20"/>
          <w:lang w:val="pl-PL"/>
        </w:rPr>
        <w:t>:</w:t>
      </w:r>
      <w:r w:rsidR="007F3015" w:rsidRPr="000C47F3">
        <w:rPr>
          <w:rFonts w:ascii="Open Sans" w:hAnsi="Open Sans" w:cs="Open Sans"/>
          <w:bCs/>
          <w:sz w:val="20"/>
          <w:szCs w:val="20"/>
          <w:lang w:val="pl-PL"/>
        </w:rPr>
        <w:t xml:space="preserve"> </w:t>
      </w:r>
    </w:p>
    <w:p w14:paraId="0D49B438" w14:textId="77777777" w:rsidR="00154792" w:rsidRPr="000C47F3" w:rsidRDefault="00154792" w:rsidP="00154792">
      <w:pPr>
        <w:pStyle w:val="Tekstpodstawowywcity"/>
        <w:spacing w:after="0" w:line="240" w:lineRule="auto"/>
        <w:ind w:left="360"/>
        <w:jc w:val="center"/>
        <w:rPr>
          <w:rFonts w:ascii="Open Sans" w:hAnsi="Open Sans" w:cs="Open Sans"/>
          <w:sz w:val="20"/>
          <w:szCs w:val="20"/>
        </w:rPr>
      </w:pPr>
      <w:r w:rsidRPr="000C47F3">
        <w:rPr>
          <w:rFonts w:ascii="Open Sans" w:hAnsi="Open Sans" w:cs="Open Sans"/>
          <w:bCs/>
          <w:iCs/>
          <w:sz w:val="20"/>
          <w:szCs w:val="20"/>
        </w:rPr>
        <w:t>„</w:t>
      </w:r>
      <w:r w:rsidRPr="000C47F3">
        <w:rPr>
          <w:rFonts w:ascii="Open Sans" w:hAnsi="Open Sans" w:cs="Open Sans"/>
          <w:sz w:val="20"/>
          <w:szCs w:val="20"/>
        </w:rPr>
        <w:t xml:space="preserve">Usługa mechanicznego odśnieżania: chodników, przejść dla pieszych oraz przystanków autobusowych, na terenie miasta Koszalina, ciągnikiem komunalnym wyposażonym w pług lemieszowy i piaskarkę w okresie zimowym </w:t>
      </w:r>
      <w:r w:rsidR="00531783" w:rsidRPr="000C47F3">
        <w:rPr>
          <w:rFonts w:ascii="Open Sans" w:hAnsi="Open Sans" w:cs="Open Sans"/>
          <w:bCs/>
          <w:sz w:val="20"/>
        </w:rPr>
        <w:t xml:space="preserve">od daty podpisania umowy </w:t>
      </w:r>
      <w:r w:rsidRPr="000C47F3">
        <w:rPr>
          <w:rFonts w:ascii="Open Sans" w:hAnsi="Open Sans" w:cs="Open Sans"/>
          <w:bCs/>
          <w:sz w:val="20"/>
        </w:rPr>
        <w:t>do 31 marca 2025 roku</w:t>
      </w:r>
      <w:r w:rsidRPr="000C47F3">
        <w:rPr>
          <w:rFonts w:ascii="Open Sans" w:hAnsi="Open Sans" w:cs="Open Sans"/>
          <w:bCs/>
          <w:sz w:val="20"/>
          <w:szCs w:val="20"/>
          <w:lang w:val="pl-PL"/>
        </w:rPr>
        <w:t>.”</w:t>
      </w:r>
      <w:r w:rsidRPr="000C47F3">
        <w:rPr>
          <w:rFonts w:ascii="Open Sans" w:hAnsi="Open Sans" w:cs="Open Sans"/>
          <w:b/>
          <w:i/>
          <w:iCs/>
          <w:sz w:val="20"/>
        </w:rPr>
        <w:t xml:space="preserve"> </w:t>
      </w:r>
    </w:p>
    <w:p w14:paraId="5F938183" w14:textId="77777777" w:rsidR="00457B7C" w:rsidRPr="000C47F3" w:rsidRDefault="00457B7C" w:rsidP="00441D43">
      <w:pPr>
        <w:pStyle w:val="Tekstpodstawowywcity"/>
        <w:spacing w:after="0" w:line="240" w:lineRule="auto"/>
        <w:ind w:left="360"/>
        <w:jc w:val="center"/>
        <w:rPr>
          <w:rFonts w:ascii="Open Sans" w:hAnsi="Open Sans" w:cs="Open Sans"/>
          <w:bCs/>
          <w:sz w:val="20"/>
          <w:szCs w:val="20"/>
        </w:rPr>
      </w:pPr>
      <w:r w:rsidRPr="000C47F3">
        <w:rPr>
          <w:rFonts w:ascii="Open Sans" w:hAnsi="Open Sans" w:cs="Open Sans"/>
          <w:bCs/>
          <w:iCs/>
          <w:sz w:val="20"/>
          <w:szCs w:val="20"/>
        </w:rPr>
        <w:t>Zadanie nr…</w:t>
      </w:r>
    </w:p>
    <w:p w14:paraId="38DC6F22" w14:textId="77777777" w:rsidR="00A60566" w:rsidRPr="000C47F3" w:rsidRDefault="00FF4BC0" w:rsidP="00441D43">
      <w:pPr>
        <w:pStyle w:val="Akapitzlist"/>
        <w:numPr>
          <w:ilvl w:val="1"/>
          <w:numId w:val="1"/>
        </w:numPr>
        <w:tabs>
          <w:tab w:val="left" w:pos="284"/>
        </w:tabs>
        <w:suppressAutoHyphens/>
        <w:overflowPunct w:val="0"/>
        <w:autoSpaceDE w:val="0"/>
        <w:ind w:left="284" w:hanging="284"/>
        <w:contextualSpacing/>
        <w:jc w:val="both"/>
        <w:textAlignment w:val="baseline"/>
        <w:rPr>
          <w:rFonts w:ascii="Open Sans" w:hAnsi="Open Sans" w:cs="Open Sans"/>
          <w:sz w:val="20"/>
          <w:szCs w:val="20"/>
          <w:lang w:eastAsia="ar-SA"/>
        </w:rPr>
      </w:pPr>
      <w:r w:rsidRPr="000C47F3">
        <w:rPr>
          <w:rFonts w:ascii="Open Sans" w:eastAsia="Calibri" w:hAnsi="Open Sans" w:cs="Open Sans"/>
          <w:sz w:val="20"/>
          <w:szCs w:val="20"/>
        </w:rPr>
        <w:t xml:space="preserve">Cel zabezpieczenia oraz zasady jego wnoszenia, przechowywania, zmiany formy oraz zwrotu </w:t>
      </w:r>
      <w:bookmarkEnd w:id="11"/>
      <w:r w:rsidRPr="000C47F3">
        <w:rPr>
          <w:rFonts w:ascii="Open Sans" w:eastAsia="Calibri" w:hAnsi="Open Sans" w:cs="Open Sans"/>
          <w:sz w:val="20"/>
          <w:szCs w:val="20"/>
        </w:rPr>
        <w:t xml:space="preserve">określają art. </w:t>
      </w:r>
      <w:r w:rsidR="00422BCF" w:rsidRPr="000C47F3">
        <w:rPr>
          <w:rFonts w:ascii="Open Sans" w:eastAsia="Calibri" w:hAnsi="Open Sans" w:cs="Open Sans"/>
          <w:sz w:val="20"/>
          <w:szCs w:val="20"/>
          <w:lang w:val="pl-PL"/>
        </w:rPr>
        <w:t>449-453</w:t>
      </w:r>
      <w:r w:rsidRPr="000C47F3">
        <w:rPr>
          <w:rFonts w:ascii="Open Sans" w:eastAsia="Calibri" w:hAnsi="Open Sans" w:cs="Open Sans"/>
          <w:sz w:val="20"/>
          <w:szCs w:val="20"/>
        </w:rPr>
        <w:t xml:space="preserve"> ustawy Prawo zamówień publicznych.</w:t>
      </w:r>
      <w:bookmarkEnd w:id="12"/>
    </w:p>
    <w:p w14:paraId="7BA03E72" w14:textId="77777777" w:rsidR="001C5CB4" w:rsidRPr="000C47F3" w:rsidRDefault="001C5CB4" w:rsidP="00441D43">
      <w:pPr>
        <w:pStyle w:val="Akapitzlist"/>
        <w:tabs>
          <w:tab w:val="left" w:pos="284"/>
        </w:tabs>
        <w:suppressAutoHyphens/>
        <w:overflowPunct w:val="0"/>
        <w:autoSpaceDE w:val="0"/>
        <w:ind w:left="0"/>
        <w:contextualSpacing/>
        <w:jc w:val="both"/>
        <w:textAlignment w:val="baseline"/>
        <w:rPr>
          <w:rFonts w:ascii="Open Sans" w:hAnsi="Open Sans" w:cs="Open Sans"/>
          <w:sz w:val="20"/>
          <w:szCs w:val="20"/>
          <w:lang w:eastAsia="ar-SA"/>
        </w:rPr>
      </w:pPr>
    </w:p>
    <w:p w14:paraId="4D88861D" w14:textId="77777777" w:rsidR="001C5CB4" w:rsidRPr="000C47F3" w:rsidRDefault="001C5CB4" w:rsidP="00441D43">
      <w:pPr>
        <w:pStyle w:val="Tekstpodstawowywcity"/>
        <w:numPr>
          <w:ilvl w:val="0"/>
          <w:numId w:val="1"/>
        </w:numPr>
        <w:pBdr>
          <w:top w:val="single" w:sz="4" w:space="1" w:color="auto"/>
          <w:left w:val="single" w:sz="4" w:space="4" w:color="auto"/>
          <w:bottom w:val="single" w:sz="4" w:space="1" w:color="auto"/>
          <w:right w:val="single" w:sz="4" w:space="4" w:color="auto"/>
        </w:pBdr>
        <w:shd w:val="clear" w:color="auto" w:fill="F2F2F2"/>
        <w:spacing w:after="0" w:line="240" w:lineRule="auto"/>
        <w:ind w:left="567" w:hanging="567"/>
        <w:jc w:val="both"/>
        <w:rPr>
          <w:rFonts w:ascii="Open Sans" w:hAnsi="Open Sans" w:cs="Open Sans"/>
          <w:b/>
          <w:sz w:val="20"/>
          <w:szCs w:val="20"/>
        </w:rPr>
      </w:pPr>
      <w:r w:rsidRPr="000C47F3">
        <w:rPr>
          <w:rFonts w:ascii="Open Sans" w:hAnsi="Open Sans" w:cs="Open Sans"/>
          <w:b/>
          <w:sz w:val="20"/>
          <w:szCs w:val="20"/>
        </w:rPr>
        <w:t>Kryteria i ocena kryteriów</w:t>
      </w:r>
    </w:p>
    <w:p w14:paraId="098DD331" w14:textId="77777777" w:rsidR="001C5CB4" w:rsidRPr="000C47F3" w:rsidRDefault="001C5CB4" w:rsidP="00441D43">
      <w:pPr>
        <w:numPr>
          <w:ilvl w:val="0"/>
          <w:numId w:val="4"/>
        </w:numPr>
        <w:tabs>
          <w:tab w:val="left" w:pos="284"/>
        </w:tabs>
        <w:spacing w:after="0" w:line="240" w:lineRule="auto"/>
        <w:jc w:val="both"/>
        <w:rPr>
          <w:rFonts w:ascii="Open Sans" w:hAnsi="Open Sans" w:cs="Open Sans"/>
          <w:bCs/>
          <w:sz w:val="20"/>
          <w:szCs w:val="20"/>
        </w:rPr>
      </w:pPr>
      <w:r w:rsidRPr="000C47F3">
        <w:rPr>
          <w:rFonts w:ascii="Open Sans" w:hAnsi="Open Sans" w:cs="Open Sans"/>
          <w:bCs/>
          <w:sz w:val="20"/>
          <w:szCs w:val="20"/>
          <w:u w:val="single"/>
        </w:rPr>
        <w:t>Kryteria.</w:t>
      </w:r>
    </w:p>
    <w:p w14:paraId="20EBAB4F" w14:textId="77777777" w:rsidR="001C5CB4" w:rsidRPr="000C47F3" w:rsidRDefault="001C5CB4" w:rsidP="00441D43">
      <w:pPr>
        <w:numPr>
          <w:ilvl w:val="1"/>
          <w:numId w:val="4"/>
        </w:numPr>
        <w:tabs>
          <w:tab w:val="left" w:pos="284"/>
        </w:tabs>
        <w:spacing w:after="0" w:line="240" w:lineRule="auto"/>
        <w:ind w:left="709" w:hanging="425"/>
        <w:jc w:val="both"/>
        <w:rPr>
          <w:rStyle w:val="Pogrubienie"/>
          <w:rFonts w:ascii="Open Sans" w:hAnsi="Open Sans" w:cs="Open Sans"/>
          <w:b w:val="0"/>
          <w:bCs w:val="0"/>
          <w:sz w:val="20"/>
          <w:szCs w:val="20"/>
        </w:rPr>
      </w:pPr>
      <w:r w:rsidRPr="000C47F3">
        <w:rPr>
          <w:rStyle w:val="Pogrubienie"/>
          <w:rFonts w:ascii="Open Sans" w:hAnsi="Open Sans" w:cs="Open Sans"/>
          <w:b w:val="0"/>
          <w:bCs w:val="0"/>
          <w:sz w:val="20"/>
          <w:szCs w:val="20"/>
        </w:rPr>
        <w:t xml:space="preserve">Cena </w:t>
      </w:r>
      <w:r w:rsidRPr="000C47F3">
        <w:rPr>
          <w:rFonts w:ascii="Open Sans" w:hAnsi="Open Sans" w:cs="Open Sans"/>
          <w:sz w:val="20"/>
          <w:szCs w:val="20"/>
        </w:rPr>
        <w:t xml:space="preserve">całego zamówienia PC 100% = </w:t>
      </w:r>
      <w:r w:rsidRPr="000C47F3">
        <w:rPr>
          <w:rStyle w:val="Pogrubienie"/>
          <w:rFonts w:ascii="Open Sans" w:hAnsi="Open Sans" w:cs="Open Sans"/>
          <w:b w:val="0"/>
          <w:bCs w:val="0"/>
          <w:sz w:val="20"/>
          <w:szCs w:val="20"/>
        </w:rPr>
        <w:t>100 punktów,</w:t>
      </w:r>
    </w:p>
    <w:p w14:paraId="0C17CB7F" w14:textId="77777777" w:rsidR="001C5CB4" w:rsidRPr="000C47F3" w:rsidRDefault="001C5CB4" w:rsidP="00441D43">
      <w:pPr>
        <w:numPr>
          <w:ilvl w:val="1"/>
          <w:numId w:val="4"/>
        </w:numPr>
        <w:tabs>
          <w:tab w:val="left" w:pos="284"/>
        </w:tabs>
        <w:spacing w:after="0" w:line="240" w:lineRule="auto"/>
        <w:ind w:left="709" w:hanging="425"/>
        <w:jc w:val="both"/>
        <w:rPr>
          <w:rFonts w:ascii="Open Sans" w:hAnsi="Open Sans" w:cs="Open Sans"/>
          <w:sz w:val="20"/>
          <w:szCs w:val="20"/>
        </w:rPr>
      </w:pPr>
      <w:r w:rsidRPr="000C47F3">
        <w:rPr>
          <w:rFonts w:ascii="Open Sans" w:eastAsia="Verdana" w:hAnsi="Open Sans" w:cs="Open Sans"/>
          <w:sz w:val="20"/>
          <w:szCs w:val="20"/>
        </w:rPr>
        <w:t>Zamawiający przyjmuje 1% = 1 punkt,</w:t>
      </w:r>
    </w:p>
    <w:p w14:paraId="07E679CB" w14:textId="77777777" w:rsidR="004B6E3E" w:rsidRPr="000C47F3" w:rsidRDefault="001C5CB4" w:rsidP="00441D43">
      <w:pPr>
        <w:numPr>
          <w:ilvl w:val="1"/>
          <w:numId w:val="4"/>
        </w:numPr>
        <w:tabs>
          <w:tab w:val="left" w:pos="284"/>
        </w:tabs>
        <w:spacing w:after="0" w:line="240" w:lineRule="auto"/>
        <w:ind w:left="709" w:hanging="425"/>
        <w:jc w:val="both"/>
        <w:rPr>
          <w:rStyle w:val="Pogrubienie"/>
          <w:rFonts w:ascii="Open Sans" w:hAnsi="Open Sans" w:cs="Open Sans"/>
          <w:b w:val="0"/>
          <w:bCs w:val="0"/>
          <w:sz w:val="20"/>
          <w:szCs w:val="20"/>
        </w:rPr>
      </w:pPr>
      <w:r w:rsidRPr="000C47F3">
        <w:rPr>
          <w:rStyle w:val="Pogrubienie"/>
          <w:rFonts w:ascii="Open Sans" w:hAnsi="Open Sans" w:cs="Open Sans"/>
          <w:b w:val="0"/>
          <w:bCs w:val="0"/>
          <w:sz w:val="20"/>
          <w:szCs w:val="20"/>
        </w:rPr>
        <w:t>Wykonawca może</w:t>
      </w:r>
      <w:r w:rsidRPr="000C47F3">
        <w:rPr>
          <w:rStyle w:val="Pogrubienie"/>
          <w:rFonts w:ascii="Open Sans" w:hAnsi="Open Sans" w:cs="Open Sans"/>
          <w:b w:val="0"/>
          <w:bCs w:val="0"/>
          <w:sz w:val="20"/>
          <w:szCs w:val="20"/>
          <w:u w:val="single"/>
        </w:rPr>
        <w:t xml:space="preserve"> </w:t>
      </w:r>
      <w:r w:rsidRPr="000C47F3">
        <w:rPr>
          <w:rFonts w:ascii="Open Sans" w:hAnsi="Open Sans" w:cs="Open Sans"/>
          <w:sz w:val="20"/>
          <w:szCs w:val="20"/>
        </w:rPr>
        <w:t>otrzymać maksymalnie 100 punktów.</w:t>
      </w:r>
    </w:p>
    <w:p w14:paraId="2FDB0C22" w14:textId="77777777" w:rsidR="001C5CB4" w:rsidRPr="000C47F3" w:rsidRDefault="001C5CB4" w:rsidP="00441D43">
      <w:pPr>
        <w:numPr>
          <w:ilvl w:val="0"/>
          <w:numId w:val="4"/>
        </w:numPr>
        <w:tabs>
          <w:tab w:val="left" w:pos="284"/>
        </w:tabs>
        <w:spacing w:after="0" w:line="240" w:lineRule="auto"/>
        <w:jc w:val="both"/>
        <w:rPr>
          <w:rFonts w:ascii="Open Sans" w:hAnsi="Open Sans" w:cs="Open Sans"/>
          <w:bCs/>
          <w:sz w:val="20"/>
          <w:szCs w:val="20"/>
        </w:rPr>
      </w:pPr>
      <w:r w:rsidRPr="000C47F3">
        <w:rPr>
          <w:rFonts w:ascii="Open Sans" w:hAnsi="Open Sans" w:cs="Open Sans"/>
          <w:sz w:val="20"/>
          <w:szCs w:val="20"/>
          <w:u w:val="single"/>
        </w:rPr>
        <w:t>Ocena kryterium cena całego zamówienia obliczona zostanie zgodnie ze wzorem:</w:t>
      </w:r>
    </w:p>
    <w:p w14:paraId="016D2E5A" w14:textId="77777777" w:rsidR="001C5CB4" w:rsidRPr="000C47F3" w:rsidRDefault="001C5CB4" w:rsidP="00441D43">
      <w:pPr>
        <w:tabs>
          <w:tab w:val="left" w:pos="284"/>
        </w:tabs>
        <w:spacing w:after="0" w:line="240" w:lineRule="auto"/>
        <w:ind w:left="993"/>
        <w:jc w:val="both"/>
        <w:rPr>
          <w:rFonts w:ascii="Open Sans" w:hAnsi="Open Sans" w:cs="Open Sans"/>
          <w:sz w:val="20"/>
          <w:szCs w:val="20"/>
        </w:rPr>
      </w:pPr>
      <w:r w:rsidRPr="000C47F3">
        <w:rPr>
          <w:rFonts w:ascii="Open Sans" w:hAnsi="Open Sans" w:cs="Open Sans"/>
          <w:sz w:val="20"/>
          <w:szCs w:val="20"/>
        </w:rPr>
        <w:t>Najniższa cena brutto z ocenianych ofert</w:t>
      </w:r>
    </w:p>
    <w:p w14:paraId="5497D66F" w14:textId="77777777" w:rsidR="001C5CB4" w:rsidRPr="000C47F3" w:rsidRDefault="001C5CB4" w:rsidP="00441D43">
      <w:pPr>
        <w:tabs>
          <w:tab w:val="left" w:pos="284"/>
        </w:tabs>
        <w:spacing w:after="0" w:line="240" w:lineRule="auto"/>
        <w:ind w:left="993"/>
        <w:jc w:val="both"/>
        <w:rPr>
          <w:rFonts w:ascii="Open Sans" w:hAnsi="Open Sans" w:cs="Open Sans"/>
          <w:sz w:val="20"/>
          <w:szCs w:val="20"/>
        </w:rPr>
      </w:pPr>
      <w:r w:rsidRPr="000C47F3">
        <w:rPr>
          <w:rFonts w:ascii="Open Sans" w:hAnsi="Open Sans" w:cs="Open Sans"/>
          <w:sz w:val="20"/>
          <w:szCs w:val="20"/>
        </w:rPr>
        <w:t>-------------------------------------------------------------- x 100 = ilość uzyskanych punktów</w:t>
      </w:r>
    </w:p>
    <w:p w14:paraId="600A52D0" w14:textId="77777777" w:rsidR="004B6E3E" w:rsidRPr="000C47F3" w:rsidRDefault="001C5CB4" w:rsidP="00441D43">
      <w:pPr>
        <w:tabs>
          <w:tab w:val="left" w:pos="284"/>
        </w:tabs>
        <w:spacing w:after="0" w:line="240" w:lineRule="auto"/>
        <w:ind w:left="993"/>
        <w:jc w:val="both"/>
        <w:rPr>
          <w:rFonts w:ascii="Open Sans" w:hAnsi="Open Sans" w:cs="Open Sans"/>
          <w:sz w:val="20"/>
          <w:szCs w:val="20"/>
        </w:rPr>
      </w:pPr>
      <w:r w:rsidRPr="000C47F3">
        <w:rPr>
          <w:rFonts w:ascii="Open Sans" w:hAnsi="Open Sans" w:cs="Open Sans"/>
          <w:sz w:val="20"/>
          <w:szCs w:val="20"/>
        </w:rPr>
        <w:t>Cena brutto badanej oferty</w:t>
      </w:r>
    </w:p>
    <w:p w14:paraId="0717EFD9" w14:textId="77777777" w:rsidR="001C5CB4" w:rsidRPr="000C47F3" w:rsidRDefault="001C5CB4" w:rsidP="00441D43">
      <w:pPr>
        <w:numPr>
          <w:ilvl w:val="0"/>
          <w:numId w:val="4"/>
        </w:numPr>
        <w:tabs>
          <w:tab w:val="left" w:pos="284"/>
        </w:tabs>
        <w:spacing w:after="0" w:line="240" w:lineRule="auto"/>
        <w:jc w:val="both"/>
        <w:rPr>
          <w:rStyle w:val="Pogrubienie"/>
          <w:rFonts w:ascii="Open Sans" w:hAnsi="Open Sans" w:cs="Open Sans"/>
          <w:b w:val="0"/>
          <w:bCs w:val="0"/>
          <w:sz w:val="20"/>
          <w:szCs w:val="20"/>
        </w:rPr>
      </w:pPr>
      <w:r w:rsidRPr="000C47F3">
        <w:rPr>
          <w:rStyle w:val="Pogrubienie"/>
          <w:rFonts w:ascii="Open Sans" w:hAnsi="Open Sans" w:cs="Open Sans"/>
          <w:b w:val="0"/>
          <w:bCs w:val="0"/>
          <w:sz w:val="20"/>
          <w:szCs w:val="20"/>
          <w:u w:val="single"/>
        </w:rPr>
        <w:t>Podsumowanie kryteriów.</w:t>
      </w:r>
    </w:p>
    <w:p w14:paraId="3C591C18" w14:textId="77777777" w:rsidR="001C5CB4" w:rsidRPr="000C47F3" w:rsidRDefault="001C5CB4" w:rsidP="00441D43">
      <w:pPr>
        <w:numPr>
          <w:ilvl w:val="1"/>
          <w:numId w:val="4"/>
        </w:numPr>
        <w:tabs>
          <w:tab w:val="left" w:pos="709"/>
        </w:tabs>
        <w:spacing w:after="0" w:line="240" w:lineRule="auto"/>
        <w:ind w:left="709" w:hanging="425"/>
        <w:jc w:val="both"/>
        <w:rPr>
          <w:rFonts w:ascii="Open Sans" w:hAnsi="Open Sans" w:cs="Open Sans"/>
          <w:sz w:val="20"/>
          <w:szCs w:val="20"/>
        </w:rPr>
      </w:pPr>
      <w:r w:rsidRPr="000C47F3">
        <w:rPr>
          <w:rFonts w:ascii="Open Sans" w:hAnsi="Open Sans" w:cs="Open Sans"/>
          <w:sz w:val="20"/>
          <w:szCs w:val="20"/>
        </w:rPr>
        <w:t>Za ofertę najkorzystniejszą uznana zostanie Oferta Wykonawcy, która w sumie uzyska największą ilość punktów.</w:t>
      </w:r>
    </w:p>
    <w:p w14:paraId="41978A67" w14:textId="77777777" w:rsidR="001C5CB4" w:rsidRPr="000C47F3" w:rsidRDefault="001C5CB4" w:rsidP="00441D43">
      <w:pPr>
        <w:numPr>
          <w:ilvl w:val="1"/>
          <w:numId w:val="4"/>
        </w:numPr>
        <w:tabs>
          <w:tab w:val="left" w:pos="709"/>
        </w:tabs>
        <w:spacing w:after="0" w:line="240" w:lineRule="auto"/>
        <w:ind w:left="709" w:hanging="425"/>
        <w:jc w:val="both"/>
        <w:rPr>
          <w:rFonts w:ascii="Open Sans" w:hAnsi="Open Sans" w:cs="Open Sans"/>
          <w:sz w:val="20"/>
          <w:szCs w:val="20"/>
        </w:rPr>
      </w:pPr>
      <w:r w:rsidRPr="000C47F3">
        <w:rPr>
          <w:rFonts w:ascii="Open Sans" w:hAnsi="Open Sans" w:cs="Open Sans"/>
          <w:sz w:val="20"/>
          <w:szCs w:val="20"/>
        </w:rPr>
        <w:t xml:space="preserve">Punktacja będzie liczona z dokładnością do dwóch miejsc po przecinku. </w:t>
      </w:r>
    </w:p>
    <w:p w14:paraId="6DA56868" w14:textId="77777777" w:rsidR="001C5CB4" w:rsidRPr="000C47F3" w:rsidRDefault="001C5CB4" w:rsidP="00441D43">
      <w:pPr>
        <w:numPr>
          <w:ilvl w:val="1"/>
          <w:numId w:val="4"/>
        </w:numPr>
        <w:tabs>
          <w:tab w:val="left" w:pos="709"/>
        </w:tabs>
        <w:spacing w:after="0" w:line="240" w:lineRule="auto"/>
        <w:ind w:left="709" w:hanging="425"/>
        <w:jc w:val="both"/>
        <w:rPr>
          <w:rFonts w:ascii="Open Sans" w:hAnsi="Open Sans" w:cs="Open Sans"/>
          <w:sz w:val="20"/>
          <w:szCs w:val="20"/>
        </w:rPr>
      </w:pPr>
      <w:r w:rsidRPr="000C47F3">
        <w:rPr>
          <w:rFonts w:ascii="Open Sans" w:hAnsi="Open Sans" w:cs="Open Sans"/>
          <w:sz w:val="20"/>
          <w:szCs w:val="20"/>
        </w:rPr>
        <w:t xml:space="preserve">Zamawiający udzieli zamówienia Wykonawcy, który spełni wszystkie wymagania określone w specyfikacji warunków zamówienia oraz otrzyma największą liczbę punktów spośród rozpatrywanych ofert na realizację przedmiotu zamówienia. </w:t>
      </w:r>
    </w:p>
    <w:p w14:paraId="7DA3598F" w14:textId="77777777" w:rsidR="004B6E3E" w:rsidRPr="000C47F3" w:rsidRDefault="004B6E3E" w:rsidP="00441D43">
      <w:pPr>
        <w:numPr>
          <w:ilvl w:val="1"/>
          <w:numId w:val="4"/>
        </w:numPr>
        <w:tabs>
          <w:tab w:val="left" w:pos="709"/>
        </w:tabs>
        <w:spacing w:after="0" w:line="240" w:lineRule="auto"/>
        <w:ind w:left="709" w:hanging="425"/>
        <w:jc w:val="both"/>
        <w:rPr>
          <w:rFonts w:ascii="Open Sans" w:hAnsi="Open Sans" w:cs="Open Sans"/>
          <w:sz w:val="18"/>
          <w:szCs w:val="18"/>
        </w:rPr>
      </w:pPr>
      <w:r w:rsidRPr="000C47F3">
        <w:rPr>
          <w:rFonts w:ascii="Open Sans" w:hAnsi="Open Sans" w:cs="Open Sans"/>
          <w:sz w:val="18"/>
          <w:szCs w:val="18"/>
        </w:rPr>
        <w:t xml:space="preserve">Jeżeli nie będzie można wybrać najkorzystniejszej oferty z uwagi na to, że dwie lub więcej ofert przedstawia taki sam bilans ceny lub kosztu, Zamawiający wzywa </w:t>
      </w:r>
      <w:r w:rsidR="00531783" w:rsidRPr="000C47F3">
        <w:rPr>
          <w:rFonts w:ascii="Open Sans" w:hAnsi="Open Sans" w:cs="Open Sans"/>
          <w:sz w:val="18"/>
          <w:szCs w:val="18"/>
        </w:rPr>
        <w:t>wykonawców,</w:t>
      </w:r>
      <w:r w:rsidRPr="000C47F3">
        <w:rPr>
          <w:rFonts w:ascii="Open Sans" w:hAnsi="Open Sans" w:cs="Open Sans"/>
          <w:sz w:val="18"/>
          <w:szCs w:val="18"/>
        </w:rPr>
        <w:t xml:space="preserve"> którzy złożyli te oferty do złożenia ofert dodatkowych zawierających nową cenę (art. 249 ustawy Pzp). Wykonawcy, składając oferty dodatkowe, nie mogą zaoferować cen lub kosztów wyższych niż zaoferowane w złożonych ofertach (art. 251 ustawy Pzp). </w:t>
      </w:r>
    </w:p>
    <w:p w14:paraId="7EAFC5D8" w14:textId="77777777" w:rsidR="001C5CB4" w:rsidRPr="000C47F3" w:rsidRDefault="001C5CB4" w:rsidP="00441D43">
      <w:pPr>
        <w:numPr>
          <w:ilvl w:val="1"/>
          <w:numId w:val="4"/>
        </w:numPr>
        <w:tabs>
          <w:tab w:val="left" w:pos="709"/>
        </w:tabs>
        <w:spacing w:after="0" w:line="240" w:lineRule="auto"/>
        <w:ind w:left="709" w:hanging="425"/>
        <w:jc w:val="both"/>
        <w:rPr>
          <w:rFonts w:ascii="Open Sans" w:hAnsi="Open Sans" w:cs="Open Sans"/>
          <w:sz w:val="20"/>
          <w:szCs w:val="20"/>
        </w:rPr>
      </w:pPr>
      <w:r w:rsidRPr="000C47F3">
        <w:rPr>
          <w:rFonts w:ascii="Open Sans" w:hAnsi="Open Sans" w:cs="Open Sans"/>
          <w:sz w:val="20"/>
          <w:szCs w:val="20"/>
        </w:rPr>
        <w:t>Zamawiający nie przewiduje przeprowadzenia aukcji elektronicznej.</w:t>
      </w:r>
    </w:p>
    <w:p w14:paraId="3845FC43" w14:textId="77777777" w:rsidR="001C5CB4" w:rsidRPr="000C47F3" w:rsidRDefault="001C5CB4" w:rsidP="00441D43">
      <w:pPr>
        <w:tabs>
          <w:tab w:val="left" w:pos="709"/>
        </w:tabs>
        <w:spacing w:after="0" w:line="240" w:lineRule="auto"/>
        <w:ind w:left="709"/>
        <w:jc w:val="both"/>
        <w:rPr>
          <w:rFonts w:ascii="Open Sans" w:hAnsi="Open Sans" w:cs="Open Sans"/>
          <w:sz w:val="20"/>
          <w:szCs w:val="20"/>
        </w:rPr>
      </w:pPr>
    </w:p>
    <w:bookmarkEnd w:id="0"/>
    <w:p w14:paraId="6FEB5580" w14:textId="77777777" w:rsidR="00457B7C" w:rsidRPr="000C47F3" w:rsidRDefault="00457B7C" w:rsidP="00441D43">
      <w:pPr>
        <w:spacing w:after="0" w:line="240" w:lineRule="auto"/>
        <w:jc w:val="both"/>
        <w:rPr>
          <w:rFonts w:ascii="Open Sans" w:hAnsi="Open Sans" w:cs="Open Sans"/>
          <w:b/>
          <w:sz w:val="20"/>
          <w:szCs w:val="20"/>
        </w:rPr>
      </w:pPr>
      <w:r w:rsidRPr="000C47F3">
        <w:rPr>
          <w:rFonts w:ascii="Open Sans" w:hAnsi="Open Sans" w:cs="Open Sans"/>
          <w:b/>
          <w:sz w:val="20"/>
          <w:szCs w:val="20"/>
        </w:rPr>
        <w:t>Opracował:</w:t>
      </w:r>
    </w:p>
    <w:p w14:paraId="323C146D" w14:textId="77777777" w:rsidR="00457B7C" w:rsidRPr="000C47F3" w:rsidRDefault="00457B7C" w:rsidP="00441D43">
      <w:pPr>
        <w:spacing w:after="0" w:line="240" w:lineRule="auto"/>
        <w:jc w:val="both"/>
        <w:rPr>
          <w:rFonts w:ascii="Open Sans" w:hAnsi="Open Sans" w:cs="Open Sans"/>
          <w:b/>
          <w:sz w:val="20"/>
          <w:szCs w:val="20"/>
        </w:rPr>
      </w:pPr>
      <w:r w:rsidRPr="000C47F3">
        <w:rPr>
          <w:rFonts w:ascii="Open Sans" w:hAnsi="Open Sans" w:cs="Open Sans"/>
          <w:sz w:val="20"/>
          <w:szCs w:val="20"/>
        </w:rPr>
        <w:t>Dariusz Papka</w:t>
      </w:r>
    </w:p>
    <w:p w14:paraId="45E85611" w14:textId="77777777" w:rsidR="00457B7C" w:rsidRPr="000C47F3" w:rsidRDefault="00457B7C" w:rsidP="00441D43">
      <w:pPr>
        <w:spacing w:after="0" w:line="240" w:lineRule="auto"/>
        <w:jc w:val="both"/>
        <w:rPr>
          <w:rFonts w:ascii="Open Sans" w:hAnsi="Open Sans" w:cs="Open Sans"/>
          <w:sz w:val="20"/>
          <w:szCs w:val="20"/>
        </w:rPr>
      </w:pPr>
      <w:r w:rsidRPr="000C47F3">
        <w:rPr>
          <w:rFonts w:ascii="Open Sans" w:hAnsi="Open Sans" w:cs="Open Sans"/>
          <w:sz w:val="20"/>
          <w:szCs w:val="20"/>
        </w:rPr>
        <w:t xml:space="preserve">Koszalin, dnia 12 </w:t>
      </w:r>
      <w:r w:rsidR="00531783" w:rsidRPr="000C47F3">
        <w:rPr>
          <w:rFonts w:ascii="Open Sans" w:hAnsi="Open Sans" w:cs="Open Sans"/>
          <w:sz w:val="20"/>
          <w:szCs w:val="20"/>
        </w:rPr>
        <w:t>sierpnia</w:t>
      </w:r>
      <w:r w:rsidR="00154792" w:rsidRPr="000C47F3">
        <w:rPr>
          <w:rFonts w:ascii="Open Sans" w:hAnsi="Open Sans" w:cs="Open Sans"/>
          <w:sz w:val="20"/>
          <w:szCs w:val="20"/>
        </w:rPr>
        <w:t xml:space="preserve"> </w:t>
      </w:r>
      <w:r w:rsidRPr="000C47F3">
        <w:rPr>
          <w:rFonts w:ascii="Open Sans" w:hAnsi="Open Sans" w:cs="Open Sans"/>
          <w:sz w:val="20"/>
          <w:szCs w:val="20"/>
        </w:rPr>
        <w:t>202</w:t>
      </w:r>
      <w:r w:rsidR="00154792" w:rsidRPr="000C47F3">
        <w:rPr>
          <w:rFonts w:ascii="Open Sans" w:hAnsi="Open Sans" w:cs="Open Sans"/>
          <w:sz w:val="20"/>
          <w:szCs w:val="20"/>
        </w:rPr>
        <w:t>4</w:t>
      </w:r>
      <w:r w:rsidRPr="000C47F3">
        <w:rPr>
          <w:rFonts w:ascii="Open Sans" w:hAnsi="Open Sans" w:cs="Open Sans"/>
          <w:sz w:val="20"/>
          <w:szCs w:val="20"/>
        </w:rPr>
        <w:t xml:space="preserve"> roku.</w:t>
      </w:r>
    </w:p>
    <w:p w14:paraId="7D3A940D" w14:textId="77777777" w:rsidR="00A351C1" w:rsidRPr="000C47F3" w:rsidRDefault="00531783" w:rsidP="00531783">
      <w:pPr>
        <w:spacing w:after="0" w:line="240" w:lineRule="auto"/>
        <w:jc w:val="both"/>
        <w:rPr>
          <w:rFonts w:ascii="Open Sans" w:eastAsia="SimSun" w:hAnsi="Open Sans" w:cs="Open Sans"/>
          <w:kern w:val="1"/>
          <w:sz w:val="20"/>
          <w:u w:val="single"/>
        </w:rPr>
      </w:pPr>
      <w:r w:rsidRPr="000C47F3">
        <w:rPr>
          <w:rFonts w:ascii="Open Sans" w:hAnsi="Open Sans" w:cs="Open Sans"/>
          <w:sz w:val="20"/>
          <w:szCs w:val="20"/>
        </w:rPr>
        <w:br w:type="page"/>
      </w:r>
    </w:p>
    <w:p w14:paraId="4B4EBAAC" w14:textId="77777777" w:rsidR="000053A9" w:rsidRPr="000C47F3" w:rsidRDefault="000053A9" w:rsidP="007F5653">
      <w:pPr>
        <w:pStyle w:val="Nagwek1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jc w:val="right"/>
        <w:rPr>
          <w:rFonts w:ascii="Open Sans" w:eastAsia="SimSun" w:hAnsi="Open Sans" w:cs="Open Sans"/>
          <w:kern w:val="1"/>
          <w:sz w:val="24"/>
          <w:szCs w:val="24"/>
        </w:rPr>
      </w:pPr>
      <w:bookmarkStart w:id="13" w:name="_Hlk110752804"/>
      <w:r w:rsidRPr="000C47F3">
        <w:rPr>
          <w:rFonts w:ascii="Open Sans" w:eastAsia="SimSun" w:hAnsi="Open Sans" w:cs="Open Sans"/>
          <w:kern w:val="1"/>
          <w:sz w:val="24"/>
          <w:szCs w:val="24"/>
        </w:rPr>
        <w:lastRenderedPageBreak/>
        <w:t>Załącznik A do Umowy.</w:t>
      </w:r>
    </w:p>
    <w:bookmarkEnd w:id="13"/>
    <w:p w14:paraId="265C2D61" w14:textId="77777777" w:rsidR="000053A9" w:rsidRPr="000C47F3" w:rsidRDefault="000053A9" w:rsidP="000053A9">
      <w:pPr>
        <w:pStyle w:val="Nagwek10"/>
        <w:rPr>
          <w:rFonts w:ascii="Open Sans" w:hAnsi="Open Sans" w:cs="Open Sans"/>
          <w:iCs/>
          <w:sz w:val="24"/>
          <w:szCs w:val="24"/>
          <w:u w:val="single"/>
        </w:rPr>
      </w:pPr>
      <w:r w:rsidRPr="000C47F3">
        <w:rPr>
          <w:rFonts w:ascii="Open Sans" w:hAnsi="Open Sans" w:cs="Open Sans"/>
          <w:iCs/>
          <w:sz w:val="24"/>
          <w:szCs w:val="24"/>
          <w:u w:val="single"/>
        </w:rPr>
        <w:t>Standardy zimowego utrzymania</w:t>
      </w:r>
      <w:r w:rsidR="00FC6D7D" w:rsidRPr="000C47F3">
        <w:rPr>
          <w:rFonts w:ascii="Open Sans" w:hAnsi="Open Sans" w:cs="Open Sans"/>
          <w:iCs/>
          <w:sz w:val="24"/>
          <w:szCs w:val="24"/>
          <w:u w:val="single"/>
        </w:rPr>
        <w:t>.</w:t>
      </w:r>
    </w:p>
    <w:p w14:paraId="3945B45C" w14:textId="77777777" w:rsidR="000053A9" w:rsidRPr="000C47F3" w:rsidRDefault="000053A9" w:rsidP="000053A9">
      <w:pPr>
        <w:pStyle w:val="Nagwek10"/>
        <w:rPr>
          <w:rFonts w:ascii="Open Sans" w:hAnsi="Open Sans" w:cs="Open Sans"/>
          <w:iCs/>
          <w:sz w:val="24"/>
          <w:szCs w:val="24"/>
        </w:rPr>
      </w:pPr>
      <w:r w:rsidRPr="000C47F3">
        <w:rPr>
          <w:rFonts w:ascii="Open Sans" w:hAnsi="Open Sans" w:cs="Open Sans"/>
          <w:iCs/>
          <w:sz w:val="24"/>
          <w:szCs w:val="24"/>
        </w:rPr>
        <w:t>Sezon zimowy 202</w:t>
      </w:r>
      <w:r w:rsidR="00154792" w:rsidRPr="000C47F3">
        <w:rPr>
          <w:rFonts w:ascii="Open Sans" w:hAnsi="Open Sans" w:cs="Open Sans"/>
          <w:iCs/>
          <w:sz w:val="24"/>
          <w:szCs w:val="24"/>
        </w:rPr>
        <w:t>4</w:t>
      </w:r>
      <w:r w:rsidRPr="000C47F3">
        <w:rPr>
          <w:rFonts w:ascii="Open Sans" w:hAnsi="Open Sans" w:cs="Open Sans"/>
          <w:iCs/>
          <w:sz w:val="24"/>
          <w:szCs w:val="24"/>
        </w:rPr>
        <w:t>/202</w:t>
      </w:r>
      <w:r w:rsidR="00154792" w:rsidRPr="000C47F3">
        <w:rPr>
          <w:rFonts w:ascii="Open Sans" w:hAnsi="Open Sans" w:cs="Open Sans"/>
          <w:iCs/>
          <w:sz w:val="24"/>
          <w:szCs w:val="24"/>
        </w:rPr>
        <w:t>5</w:t>
      </w:r>
    </w:p>
    <w:p w14:paraId="42250A42" w14:textId="77777777" w:rsidR="000053A9" w:rsidRPr="000C47F3" w:rsidRDefault="000053A9" w:rsidP="000053A9">
      <w:pPr>
        <w:pStyle w:val="Tekstpodstawowy"/>
        <w:rPr>
          <w:sz w:val="20"/>
          <w:lang w:eastAsia="zh-CN"/>
        </w:rPr>
      </w:pPr>
    </w:p>
    <w:tbl>
      <w:tblPr>
        <w:tblW w:w="106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
        <w:gridCol w:w="667"/>
        <w:gridCol w:w="3744"/>
        <w:gridCol w:w="3103"/>
        <w:gridCol w:w="2676"/>
      </w:tblGrid>
      <w:tr w:rsidR="000C47F3" w:rsidRPr="000C47F3" w14:paraId="0D7D564B" w14:textId="77777777" w:rsidTr="00485B04">
        <w:trPr>
          <w:cantSplit/>
          <w:trHeight w:val="570"/>
          <w:tblHeader/>
        </w:trPr>
        <w:tc>
          <w:tcPr>
            <w:tcW w:w="0" w:type="auto"/>
            <w:vMerge w:val="restart"/>
            <w:shd w:val="clear" w:color="auto" w:fill="F2F2F2"/>
            <w:vAlign w:val="center"/>
          </w:tcPr>
          <w:p w14:paraId="220761D7"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Lp.</w:t>
            </w:r>
          </w:p>
        </w:tc>
        <w:tc>
          <w:tcPr>
            <w:tcW w:w="0" w:type="auto"/>
            <w:vMerge w:val="restart"/>
            <w:shd w:val="clear" w:color="auto" w:fill="F2F2F2"/>
            <w:textDirection w:val="btLr"/>
          </w:tcPr>
          <w:p w14:paraId="1041431C" w14:textId="77777777" w:rsidR="000053A9" w:rsidRPr="000C47F3" w:rsidRDefault="000053A9" w:rsidP="00485B04">
            <w:pPr>
              <w:ind w:left="113" w:right="113"/>
              <w:jc w:val="center"/>
              <w:rPr>
                <w:rFonts w:ascii="Open Sans" w:hAnsi="Open Sans" w:cs="Open Sans"/>
                <w:sz w:val="20"/>
                <w:szCs w:val="20"/>
              </w:rPr>
            </w:pPr>
            <w:r w:rsidRPr="000C47F3">
              <w:rPr>
                <w:rFonts w:ascii="Open Sans" w:hAnsi="Open Sans" w:cs="Open Sans"/>
                <w:b/>
                <w:sz w:val="20"/>
                <w:szCs w:val="20"/>
              </w:rPr>
              <w:t>Standard</w:t>
            </w:r>
          </w:p>
        </w:tc>
        <w:tc>
          <w:tcPr>
            <w:tcW w:w="3767" w:type="dxa"/>
            <w:vMerge w:val="restart"/>
            <w:shd w:val="clear" w:color="auto" w:fill="F2F2F2"/>
            <w:vAlign w:val="center"/>
          </w:tcPr>
          <w:p w14:paraId="32B84005"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Opis stanu utrzymania drogi dla danego standardu</w:t>
            </w:r>
          </w:p>
        </w:tc>
        <w:tc>
          <w:tcPr>
            <w:tcW w:w="5809" w:type="dxa"/>
            <w:gridSpan w:val="2"/>
            <w:shd w:val="clear" w:color="auto" w:fill="F2F2F2"/>
            <w:vAlign w:val="center"/>
          </w:tcPr>
          <w:p w14:paraId="617CD828"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Dopuszczalne odstępstwa od standardu</w:t>
            </w:r>
          </w:p>
        </w:tc>
      </w:tr>
      <w:tr w:rsidR="000C47F3" w:rsidRPr="000C47F3" w14:paraId="3F1F5DBA" w14:textId="77777777" w:rsidTr="00485B04">
        <w:trPr>
          <w:cantSplit/>
          <w:trHeight w:val="908"/>
          <w:tblHeader/>
        </w:trPr>
        <w:tc>
          <w:tcPr>
            <w:tcW w:w="0" w:type="auto"/>
            <w:vMerge/>
            <w:shd w:val="clear" w:color="auto" w:fill="F2F2F2"/>
          </w:tcPr>
          <w:p w14:paraId="1C6433F8" w14:textId="77777777" w:rsidR="000053A9" w:rsidRPr="000C47F3" w:rsidRDefault="000053A9" w:rsidP="00485B04">
            <w:pPr>
              <w:jc w:val="center"/>
              <w:rPr>
                <w:rFonts w:ascii="Open Sans" w:hAnsi="Open Sans" w:cs="Open Sans"/>
                <w:sz w:val="20"/>
                <w:szCs w:val="20"/>
              </w:rPr>
            </w:pPr>
          </w:p>
        </w:tc>
        <w:tc>
          <w:tcPr>
            <w:tcW w:w="0" w:type="auto"/>
            <w:vMerge/>
            <w:shd w:val="clear" w:color="auto" w:fill="F2F2F2"/>
          </w:tcPr>
          <w:p w14:paraId="4B2A77D3" w14:textId="77777777" w:rsidR="000053A9" w:rsidRPr="000C47F3" w:rsidRDefault="000053A9" w:rsidP="00485B04">
            <w:pPr>
              <w:jc w:val="center"/>
              <w:rPr>
                <w:rFonts w:ascii="Open Sans" w:hAnsi="Open Sans" w:cs="Open Sans"/>
                <w:sz w:val="20"/>
                <w:szCs w:val="20"/>
              </w:rPr>
            </w:pPr>
          </w:p>
        </w:tc>
        <w:tc>
          <w:tcPr>
            <w:tcW w:w="3767" w:type="dxa"/>
            <w:vMerge/>
            <w:shd w:val="clear" w:color="auto" w:fill="F2F2F2"/>
          </w:tcPr>
          <w:p w14:paraId="3743C57A" w14:textId="77777777" w:rsidR="000053A9" w:rsidRPr="000C47F3" w:rsidRDefault="000053A9" w:rsidP="00485B04">
            <w:pPr>
              <w:jc w:val="center"/>
              <w:rPr>
                <w:rFonts w:ascii="Open Sans" w:hAnsi="Open Sans" w:cs="Open Sans"/>
                <w:sz w:val="20"/>
                <w:szCs w:val="20"/>
              </w:rPr>
            </w:pPr>
          </w:p>
        </w:tc>
        <w:tc>
          <w:tcPr>
            <w:tcW w:w="3121" w:type="dxa"/>
            <w:shd w:val="clear" w:color="auto" w:fill="F2F2F2"/>
          </w:tcPr>
          <w:p w14:paraId="3DFB9B68"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Po ustaniu opadów śniegu</w:t>
            </w:r>
          </w:p>
        </w:tc>
        <w:tc>
          <w:tcPr>
            <w:tcW w:w="2662" w:type="dxa"/>
            <w:shd w:val="clear" w:color="auto" w:fill="F2F2F2"/>
          </w:tcPr>
          <w:p w14:paraId="7885C68F"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Od stwierdzenia występowania</w:t>
            </w:r>
          </w:p>
        </w:tc>
      </w:tr>
      <w:tr w:rsidR="000C47F3" w:rsidRPr="000C47F3" w14:paraId="53CD1113" w14:textId="77777777" w:rsidTr="00485B04">
        <w:tc>
          <w:tcPr>
            <w:tcW w:w="0" w:type="auto"/>
            <w:vAlign w:val="center"/>
          </w:tcPr>
          <w:p w14:paraId="315B7320"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1.</w:t>
            </w:r>
          </w:p>
        </w:tc>
        <w:tc>
          <w:tcPr>
            <w:tcW w:w="0" w:type="auto"/>
            <w:shd w:val="clear" w:color="auto" w:fill="F2F2F2"/>
            <w:vAlign w:val="center"/>
          </w:tcPr>
          <w:p w14:paraId="1C5C6234" w14:textId="77777777" w:rsidR="000053A9" w:rsidRPr="000C47F3" w:rsidRDefault="000053A9" w:rsidP="00485B04">
            <w:pPr>
              <w:jc w:val="center"/>
              <w:rPr>
                <w:rFonts w:ascii="Open Sans" w:hAnsi="Open Sans" w:cs="Open Sans"/>
                <w:b/>
                <w:bCs/>
                <w:sz w:val="20"/>
                <w:szCs w:val="20"/>
              </w:rPr>
            </w:pPr>
            <w:r w:rsidRPr="000C47F3">
              <w:rPr>
                <w:rFonts w:ascii="Open Sans" w:hAnsi="Open Sans" w:cs="Open Sans"/>
                <w:b/>
                <w:bCs/>
                <w:sz w:val="20"/>
                <w:szCs w:val="20"/>
              </w:rPr>
              <w:t>II</w:t>
            </w:r>
          </w:p>
        </w:tc>
        <w:tc>
          <w:tcPr>
            <w:tcW w:w="3767" w:type="dxa"/>
            <w:vAlign w:val="center"/>
          </w:tcPr>
          <w:p w14:paraId="1F30149F" w14:textId="77777777" w:rsidR="000053A9" w:rsidRPr="000C47F3" w:rsidRDefault="000053A9" w:rsidP="00982CAF">
            <w:pPr>
              <w:numPr>
                <w:ilvl w:val="0"/>
                <w:numId w:val="7"/>
              </w:numPr>
              <w:spacing w:after="0" w:line="240" w:lineRule="auto"/>
              <w:ind w:left="216" w:hanging="216"/>
              <w:rPr>
                <w:rFonts w:ascii="Open Sans" w:hAnsi="Open Sans" w:cs="Open Sans"/>
                <w:bCs/>
                <w:sz w:val="20"/>
                <w:szCs w:val="20"/>
              </w:rPr>
            </w:pPr>
            <w:r w:rsidRPr="000C47F3">
              <w:rPr>
                <w:rFonts w:ascii="Open Sans" w:hAnsi="Open Sans" w:cs="Open Sans"/>
                <w:bCs/>
                <w:sz w:val="20"/>
                <w:szCs w:val="20"/>
              </w:rPr>
              <w:t>Jezdnia, chodniki i przystanki odśnieżone na całej szerokości</w:t>
            </w:r>
          </w:p>
          <w:p w14:paraId="1293E64A" w14:textId="77777777" w:rsidR="000053A9" w:rsidRPr="000C47F3" w:rsidRDefault="000053A9" w:rsidP="00982CAF">
            <w:pPr>
              <w:numPr>
                <w:ilvl w:val="0"/>
                <w:numId w:val="7"/>
              </w:numPr>
              <w:spacing w:after="0" w:line="240" w:lineRule="auto"/>
              <w:ind w:left="216" w:hanging="216"/>
              <w:rPr>
                <w:rFonts w:ascii="Open Sans" w:hAnsi="Open Sans" w:cs="Open Sans"/>
                <w:bCs/>
                <w:sz w:val="20"/>
                <w:szCs w:val="20"/>
              </w:rPr>
            </w:pPr>
            <w:r w:rsidRPr="000C47F3">
              <w:rPr>
                <w:rFonts w:ascii="Open Sans" w:hAnsi="Open Sans" w:cs="Open Sans"/>
                <w:bCs/>
                <w:sz w:val="20"/>
                <w:szCs w:val="20"/>
              </w:rPr>
              <w:t>Jezdnia, chodniki i przystanki posypane na całej długości</w:t>
            </w:r>
          </w:p>
        </w:tc>
        <w:tc>
          <w:tcPr>
            <w:tcW w:w="3121" w:type="dxa"/>
          </w:tcPr>
          <w:p w14:paraId="4EF66625" w14:textId="77777777" w:rsidR="000053A9" w:rsidRPr="000C47F3" w:rsidRDefault="000053A9" w:rsidP="00982CAF">
            <w:pPr>
              <w:numPr>
                <w:ilvl w:val="0"/>
                <w:numId w:val="11"/>
              </w:numPr>
              <w:spacing w:after="0" w:line="240" w:lineRule="auto"/>
              <w:ind w:left="142" w:hanging="142"/>
              <w:rPr>
                <w:rFonts w:ascii="Open Sans" w:hAnsi="Open Sans" w:cs="Open Sans"/>
                <w:b/>
                <w:bCs/>
                <w:sz w:val="20"/>
                <w:szCs w:val="20"/>
              </w:rPr>
            </w:pPr>
            <w:r w:rsidRPr="000C47F3">
              <w:rPr>
                <w:rFonts w:ascii="Open Sans" w:hAnsi="Open Sans" w:cs="Open Sans"/>
                <w:bCs/>
                <w:sz w:val="20"/>
                <w:szCs w:val="20"/>
              </w:rPr>
              <w:t>Luźny</w:t>
            </w:r>
            <w:r w:rsidRPr="000C47F3">
              <w:rPr>
                <w:rFonts w:ascii="Open Sans" w:hAnsi="Open Sans" w:cs="Open Sans"/>
                <w:b/>
                <w:bCs/>
                <w:sz w:val="20"/>
                <w:szCs w:val="20"/>
              </w:rPr>
              <w:t xml:space="preserve">                   4 godz.</w:t>
            </w:r>
          </w:p>
          <w:p w14:paraId="5DB97B4C" w14:textId="77777777" w:rsidR="000053A9" w:rsidRPr="000C47F3" w:rsidRDefault="000053A9" w:rsidP="00982CAF">
            <w:pPr>
              <w:numPr>
                <w:ilvl w:val="0"/>
                <w:numId w:val="11"/>
              </w:numPr>
              <w:spacing w:after="0" w:line="240" w:lineRule="auto"/>
              <w:ind w:left="142" w:hanging="142"/>
              <w:rPr>
                <w:rFonts w:ascii="Open Sans" w:hAnsi="Open Sans" w:cs="Open Sans"/>
                <w:b/>
                <w:bCs/>
                <w:sz w:val="20"/>
                <w:szCs w:val="20"/>
              </w:rPr>
            </w:pPr>
            <w:r w:rsidRPr="000C47F3">
              <w:rPr>
                <w:rFonts w:ascii="Open Sans" w:hAnsi="Open Sans" w:cs="Open Sans"/>
                <w:bCs/>
                <w:sz w:val="20"/>
                <w:szCs w:val="20"/>
              </w:rPr>
              <w:t>Błoto pośniegowe</w:t>
            </w:r>
            <w:r w:rsidRPr="000C47F3">
              <w:rPr>
                <w:rFonts w:ascii="Open Sans" w:hAnsi="Open Sans" w:cs="Open Sans"/>
                <w:b/>
                <w:bCs/>
                <w:sz w:val="20"/>
                <w:szCs w:val="20"/>
              </w:rPr>
              <w:t xml:space="preserve"> 6 godz.</w:t>
            </w:r>
          </w:p>
          <w:p w14:paraId="2FBBF4FE" w14:textId="77777777" w:rsidR="000053A9" w:rsidRPr="000C47F3" w:rsidRDefault="000053A9" w:rsidP="00982CAF">
            <w:pPr>
              <w:numPr>
                <w:ilvl w:val="0"/>
                <w:numId w:val="11"/>
              </w:numPr>
              <w:spacing w:after="0" w:line="240" w:lineRule="auto"/>
              <w:ind w:left="142" w:hanging="142"/>
              <w:rPr>
                <w:rFonts w:ascii="Open Sans" w:hAnsi="Open Sans" w:cs="Open Sans"/>
                <w:b/>
                <w:bCs/>
                <w:sz w:val="20"/>
                <w:szCs w:val="20"/>
              </w:rPr>
            </w:pPr>
            <w:r w:rsidRPr="000C47F3">
              <w:rPr>
                <w:rFonts w:ascii="Open Sans" w:hAnsi="Open Sans" w:cs="Open Sans"/>
                <w:b/>
                <w:bCs/>
                <w:sz w:val="20"/>
                <w:szCs w:val="20"/>
              </w:rPr>
              <w:t>Zajeżdżony występuje</w:t>
            </w:r>
          </w:p>
          <w:p w14:paraId="58B27AB4" w14:textId="77777777" w:rsidR="000053A9" w:rsidRPr="000C47F3" w:rsidRDefault="000053A9" w:rsidP="00485B04">
            <w:pPr>
              <w:rPr>
                <w:rFonts w:ascii="Open Sans" w:hAnsi="Open Sans" w:cs="Open Sans"/>
                <w:bCs/>
                <w:sz w:val="20"/>
                <w:szCs w:val="20"/>
              </w:rPr>
            </w:pPr>
            <w:r w:rsidRPr="000C47F3">
              <w:rPr>
                <w:rFonts w:ascii="Open Sans" w:hAnsi="Open Sans" w:cs="Open Sans"/>
                <w:bCs/>
                <w:sz w:val="20"/>
                <w:szCs w:val="20"/>
              </w:rPr>
              <w:t>(cienka warstwa nie utrudniająca ruch)</w:t>
            </w:r>
          </w:p>
        </w:tc>
        <w:tc>
          <w:tcPr>
            <w:tcW w:w="2662" w:type="dxa"/>
            <w:vAlign w:val="center"/>
          </w:tcPr>
          <w:p w14:paraId="521A41B4" w14:textId="77777777" w:rsidR="000053A9" w:rsidRPr="000C47F3" w:rsidRDefault="000053A9" w:rsidP="00982CAF">
            <w:pPr>
              <w:numPr>
                <w:ilvl w:val="0"/>
                <w:numId w:val="11"/>
              </w:numPr>
              <w:spacing w:after="0" w:line="240" w:lineRule="auto"/>
              <w:ind w:left="175" w:hanging="175"/>
              <w:rPr>
                <w:rFonts w:ascii="Open Sans" w:hAnsi="Open Sans" w:cs="Open Sans"/>
                <w:b/>
                <w:bCs/>
                <w:sz w:val="20"/>
                <w:szCs w:val="20"/>
              </w:rPr>
            </w:pPr>
            <w:r w:rsidRPr="000C47F3">
              <w:rPr>
                <w:rFonts w:ascii="Open Sans" w:hAnsi="Open Sans" w:cs="Open Sans"/>
                <w:bCs/>
                <w:sz w:val="20"/>
                <w:szCs w:val="20"/>
              </w:rPr>
              <w:t>Gołoledź</w:t>
            </w:r>
            <w:r w:rsidRPr="000C47F3">
              <w:rPr>
                <w:rFonts w:ascii="Open Sans" w:hAnsi="Open Sans" w:cs="Open Sans"/>
                <w:b/>
                <w:bCs/>
                <w:sz w:val="20"/>
                <w:szCs w:val="20"/>
              </w:rPr>
              <w:t xml:space="preserve">       3 godz.</w:t>
            </w:r>
          </w:p>
          <w:p w14:paraId="545768F6" w14:textId="77777777" w:rsidR="000053A9" w:rsidRPr="000C47F3" w:rsidRDefault="000053A9" w:rsidP="00982CAF">
            <w:pPr>
              <w:numPr>
                <w:ilvl w:val="0"/>
                <w:numId w:val="11"/>
              </w:numPr>
              <w:spacing w:after="0" w:line="240" w:lineRule="auto"/>
              <w:ind w:left="175" w:hanging="175"/>
              <w:rPr>
                <w:rFonts w:ascii="Open Sans" w:hAnsi="Open Sans" w:cs="Open Sans"/>
                <w:b/>
                <w:bCs/>
                <w:sz w:val="20"/>
                <w:szCs w:val="20"/>
              </w:rPr>
            </w:pPr>
            <w:r w:rsidRPr="000C47F3">
              <w:rPr>
                <w:rFonts w:ascii="Open Sans" w:hAnsi="Open Sans" w:cs="Open Sans"/>
                <w:bCs/>
                <w:sz w:val="20"/>
                <w:szCs w:val="20"/>
              </w:rPr>
              <w:t>Szron</w:t>
            </w:r>
            <w:r w:rsidRPr="000C47F3">
              <w:rPr>
                <w:rFonts w:ascii="Open Sans" w:hAnsi="Open Sans" w:cs="Open Sans"/>
                <w:b/>
                <w:bCs/>
                <w:sz w:val="20"/>
                <w:szCs w:val="20"/>
              </w:rPr>
              <w:t xml:space="preserve">            3 godz.</w:t>
            </w:r>
          </w:p>
          <w:p w14:paraId="386285A7" w14:textId="77777777" w:rsidR="000053A9" w:rsidRPr="000C47F3" w:rsidRDefault="000053A9" w:rsidP="00982CAF">
            <w:pPr>
              <w:numPr>
                <w:ilvl w:val="0"/>
                <w:numId w:val="11"/>
              </w:numPr>
              <w:spacing w:after="0" w:line="240" w:lineRule="auto"/>
              <w:ind w:left="175" w:hanging="175"/>
              <w:rPr>
                <w:rFonts w:ascii="Open Sans" w:hAnsi="Open Sans" w:cs="Open Sans"/>
                <w:b/>
                <w:bCs/>
                <w:sz w:val="20"/>
                <w:szCs w:val="20"/>
              </w:rPr>
            </w:pPr>
            <w:r w:rsidRPr="000C47F3">
              <w:rPr>
                <w:rFonts w:ascii="Open Sans" w:hAnsi="Open Sans" w:cs="Open Sans"/>
                <w:bCs/>
                <w:sz w:val="20"/>
                <w:szCs w:val="20"/>
              </w:rPr>
              <w:t>Szadź</w:t>
            </w:r>
            <w:r w:rsidRPr="000C47F3">
              <w:rPr>
                <w:rFonts w:ascii="Open Sans" w:hAnsi="Open Sans" w:cs="Open Sans"/>
                <w:b/>
                <w:bCs/>
                <w:sz w:val="20"/>
                <w:szCs w:val="20"/>
              </w:rPr>
              <w:t xml:space="preserve">            3 godz.</w:t>
            </w:r>
          </w:p>
          <w:p w14:paraId="36AE1ACE" w14:textId="77777777" w:rsidR="000053A9" w:rsidRPr="000C47F3" w:rsidRDefault="000053A9" w:rsidP="00982CAF">
            <w:pPr>
              <w:numPr>
                <w:ilvl w:val="0"/>
                <w:numId w:val="11"/>
              </w:numPr>
              <w:spacing w:after="0" w:line="240" w:lineRule="auto"/>
              <w:ind w:left="175" w:hanging="175"/>
              <w:rPr>
                <w:rFonts w:ascii="Open Sans" w:hAnsi="Open Sans" w:cs="Open Sans"/>
                <w:b/>
                <w:bCs/>
                <w:sz w:val="20"/>
                <w:szCs w:val="20"/>
              </w:rPr>
            </w:pPr>
            <w:r w:rsidRPr="000C47F3">
              <w:rPr>
                <w:rFonts w:ascii="Open Sans" w:hAnsi="Open Sans" w:cs="Open Sans"/>
                <w:bCs/>
                <w:sz w:val="20"/>
                <w:szCs w:val="20"/>
              </w:rPr>
              <w:t>Pośniegowa</w:t>
            </w:r>
            <w:r w:rsidRPr="000C47F3">
              <w:rPr>
                <w:rFonts w:ascii="Open Sans" w:hAnsi="Open Sans" w:cs="Open Sans"/>
                <w:b/>
                <w:bCs/>
                <w:sz w:val="20"/>
                <w:szCs w:val="20"/>
              </w:rPr>
              <w:t xml:space="preserve"> 4 godz.</w:t>
            </w:r>
          </w:p>
          <w:p w14:paraId="50472115" w14:textId="77777777" w:rsidR="000053A9" w:rsidRPr="000C47F3" w:rsidRDefault="000053A9" w:rsidP="00982CAF">
            <w:pPr>
              <w:numPr>
                <w:ilvl w:val="0"/>
                <w:numId w:val="11"/>
              </w:numPr>
              <w:spacing w:after="0" w:line="240" w:lineRule="auto"/>
              <w:ind w:left="175" w:hanging="175"/>
              <w:rPr>
                <w:rFonts w:ascii="Open Sans" w:hAnsi="Open Sans" w:cs="Open Sans"/>
                <w:b/>
                <w:bCs/>
                <w:sz w:val="20"/>
                <w:szCs w:val="20"/>
              </w:rPr>
            </w:pPr>
            <w:r w:rsidRPr="000C47F3">
              <w:rPr>
                <w:rFonts w:ascii="Open Sans" w:hAnsi="Open Sans" w:cs="Open Sans"/>
                <w:bCs/>
                <w:sz w:val="20"/>
                <w:szCs w:val="20"/>
              </w:rPr>
              <w:t>Lodowica</w:t>
            </w:r>
            <w:r w:rsidRPr="000C47F3">
              <w:rPr>
                <w:rFonts w:ascii="Open Sans" w:hAnsi="Open Sans" w:cs="Open Sans"/>
                <w:b/>
                <w:bCs/>
                <w:sz w:val="20"/>
                <w:szCs w:val="20"/>
              </w:rPr>
              <w:t xml:space="preserve">      4 godz.</w:t>
            </w:r>
          </w:p>
        </w:tc>
      </w:tr>
      <w:tr w:rsidR="000C47F3" w:rsidRPr="000C47F3" w14:paraId="63E13520" w14:textId="77777777" w:rsidTr="00485B04">
        <w:tc>
          <w:tcPr>
            <w:tcW w:w="0" w:type="auto"/>
            <w:vAlign w:val="center"/>
          </w:tcPr>
          <w:p w14:paraId="7D14D5B3"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2.</w:t>
            </w:r>
          </w:p>
        </w:tc>
        <w:tc>
          <w:tcPr>
            <w:tcW w:w="0" w:type="auto"/>
            <w:shd w:val="clear" w:color="auto" w:fill="F2F2F2"/>
            <w:vAlign w:val="center"/>
          </w:tcPr>
          <w:p w14:paraId="23571F07"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III</w:t>
            </w:r>
          </w:p>
        </w:tc>
        <w:tc>
          <w:tcPr>
            <w:tcW w:w="3767" w:type="dxa"/>
            <w:vAlign w:val="center"/>
          </w:tcPr>
          <w:p w14:paraId="604E11B4" w14:textId="77777777" w:rsidR="000053A9" w:rsidRPr="000C47F3" w:rsidRDefault="000053A9" w:rsidP="00982CAF">
            <w:pPr>
              <w:numPr>
                <w:ilvl w:val="0"/>
                <w:numId w:val="8"/>
              </w:numPr>
              <w:spacing w:after="0" w:line="240" w:lineRule="auto"/>
              <w:ind w:left="216" w:hanging="216"/>
              <w:rPr>
                <w:rFonts w:ascii="Open Sans" w:hAnsi="Open Sans" w:cs="Open Sans"/>
                <w:sz w:val="20"/>
                <w:szCs w:val="20"/>
              </w:rPr>
            </w:pPr>
            <w:r w:rsidRPr="000C47F3">
              <w:rPr>
                <w:rFonts w:ascii="Open Sans" w:hAnsi="Open Sans" w:cs="Open Sans"/>
                <w:sz w:val="20"/>
                <w:szCs w:val="20"/>
              </w:rPr>
              <w:t>Jezdnia, chodniki i przystanki odśnieżone na całej szerokości</w:t>
            </w:r>
          </w:p>
          <w:p w14:paraId="2E0A0F24" w14:textId="77777777" w:rsidR="000053A9" w:rsidRPr="000C47F3" w:rsidRDefault="000053A9" w:rsidP="00982CAF">
            <w:pPr>
              <w:numPr>
                <w:ilvl w:val="0"/>
                <w:numId w:val="8"/>
              </w:numPr>
              <w:spacing w:after="0" w:line="240" w:lineRule="auto"/>
              <w:ind w:left="216" w:hanging="216"/>
              <w:rPr>
                <w:rFonts w:ascii="Open Sans" w:hAnsi="Open Sans" w:cs="Open Sans"/>
                <w:sz w:val="20"/>
                <w:szCs w:val="20"/>
              </w:rPr>
            </w:pPr>
            <w:r w:rsidRPr="000C47F3">
              <w:rPr>
                <w:rFonts w:ascii="Open Sans" w:hAnsi="Open Sans" w:cs="Open Sans"/>
                <w:sz w:val="20"/>
                <w:szCs w:val="20"/>
              </w:rPr>
              <w:t>Jezdnia posypywana na:</w:t>
            </w:r>
          </w:p>
          <w:p w14:paraId="52F3AF5E" w14:textId="77777777" w:rsidR="000053A9" w:rsidRPr="000C47F3" w:rsidRDefault="000053A9" w:rsidP="00982CAF">
            <w:pPr>
              <w:numPr>
                <w:ilvl w:val="0"/>
                <w:numId w:val="10"/>
              </w:numPr>
              <w:spacing w:after="0" w:line="240" w:lineRule="auto"/>
              <w:ind w:left="216" w:hanging="142"/>
              <w:rPr>
                <w:rFonts w:ascii="Open Sans" w:hAnsi="Open Sans" w:cs="Open Sans"/>
                <w:sz w:val="20"/>
                <w:szCs w:val="20"/>
              </w:rPr>
            </w:pPr>
            <w:r w:rsidRPr="000C47F3">
              <w:rPr>
                <w:rFonts w:ascii="Open Sans" w:hAnsi="Open Sans" w:cs="Open Sans"/>
                <w:sz w:val="20"/>
                <w:szCs w:val="20"/>
              </w:rPr>
              <w:t>skrzyżowaniach z drogami</w:t>
            </w:r>
          </w:p>
          <w:p w14:paraId="699B9A70" w14:textId="77777777" w:rsidR="000053A9" w:rsidRPr="000C47F3" w:rsidRDefault="000053A9" w:rsidP="00982CAF">
            <w:pPr>
              <w:numPr>
                <w:ilvl w:val="0"/>
                <w:numId w:val="10"/>
              </w:numPr>
              <w:spacing w:after="0" w:line="240" w:lineRule="auto"/>
              <w:ind w:left="216" w:hanging="142"/>
              <w:rPr>
                <w:rFonts w:ascii="Open Sans" w:hAnsi="Open Sans" w:cs="Open Sans"/>
                <w:sz w:val="20"/>
                <w:szCs w:val="20"/>
              </w:rPr>
            </w:pPr>
            <w:r w:rsidRPr="000C47F3">
              <w:rPr>
                <w:rFonts w:ascii="Open Sans" w:hAnsi="Open Sans" w:cs="Open Sans"/>
                <w:sz w:val="20"/>
                <w:szCs w:val="20"/>
              </w:rPr>
              <w:t>skrzyżowaniach z koleją</w:t>
            </w:r>
          </w:p>
          <w:p w14:paraId="1180AD1B" w14:textId="77777777" w:rsidR="000053A9" w:rsidRPr="000C47F3" w:rsidRDefault="000053A9" w:rsidP="00982CAF">
            <w:pPr>
              <w:numPr>
                <w:ilvl w:val="0"/>
                <w:numId w:val="10"/>
              </w:numPr>
              <w:spacing w:after="0" w:line="240" w:lineRule="auto"/>
              <w:ind w:left="216" w:hanging="142"/>
              <w:rPr>
                <w:rFonts w:ascii="Open Sans" w:hAnsi="Open Sans" w:cs="Open Sans"/>
                <w:sz w:val="20"/>
                <w:szCs w:val="20"/>
              </w:rPr>
            </w:pPr>
            <w:r w:rsidRPr="000C47F3">
              <w:rPr>
                <w:rFonts w:ascii="Open Sans" w:hAnsi="Open Sans" w:cs="Open Sans"/>
                <w:sz w:val="20"/>
                <w:szCs w:val="20"/>
              </w:rPr>
              <w:t>odcinkach o pochyleniu &gt;4%</w:t>
            </w:r>
          </w:p>
          <w:p w14:paraId="107DA64D" w14:textId="77777777" w:rsidR="000053A9" w:rsidRPr="000C47F3" w:rsidRDefault="000053A9" w:rsidP="00982CAF">
            <w:pPr>
              <w:numPr>
                <w:ilvl w:val="0"/>
                <w:numId w:val="10"/>
              </w:numPr>
              <w:spacing w:after="0" w:line="240" w:lineRule="auto"/>
              <w:ind w:left="216" w:hanging="142"/>
              <w:rPr>
                <w:rFonts w:ascii="Open Sans" w:hAnsi="Open Sans" w:cs="Open Sans"/>
                <w:sz w:val="20"/>
                <w:szCs w:val="20"/>
              </w:rPr>
            </w:pPr>
            <w:r w:rsidRPr="000C47F3">
              <w:rPr>
                <w:rFonts w:ascii="Open Sans" w:hAnsi="Open Sans" w:cs="Open Sans"/>
                <w:sz w:val="20"/>
                <w:szCs w:val="20"/>
              </w:rPr>
              <w:t>przystankach autobusowych</w:t>
            </w:r>
          </w:p>
          <w:p w14:paraId="3F618202" w14:textId="77777777" w:rsidR="000053A9" w:rsidRPr="000C47F3" w:rsidRDefault="000053A9" w:rsidP="00982CAF">
            <w:pPr>
              <w:numPr>
                <w:ilvl w:val="0"/>
                <w:numId w:val="10"/>
              </w:numPr>
              <w:spacing w:after="0" w:line="240" w:lineRule="auto"/>
              <w:ind w:left="216" w:hanging="142"/>
              <w:rPr>
                <w:rFonts w:ascii="Open Sans" w:hAnsi="Open Sans" w:cs="Open Sans"/>
                <w:sz w:val="20"/>
                <w:szCs w:val="20"/>
              </w:rPr>
            </w:pPr>
            <w:r w:rsidRPr="000C47F3">
              <w:rPr>
                <w:rFonts w:ascii="Open Sans" w:hAnsi="Open Sans" w:cs="Open Sans"/>
                <w:sz w:val="20"/>
                <w:szCs w:val="20"/>
              </w:rPr>
              <w:t>innych miejscach ustalonych przez zarząd drogi</w:t>
            </w:r>
          </w:p>
        </w:tc>
        <w:tc>
          <w:tcPr>
            <w:tcW w:w="3121" w:type="dxa"/>
          </w:tcPr>
          <w:p w14:paraId="1AC55CBF" w14:textId="77777777" w:rsidR="000053A9" w:rsidRPr="000C47F3" w:rsidRDefault="000053A9" w:rsidP="00982CAF">
            <w:pPr>
              <w:numPr>
                <w:ilvl w:val="0"/>
                <w:numId w:val="10"/>
              </w:numPr>
              <w:spacing w:after="0" w:line="240" w:lineRule="auto"/>
              <w:ind w:left="142" w:hanging="142"/>
              <w:rPr>
                <w:rFonts w:ascii="Open Sans" w:hAnsi="Open Sans" w:cs="Open Sans"/>
                <w:sz w:val="20"/>
                <w:szCs w:val="20"/>
              </w:rPr>
            </w:pPr>
            <w:r w:rsidRPr="000C47F3">
              <w:rPr>
                <w:rFonts w:ascii="Open Sans" w:hAnsi="Open Sans" w:cs="Open Sans"/>
                <w:sz w:val="20"/>
                <w:szCs w:val="20"/>
              </w:rPr>
              <w:t xml:space="preserve">Luźny               </w:t>
            </w:r>
            <w:r w:rsidRPr="000C47F3">
              <w:rPr>
                <w:rFonts w:ascii="Open Sans" w:hAnsi="Open Sans" w:cs="Open Sans"/>
                <w:b/>
                <w:sz w:val="20"/>
                <w:szCs w:val="20"/>
              </w:rPr>
              <w:t>6 godz.</w:t>
            </w:r>
          </w:p>
          <w:p w14:paraId="2083D2F2" w14:textId="77777777" w:rsidR="000053A9" w:rsidRPr="000C47F3" w:rsidRDefault="000053A9" w:rsidP="00982CAF">
            <w:pPr>
              <w:numPr>
                <w:ilvl w:val="0"/>
                <w:numId w:val="10"/>
              </w:numPr>
              <w:spacing w:after="0" w:line="240" w:lineRule="auto"/>
              <w:ind w:left="142" w:hanging="142"/>
              <w:rPr>
                <w:rFonts w:ascii="Open Sans" w:hAnsi="Open Sans" w:cs="Open Sans"/>
                <w:sz w:val="20"/>
                <w:szCs w:val="20"/>
              </w:rPr>
            </w:pPr>
            <w:r w:rsidRPr="000C47F3">
              <w:rPr>
                <w:rFonts w:ascii="Open Sans" w:hAnsi="Open Sans" w:cs="Open Sans"/>
                <w:sz w:val="20"/>
                <w:szCs w:val="20"/>
              </w:rPr>
              <w:t xml:space="preserve">Zajeżdżony  </w:t>
            </w:r>
            <w:r w:rsidRPr="000C47F3">
              <w:rPr>
                <w:rFonts w:ascii="Open Sans" w:hAnsi="Open Sans" w:cs="Open Sans"/>
                <w:b/>
                <w:sz w:val="20"/>
                <w:szCs w:val="20"/>
              </w:rPr>
              <w:t>występuje</w:t>
            </w:r>
          </w:p>
          <w:p w14:paraId="7C40534B" w14:textId="77777777" w:rsidR="000053A9" w:rsidRPr="000C47F3" w:rsidRDefault="000053A9" w:rsidP="00982CAF">
            <w:pPr>
              <w:numPr>
                <w:ilvl w:val="0"/>
                <w:numId w:val="10"/>
              </w:numPr>
              <w:spacing w:after="0" w:line="240" w:lineRule="auto"/>
              <w:ind w:left="142" w:hanging="142"/>
              <w:rPr>
                <w:rFonts w:ascii="Open Sans" w:hAnsi="Open Sans" w:cs="Open Sans"/>
                <w:sz w:val="20"/>
                <w:szCs w:val="20"/>
              </w:rPr>
            </w:pPr>
            <w:r w:rsidRPr="000C47F3">
              <w:rPr>
                <w:rFonts w:ascii="Open Sans" w:hAnsi="Open Sans" w:cs="Open Sans"/>
                <w:sz w:val="20"/>
                <w:szCs w:val="20"/>
              </w:rPr>
              <w:t>Zaspy, języki śniegowe:</w:t>
            </w:r>
          </w:p>
          <w:p w14:paraId="4AC86C17" w14:textId="77777777" w:rsidR="000053A9" w:rsidRPr="000C47F3" w:rsidRDefault="000053A9" w:rsidP="00C52D74">
            <w:pPr>
              <w:rPr>
                <w:rFonts w:ascii="Open Sans" w:hAnsi="Open Sans" w:cs="Open Sans"/>
                <w:b/>
                <w:sz w:val="20"/>
                <w:szCs w:val="20"/>
              </w:rPr>
            </w:pPr>
            <w:r w:rsidRPr="000C47F3">
              <w:rPr>
                <w:rFonts w:ascii="Open Sans" w:hAnsi="Open Sans" w:cs="Open Sans"/>
                <w:sz w:val="20"/>
                <w:szCs w:val="20"/>
              </w:rPr>
              <w:t xml:space="preserve"> lokalne             </w:t>
            </w:r>
            <w:r w:rsidRPr="000C47F3">
              <w:rPr>
                <w:rFonts w:ascii="Open Sans" w:hAnsi="Open Sans" w:cs="Open Sans"/>
                <w:b/>
                <w:sz w:val="20"/>
                <w:szCs w:val="20"/>
              </w:rPr>
              <w:t>6 godz.</w:t>
            </w:r>
          </w:p>
          <w:p w14:paraId="05E79456" w14:textId="77777777" w:rsidR="000053A9" w:rsidRPr="000C47F3" w:rsidRDefault="000053A9" w:rsidP="00982CAF">
            <w:pPr>
              <w:numPr>
                <w:ilvl w:val="0"/>
                <w:numId w:val="12"/>
              </w:numPr>
              <w:spacing w:after="0" w:line="240" w:lineRule="auto"/>
              <w:ind w:left="162" w:hanging="162"/>
              <w:rPr>
                <w:rFonts w:ascii="Open Sans" w:hAnsi="Open Sans" w:cs="Open Sans"/>
                <w:b/>
                <w:sz w:val="20"/>
                <w:szCs w:val="20"/>
              </w:rPr>
            </w:pPr>
            <w:r w:rsidRPr="000C47F3">
              <w:rPr>
                <w:rFonts w:ascii="Open Sans" w:hAnsi="Open Sans" w:cs="Open Sans"/>
                <w:b/>
                <w:sz w:val="20"/>
                <w:szCs w:val="20"/>
              </w:rPr>
              <w:t>Utrudnienia dla samochodów osobowych</w:t>
            </w:r>
          </w:p>
        </w:tc>
        <w:tc>
          <w:tcPr>
            <w:tcW w:w="2662" w:type="dxa"/>
            <w:vAlign w:val="center"/>
          </w:tcPr>
          <w:p w14:paraId="203262E3" w14:textId="77777777" w:rsidR="000053A9" w:rsidRPr="000C47F3" w:rsidRDefault="000053A9" w:rsidP="00485B04">
            <w:pPr>
              <w:rPr>
                <w:rFonts w:ascii="Open Sans" w:hAnsi="Open Sans" w:cs="Open Sans"/>
                <w:b/>
                <w:sz w:val="20"/>
                <w:szCs w:val="20"/>
              </w:rPr>
            </w:pPr>
            <w:r w:rsidRPr="000C47F3">
              <w:rPr>
                <w:rFonts w:ascii="Open Sans" w:hAnsi="Open Sans" w:cs="Open Sans"/>
                <w:b/>
                <w:sz w:val="20"/>
                <w:szCs w:val="20"/>
              </w:rPr>
              <w:t>W miejscach wyznaczonych:</w:t>
            </w:r>
          </w:p>
          <w:p w14:paraId="4808686B" w14:textId="77777777" w:rsidR="000053A9" w:rsidRPr="000C47F3" w:rsidRDefault="000053A9" w:rsidP="00982CAF">
            <w:pPr>
              <w:numPr>
                <w:ilvl w:val="0"/>
                <w:numId w:val="12"/>
              </w:numPr>
              <w:spacing w:after="0" w:line="240" w:lineRule="auto"/>
              <w:ind w:left="175" w:hanging="175"/>
              <w:rPr>
                <w:rFonts w:ascii="Open Sans" w:hAnsi="Open Sans" w:cs="Open Sans"/>
                <w:sz w:val="20"/>
                <w:szCs w:val="20"/>
              </w:rPr>
            </w:pPr>
            <w:r w:rsidRPr="000C47F3">
              <w:rPr>
                <w:rFonts w:ascii="Open Sans" w:hAnsi="Open Sans" w:cs="Open Sans"/>
                <w:sz w:val="20"/>
                <w:szCs w:val="20"/>
              </w:rPr>
              <w:t xml:space="preserve">Gołoledź       </w:t>
            </w:r>
            <w:r w:rsidRPr="000C47F3">
              <w:rPr>
                <w:rFonts w:ascii="Open Sans" w:hAnsi="Open Sans" w:cs="Open Sans"/>
                <w:b/>
                <w:sz w:val="20"/>
                <w:szCs w:val="20"/>
              </w:rPr>
              <w:t>5 godz.</w:t>
            </w:r>
          </w:p>
          <w:p w14:paraId="059AB56E" w14:textId="77777777" w:rsidR="000053A9" w:rsidRPr="000C47F3" w:rsidRDefault="000053A9" w:rsidP="00982CAF">
            <w:pPr>
              <w:numPr>
                <w:ilvl w:val="0"/>
                <w:numId w:val="12"/>
              </w:numPr>
              <w:spacing w:after="0" w:line="240" w:lineRule="auto"/>
              <w:ind w:left="175" w:hanging="175"/>
              <w:rPr>
                <w:rFonts w:ascii="Open Sans" w:hAnsi="Open Sans" w:cs="Open Sans"/>
                <w:sz w:val="20"/>
                <w:szCs w:val="20"/>
              </w:rPr>
            </w:pPr>
            <w:r w:rsidRPr="000C47F3">
              <w:rPr>
                <w:rFonts w:ascii="Open Sans" w:hAnsi="Open Sans" w:cs="Open Sans"/>
                <w:sz w:val="20"/>
                <w:szCs w:val="20"/>
              </w:rPr>
              <w:t xml:space="preserve">Szron             </w:t>
            </w:r>
            <w:r w:rsidRPr="000C47F3">
              <w:rPr>
                <w:rFonts w:ascii="Open Sans" w:hAnsi="Open Sans" w:cs="Open Sans"/>
                <w:b/>
                <w:sz w:val="20"/>
                <w:szCs w:val="20"/>
              </w:rPr>
              <w:t>5 godz.</w:t>
            </w:r>
          </w:p>
          <w:p w14:paraId="1B2EE74C" w14:textId="77777777" w:rsidR="000053A9" w:rsidRPr="000C47F3" w:rsidRDefault="000053A9" w:rsidP="00982CAF">
            <w:pPr>
              <w:numPr>
                <w:ilvl w:val="0"/>
                <w:numId w:val="12"/>
              </w:numPr>
              <w:spacing w:after="0" w:line="240" w:lineRule="auto"/>
              <w:ind w:left="175" w:hanging="175"/>
              <w:rPr>
                <w:rFonts w:ascii="Open Sans" w:hAnsi="Open Sans" w:cs="Open Sans"/>
                <w:sz w:val="20"/>
                <w:szCs w:val="20"/>
              </w:rPr>
            </w:pPr>
            <w:r w:rsidRPr="000C47F3">
              <w:rPr>
                <w:rFonts w:ascii="Open Sans" w:hAnsi="Open Sans" w:cs="Open Sans"/>
                <w:sz w:val="20"/>
                <w:szCs w:val="20"/>
              </w:rPr>
              <w:t xml:space="preserve">Szadź             </w:t>
            </w:r>
            <w:r w:rsidRPr="000C47F3">
              <w:rPr>
                <w:rFonts w:ascii="Open Sans" w:hAnsi="Open Sans" w:cs="Open Sans"/>
                <w:b/>
                <w:sz w:val="20"/>
                <w:szCs w:val="20"/>
              </w:rPr>
              <w:t>5 godz.</w:t>
            </w:r>
          </w:p>
          <w:p w14:paraId="716C1A22" w14:textId="77777777" w:rsidR="000053A9" w:rsidRPr="000C47F3" w:rsidRDefault="000053A9" w:rsidP="00982CAF">
            <w:pPr>
              <w:numPr>
                <w:ilvl w:val="0"/>
                <w:numId w:val="12"/>
              </w:numPr>
              <w:spacing w:after="0" w:line="240" w:lineRule="auto"/>
              <w:ind w:left="175" w:hanging="175"/>
              <w:rPr>
                <w:rFonts w:ascii="Open Sans" w:hAnsi="Open Sans" w:cs="Open Sans"/>
                <w:sz w:val="20"/>
                <w:szCs w:val="20"/>
              </w:rPr>
            </w:pPr>
            <w:r w:rsidRPr="000C47F3">
              <w:rPr>
                <w:rFonts w:ascii="Open Sans" w:hAnsi="Open Sans" w:cs="Open Sans"/>
                <w:sz w:val="20"/>
                <w:szCs w:val="20"/>
              </w:rPr>
              <w:t xml:space="preserve">Pośniegowa  </w:t>
            </w:r>
            <w:r w:rsidRPr="000C47F3">
              <w:rPr>
                <w:rFonts w:ascii="Open Sans" w:hAnsi="Open Sans" w:cs="Open Sans"/>
                <w:b/>
                <w:sz w:val="20"/>
                <w:szCs w:val="20"/>
              </w:rPr>
              <w:t>6 godz.</w:t>
            </w:r>
          </w:p>
          <w:p w14:paraId="5B338E26" w14:textId="77777777" w:rsidR="000053A9" w:rsidRPr="000C47F3" w:rsidRDefault="000053A9" w:rsidP="00982CAF">
            <w:pPr>
              <w:numPr>
                <w:ilvl w:val="0"/>
                <w:numId w:val="12"/>
              </w:numPr>
              <w:spacing w:after="0" w:line="240" w:lineRule="auto"/>
              <w:ind w:left="175" w:hanging="175"/>
              <w:rPr>
                <w:rFonts w:ascii="Open Sans" w:hAnsi="Open Sans" w:cs="Open Sans"/>
                <w:sz w:val="20"/>
                <w:szCs w:val="20"/>
              </w:rPr>
            </w:pPr>
            <w:r w:rsidRPr="000C47F3">
              <w:rPr>
                <w:rFonts w:ascii="Open Sans" w:hAnsi="Open Sans" w:cs="Open Sans"/>
                <w:sz w:val="20"/>
                <w:szCs w:val="20"/>
              </w:rPr>
              <w:t xml:space="preserve">Lodowica      </w:t>
            </w:r>
            <w:r w:rsidRPr="000C47F3">
              <w:rPr>
                <w:rFonts w:ascii="Open Sans" w:hAnsi="Open Sans" w:cs="Open Sans"/>
                <w:b/>
                <w:sz w:val="20"/>
                <w:szCs w:val="20"/>
              </w:rPr>
              <w:t xml:space="preserve"> 5 godz.</w:t>
            </w:r>
          </w:p>
        </w:tc>
      </w:tr>
      <w:tr w:rsidR="00135054" w:rsidRPr="000C47F3" w14:paraId="70636408" w14:textId="77777777" w:rsidTr="00485B04">
        <w:tc>
          <w:tcPr>
            <w:tcW w:w="0" w:type="auto"/>
            <w:vAlign w:val="center"/>
          </w:tcPr>
          <w:p w14:paraId="51BFE6FD"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3.</w:t>
            </w:r>
          </w:p>
        </w:tc>
        <w:tc>
          <w:tcPr>
            <w:tcW w:w="0" w:type="auto"/>
            <w:shd w:val="clear" w:color="auto" w:fill="F2F2F2"/>
            <w:vAlign w:val="center"/>
          </w:tcPr>
          <w:p w14:paraId="4A0D53FF" w14:textId="77777777" w:rsidR="000053A9" w:rsidRPr="000C47F3" w:rsidRDefault="000053A9" w:rsidP="00485B04">
            <w:pPr>
              <w:jc w:val="center"/>
              <w:rPr>
                <w:rFonts w:ascii="Open Sans" w:hAnsi="Open Sans" w:cs="Open Sans"/>
                <w:b/>
                <w:sz w:val="20"/>
                <w:szCs w:val="20"/>
              </w:rPr>
            </w:pPr>
            <w:r w:rsidRPr="000C47F3">
              <w:rPr>
                <w:rFonts w:ascii="Open Sans" w:hAnsi="Open Sans" w:cs="Open Sans"/>
                <w:b/>
                <w:sz w:val="20"/>
                <w:szCs w:val="20"/>
              </w:rPr>
              <w:t>IV</w:t>
            </w:r>
          </w:p>
        </w:tc>
        <w:tc>
          <w:tcPr>
            <w:tcW w:w="3767" w:type="dxa"/>
            <w:vAlign w:val="center"/>
          </w:tcPr>
          <w:p w14:paraId="7C5C408A" w14:textId="77777777" w:rsidR="000053A9" w:rsidRPr="000C47F3" w:rsidRDefault="000053A9" w:rsidP="00982CAF">
            <w:pPr>
              <w:numPr>
                <w:ilvl w:val="0"/>
                <w:numId w:val="9"/>
              </w:numPr>
              <w:spacing w:after="0" w:line="240" w:lineRule="auto"/>
              <w:ind w:left="216" w:hanging="216"/>
              <w:rPr>
                <w:rFonts w:ascii="Open Sans" w:hAnsi="Open Sans" w:cs="Open Sans"/>
                <w:sz w:val="20"/>
                <w:szCs w:val="20"/>
              </w:rPr>
            </w:pPr>
            <w:r w:rsidRPr="000C47F3">
              <w:rPr>
                <w:rFonts w:ascii="Open Sans" w:hAnsi="Open Sans" w:cs="Open Sans"/>
                <w:sz w:val="20"/>
                <w:szCs w:val="20"/>
              </w:rPr>
              <w:t>Jezdnia, chodniki i parkingi odśnieżone na całej szerokości</w:t>
            </w:r>
          </w:p>
          <w:p w14:paraId="7A24E557" w14:textId="77777777" w:rsidR="000053A9" w:rsidRPr="000C47F3" w:rsidRDefault="000053A9" w:rsidP="00982CAF">
            <w:pPr>
              <w:numPr>
                <w:ilvl w:val="0"/>
                <w:numId w:val="9"/>
              </w:numPr>
              <w:spacing w:after="0" w:line="240" w:lineRule="auto"/>
              <w:ind w:left="216" w:hanging="216"/>
              <w:rPr>
                <w:rFonts w:ascii="Open Sans" w:hAnsi="Open Sans" w:cs="Open Sans"/>
                <w:sz w:val="20"/>
                <w:szCs w:val="20"/>
              </w:rPr>
            </w:pPr>
            <w:r w:rsidRPr="000C47F3">
              <w:rPr>
                <w:rFonts w:ascii="Open Sans" w:hAnsi="Open Sans" w:cs="Open Sans"/>
                <w:sz w:val="20"/>
                <w:szCs w:val="20"/>
              </w:rPr>
              <w:t>Jezdnia posypana na odcinkach decydujących o możliwości ruchu</w:t>
            </w:r>
          </w:p>
        </w:tc>
        <w:tc>
          <w:tcPr>
            <w:tcW w:w="3121" w:type="dxa"/>
          </w:tcPr>
          <w:p w14:paraId="747F3A81" w14:textId="77777777" w:rsidR="000053A9" w:rsidRPr="000C47F3" w:rsidRDefault="000053A9" w:rsidP="00982CAF">
            <w:pPr>
              <w:numPr>
                <w:ilvl w:val="0"/>
                <w:numId w:val="12"/>
              </w:numPr>
              <w:spacing w:after="0" w:line="240" w:lineRule="auto"/>
              <w:ind w:left="142" w:hanging="142"/>
              <w:rPr>
                <w:rFonts w:ascii="Open Sans" w:hAnsi="Open Sans" w:cs="Open Sans"/>
                <w:b/>
                <w:sz w:val="20"/>
                <w:szCs w:val="20"/>
              </w:rPr>
            </w:pPr>
            <w:r w:rsidRPr="000C47F3">
              <w:rPr>
                <w:rFonts w:ascii="Open Sans" w:hAnsi="Open Sans" w:cs="Open Sans"/>
                <w:sz w:val="20"/>
                <w:szCs w:val="20"/>
              </w:rPr>
              <w:t xml:space="preserve">Luźny             </w:t>
            </w:r>
            <w:r w:rsidRPr="000C47F3">
              <w:rPr>
                <w:rFonts w:ascii="Open Sans" w:hAnsi="Open Sans" w:cs="Open Sans"/>
                <w:b/>
                <w:sz w:val="20"/>
                <w:szCs w:val="20"/>
              </w:rPr>
              <w:t>8 godz.</w:t>
            </w:r>
          </w:p>
          <w:p w14:paraId="4FF46976" w14:textId="77777777" w:rsidR="000053A9" w:rsidRPr="000C47F3" w:rsidRDefault="000053A9" w:rsidP="00982CAF">
            <w:pPr>
              <w:numPr>
                <w:ilvl w:val="0"/>
                <w:numId w:val="12"/>
              </w:numPr>
              <w:spacing w:after="0" w:line="240" w:lineRule="auto"/>
              <w:ind w:left="142" w:hanging="142"/>
              <w:rPr>
                <w:rFonts w:ascii="Open Sans" w:hAnsi="Open Sans" w:cs="Open Sans"/>
                <w:b/>
                <w:sz w:val="20"/>
                <w:szCs w:val="20"/>
              </w:rPr>
            </w:pPr>
            <w:r w:rsidRPr="000C47F3">
              <w:rPr>
                <w:rFonts w:ascii="Open Sans" w:hAnsi="Open Sans" w:cs="Open Sans"/>
                <w:sz w:val="20"/>
                <w:szCs w:val="20"/>
              </w:rPr>
              <w:t xml:space="preserve">Zajeżdżony </w:t>
            </w:r>
            <w:r w:rsidRPr="000C47F3">
              <w:rPr>
                <w:rFonts w:ascii="Open Sans" w:hAnsi="Open Sans" w:cs="Open Sans"/>
                <w:b/>
                <w:sz w:val="20"/>
                <w:szCs w:val="20"/>
              </w:rPr>
              <w:t>występuje</w:t>
            </w:r>
          </w:p>
          <w:p w14:paraId="6E7EC4C8" w14:textId="77777777" w:rsidR="000053A9" w:rsidRPr="000C47F3" w:rsidRDefault="000053A9" w:rsidP="00982CAF">
            <w:pPr>
              <w:numPr>
                <w:ilvl w:val="0"/>
                <w:numId w:val="12"/>
              </w:numPr>
              <w:spacing w:after="0" w:line="240" w:lineRule="auto"/>
              <w:ind w:left="142" w:hanging="142"/>
              <w:rPr>
                <w:rFonts w:ascii="Open Sans" w:hAnsi="Open Sans" w:cs="Open Sans"/>
                <w:b/>
                <w:sz w:val="20"/>
                <w:szCs w:val="20"/>
              </w:rPr>
            </w:pPr>
            <w:r w:rsidRPr="000C47F3">
              <w:rPr>
                <w:rFonts w:ascii="Open Sans" w:hAnsi="Open Sans" w:cs="Open Sans"/>
                <w:sz w:val="20"/>
                <w:szCs w:val="20"/>
              </w:rPr>
              <w:t xml:space="preserve">Języki śnieżne </w:t>
            </w:r>
            <w:r w:rsidRPr="000C47F3">
              <w:rPr>
                <w:rFonts w:ascii="Open Sans" w:hAnsi="Open Sans" w:cs="Open Sans"/>
                <w:b/>
                <w:sz w:val="20"/>
                <w:szCs w:val="20"/>
              </w:rPr>
              <w:t>występują</w:t>
            </w:r>
          </w:p>
          <w:p w14:paraId="10502299" w14:textId="77777777" w:rsidR="000053A9" w:rsidRPr="000C47F3" w:rsidRDefault="000053A9" w:rsidP="00982CAF">
            <w:pPr>
              <w:numPr>
                <w:ilvl w:val="0"/>
                <w:numId w:val="12"/>
              </w:numPr>
              <w:spacing w:after="0" w:line="240" w:lineRule="auto"/>
              <w:ind w:left="142" w:hanging="142"/>
              <w:rPr>
                <w:rFonts w:ascii="Open Sans" w:hAnsi="Open Sans" w:cs="Open Sans"/>
                <w:b/>
                <w:sz w:val="20"/>
                <w:szCs w:val="20"/>
              </w:rPr>
            </w:pPr>
            <w:r w:rsidRPr="000C47F3">
              <w:rPr>
                <w:rFonts w:ascii="Open Sans" w:hAnsi="Open Sans" w:cs="Open Sans"/>
                <w:sz w:val="20"/>
                <w:szCs w:val="20"/>
              </w:rPr>
              <w:t xml:space="preserve">Zaspy          </w:t>
            </w:r>
            <w:r w:rsidRPr="000C47F3">
              <w:rPr>
                <w:rFonts w:ascii="Open Sans" w:hAnsi="Open Sans" w:cs="Open Sans"/>
                <w:b/>
                <w:sz w:val="20"/>
                <w:szCs w:val="20"/>
              </w:rPr>
              <w:t>do 8 godz.</w:t>
            </w:r>
          </w:p>
          <w:p w14:paraId="6D4BF775" w14:textId="77777777" w:rsidR="00C52D74" w:rsidRPr="000C47F3" w:rsidRDefault="00C52D74" w:rsidP="00C52D74">
            <w:pPr>
              <w:spacing w:after="0" w:line="240" w:lineRule="auto"/>
              <w:ind w:left="142"/>
              <w:rPr>
                <w:rFonts w:ascii="Open Sans" w:hAnsi="Open Sans" w:cs="Open Sans"/>
                <w:b/>
                <w:sz w:val="20"/>
                <w:szCs w:val="20"/>
              </w:rPr>
            </w:pPr>
          </w:p>
          <w:p w14:paraId="16614655" w14:textId="77777777" w:rsidR="000053A9" w:rsidRPr="000C47F3" w:rsidRDefault="000053A9" w:rsidP="00982CAF">
            <w:pPr>
              <w:numPr>
                <w:ilvl w:val="0"/>
                <w:numId w:val="12"/>
              </w:numPr>
              <w:spacing w:after="0" w:line="240" w:lineRule="auto"/>
              <w:ind w:left="142" w:hanging="142"/>
              <w:rPr>
                <w:rFonts w:ascii="Open Sans" w:hAnsi="Open Sans" w:cs="Open Sans"/>
                <w:b/>
                <w:sz w:val="20"/>
                <w:szCs w:val="20"/>
              </w:rPr>
            </w:pPr>
            <w:r w:rsidRPr="000C47F3">
              <w:rPr>
                <w:rFonts w:ascii="Open Sans" w:hAnsi="Open Sans" w:cs="Open Sans"/>
                <w:b/>
                <w:sz w:val="20"/>
                <w:szCs w:val="20"/>
              </w:rPr>
              <w:t>Dopuszcza się przerwy w komunikacji do 8 godz.</w:t>
            </w:r>
          </w:p>
        </w:tc>
        <w:tc>
          <w:tcPr>
            <w:tcW w:w="2662" w:type="dxa"/>
            <w:vAlign w:val="center"/>
          </w:tcPr>
          <w:p w14:paraId="2CD3E40D" w14:textId="77777777" w:rsidR="000053A9" w:rsidRPr="000C47F3" w:rsidRDefault="000053A9" w:rsidP="00485B04">
            <w:pPr>
              <w:rPr>
                <w:rFonts w:ascii="Open Sans" w:hAnsi="Open Sans" w:cs="Open Sans"/>
                <w:b/>
                <w:sz w:val="20"/>
                <w:szCs w:val="20"/>
              </w:rPr>
            </w:pPr>
            <w:r w:rsidRPr="000C47F3">
              <w:rPr>
                <w:rFonts w:ascii="Open Sans" w:hAnsi="Open Sans" w:cs="Open Sans"/>
                <w:b/>
                <w:sz w:val="20"/>
                <w:szCs w:val="20"/>
              </w:rPr>
              <w:t>W miejscach wyznaczonych:</w:t>
            </w:r>
          </w:p>
          <w:p w14:paraId="57E090E7" w14:textId="77777777" w:rsidR="000053A9" w:rsidRPr="000C47F3" w:rsidRDefault="000053A9" w:rsidP="00982CAF">
            <w:pPr>
              <w:numPr>
                <w:ilvl w:val="0"/>
                <w:numId w:val="13"/>
              </w:numPr>
              <w:spacing w:after="0" w:line="240" w:lineRule="auto"/>
              <w:ind w:left="175" w:hanging="175"/>
              <w:rPr>
                <w:rFonts w:ascii="Open Sans" w:hAnsi="Open Sans" w:cs="Open Sans"/>
                <w:b/>
                <w:sz w:val="20"/>
                <w:szCs w:val="20"/>
              </w:rPr>
            </w:pPr>
            <w:r w:rsidRPr="000C47F3">
              <w:rPr>
                <w:rFonts w:ascii="Open Sans" w:hAnsi="Open Sans" w:cs="Open Sans"/>
                <w:sz w:val="20"/>
                <w:szCs w:val="20"/>
              </w:rPr>
              <w:t xml:space="preserve">Gołoledź       </w:t>
            </w:r>
            <w:r w:rsidRPr="000C47F3">
              <w:rPr>
                <w:rFonts w:ascii="Open Sans" w:hAnsi="Open Sans" w:cs="Open Sans"/>
                <w:b/>
                <w:sz w:val="20"/>
                <w:szCs w:val="20"/>
              </w:rPr>
              <w:t>8 godz.</w:t>
            </w:r>
          </w:p>
          <w:p w14:paraId="5D23C103" w14:textId="77777777" w:rsidR="000053A9" w:rsidRPr="000C47F3" w:rsidRDefault="000053A9" w:rsidP="00982CAF">
            <w:pPr>
              <w:numPr>
                <w:ilvl w:val="0"/>
                <w:numId w:val="13"/>
              </w:numPr>
              <w:spacing w:after="0" w:line="240" w:lineRule="auto"/>
              <w:ind w:left="175" w:hanging="175"/>
              <w:rPr>
                <w:rFonts w:ascii="Open Sans" w:hAnsi="Open Sans" w:cs="Open Sans"/>
                <w:b/>
                <w:sz w:val="20"/>
                <w:szCs w:val="20"/>
              </w:rPr>
            </w:pPr>
            <w:r w:rsidRPr="000C47F3">
              <w:rPr>
                <w:rFonts w:ascii="Open Sans" w:hAnsi="Open Sans" w:cs="Open Sans"/>
                <w:sz w:val="20"/>
                <w:szCs w:val="20"/>
              </w:rPr>
              <w:t xml:space="preserve">Pośniegowa </w:t>
            </w:r>
            <w:r w:rsidRPr="000C47F3">
              <w:rPr>
                <w:rFonts w:ascii="Open Sans" w:hAnsi="Open Sans" w:cs="Open Sans"/>
                <w:b/>
                <w:sz w:val="20"/>
                <w:szCs w:val="20"/>
              </w:rPr>
              <w:t>10 godz.</w:t>
            </w:r>
          </w:p>
          <w:p w14:paraId="3FB07ACA" w14:textId="77777777" w:rsidR="000053A9" w:rsidRPr="000C47F3" w:rsidRDefault="000053A9" w:rsidP="00982CAF">
            <w:pPr>
              <w:numPr>
                <w:ilvl w:val="0"/>
                <w:numId w:val="13"/>
              </w:numPr>
              <w:spacing w:after="0" w:line="240" w:lineRule="auto"/>
              <w:ind w:left="175" w:hanging="175"/>
              <w:rPr>
                <w:rFonts w:ascii="Open Sans" w:hAnsi="Open Sans" w:cs="Open Sans"/>
                <w:b/>
                <w:sz w:val="20"/>
                <w:szCs w:val="20"/>
              </w:rPr>
            </w:pPr>
            <w:r w:rsidRPr="000C47F3">
              <w:rPr>
                <w:rFonts w:ascii="Open Sans" w:hAnsi="Open Sans" w:cs="Open Sans"/>
                <w:sz w:val="20"/>
                <w:szCs w:val="20"/>
              </w:rPr>
              <w:t xml:space="preserve">Lodowica       </w:t>
            </w:r>
            <w:r w:rsidRPr="000C47F3">
              <w:rPr>
                <w:rFonts w:ascii="Open Sans" w:hAnsi="Open Sans" w:cs="Open Sans"/>
                <w:b/>
                <w:sz w:val="20"/>
                <w:szCs w:val="20"/>
              </w:rPr>
              <w:t>8 godz.</w:t>
            </w:r>
          </w:p>
        </w:tc>
      </w:tr>
    </w:tbl>
    <w:p w14:paraId="30018024" w14:textId="77777777" w:rsidR="000053A9" w:rsidRPr="000C47F3" w:rsidRDefault="000053A9" w:rsidP="000053A9">
      <w:pPr>
        <w:pStyle w:val="Nagwek1"/>
        <w:rPr>
          <w:sz w:val="20"/>
          <w:szCs w:val="20"/>
        </w:rPr>
      </w:pPr>
    </w:p>
    <w:tbl>
      <w:tblPr>
        <w:tblW w:w="105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222"/>
      </w:tblGrid>
      <w:tr w:rsidR="000C47F3" w:rsidRPr="000C47F3" w14:paraId="4DAA7012" w14:textId="77777777" w:rsidTr="00485B04">
        <w:trPr>
          <w:trHeight w:val="738"/>
        </w:trPr>
        <w:tc>
          <w:tcPr>
            <w:tcW w:w="2376" w:type="dxa"/>
            <w:shd w:val="clear" w:color="auto" w:fill="F2F2F2"/>
            <w:vAlign w:val="center"/>
          </w:tcPr>
          <w:p w14:paraId="449DBB05" w14:textId="77777777" w:rsidR="000053A9" w:rsidRPr="000C47F3" w:rsidRDefault="000053A9" w:rsidP="00485B04">
            <w:pPr>
              <w:rPr>
                <w:rFonts w:ascii="Open Sans" w:hAnsi="Open Sans" w:cs="Open Sans"/>
                <w:sz w:val="20"/>
                <w:szCs w:val="20"/>
              </w:rPr>
            </w:pPr>
            <w:r w:rsidRPr="000C47F3">
              <w:rPr>
                <w:rFonts w:ascii="Open Sans" w:hAnsi="Open Sans" w:cs="Open Sans"/>
                <w:b/>
                <w:bCs/>
                <w:sz w:val="20"/>
                <w:szCs w:val="20"/>
              </w:rPr>
              <w:t>STANDARD II</w:t>
            </w:r>
          </w:p>
        </w:tc>
        <w:tc>
          <w:tcPr>
            <w:tcW w:w="8222" w:type="dxa"/>
            <w:shd w:val="clear" w:color="auto" w:fill="auto"/>
            <w:vAlign w:val="center"/>
          </w:tcPr>
          <w:p w14:paraId="721C95C4" w14:textId="77777777" w:rsidR="000053A9" w:rsidRPr="000C47F3" w:rsidRDefault="000053A9" w:rsidP="00485B04">
            <w:pPr>
              <w:rPr>
                <w:rFonts w:ascii="Open Sans" w:hAnsi="Open Sans" w:cs="Open Sans"/>
                <w:sz w:val="20"/>
                <w:szCs w:val="20"/>
              </w:rPr>
            </w:pPr>
            <w:r w:rsidRPr="000C47F3">
              <w:rPr>
                <w:rFonts w:ascii="Open Sans" w:hAnsi="Open Sans" w:cs="Open Sans"/>
                <w:sz w:val="20"/>
                <w:szCs w:val="20"/>
              </w:rPr>
              <w:t>Należy utrzymywać na drogach i chodnikach zaliczonych do I,II kolejności odśnieżania.</w:t>
            </w:r>
          </w:p>
        </w:tc>
      </w:tr>
      <w:tr w:rsidR="000C47F3" w:rsidRPr="000C47F3" w14:paraId="63D51B51" w14:textId="77777777" w:rsidTr="00485B04">
        <w:trPr>
          <w:trHeight w:val="706"/>
        </w:trPr>
        <w:tc>
          <w:tcPr>
            <w:tcW w:w="2376" w:type="dxa"/>
            <w:shd w:val="clear" w:color="auto" w:fill="F2F2F2"/>
            <w:vAlign w:val="center"/>
          </w:tcPr>
          <w:p w14:paraId="1E9A43B9" w14:textId="77777777" w:rsidR="000053A9" w:rsidRPr="000C47F3" w:rsidRDefault="000053A9" w:rsidP="00485B04">
            <w:pPr>
              <w:rPr>
                <w:rFonts w:ascii="Open Sans" w:hAnsi="Open Sans" w:cs="Open Sans"/>
                <w:sz w:val="20"/>
                <w:szCs w:val="20"/>
              </w:rPr>
            </w:pPr>
            <w:r w:rsidRPr="000C47F3">
              <w:rPr>
                <w:rFonts w:ascii="Open Sans" w:hAnsi="Open Sans" w:cs="Open Sans"/>
                <w:b/>
                <w:bCs/>
                <w:sz w:val="20"/>
                <w:szCs w:val="20"/>
              </w:rPr>
              <w:t xml:space="preserve">STANDARD III </w:t>
            </w:r>
          </w:p>
        </w:tc>
        <w:tc>
          <w:tcPr>
            <w:tcW w:w="8222" w:type="dxa"/>
            <w:shd w:val="clear" w:color="auto" w:fill="auto"/>
            <w:vAlign w:val="center"/>
          </w:tcPr>
          <w:p w14:paraId="1F24DA3D" w14:textId="77777777" w:rsidR="000053A9" w:rsidRPr="000C47F3" w:rsidRDefault="000053A9" w:rsidP="00485B04">
            <w:pPr>
              <w:rPr>
                <w:rFonts w:ascii="Open Sans" w:hAnsi="Open Sans" w:cs="Open Sans"/>
                <w:sz w:val="20"/>
                <w:szCs w:val="20"/>
              </w:rPr>
            </w:pPr>
            <w:r w:rsidRPr="000C47F3">
              <w:rPr>
                <w:rFonts w:ascii="Open Sans" w:hAnsi="Open Sans" w:cs="Open Sans"/>
                <w:sz w:val="20"/>
                <w:szCs w:val="20"/>
              </w:rPr>
              <w:t>Dotyczyć będzie dróg i chodników zaliczanych do III i IV kolejności odśnieżania.</w:t>
            </w:r>
          </w:p>
        </w:tc>
      </w:tr>
      <w:tr w:rsidR="00135054" w:rsidRPr="000C47F3" w14:paraId="5890B3A3" w14:textId="77777777" w:rsidTr="00485B04">
        <w:trPr>
          <w:trHeight w:val="688"/>
        </w:trPr>
        <w:tc>
          <w:tcPr>
            <w:tcW w:w="2376" w:type="dxa"/>
            <w:shd w:val="clear" w:color="auto" w:fill="F2F2F2"/>
            <w:vAlign w:val="center"/>
          </w:tcPr>
          <w:p w14:paraId="0185E55F" w14:textId="77777777" w:rsidR="000053A9" w:rsidRPr="000C47F3" w:rsidRDefault="000053A9" w:rsidP="00485B04">
            <w:pPr>
              <w:rPr>
                <w:rFonts w:ascii="Open Sans" w:hAnsi="Open Sans" w:cs="Open Sans"/>
                <w:sz w:val="20"/>
                <w:szCs w:val="20"/>
              </w:rPr>
            </w:pPr>
            <w:r w:rsidRPr="000C47F3">
              <w:rPr>
                <w:rFonts w:ascii="Open Sans" w:hAnsi="Open Sans" w:cs="Open Sans"/>
                <w:b/>
                <w:bCs/>
                <w:sz w:val="20"/>
                <w:szCs w:val="20"/>
              </w:rPr>
              <w:t xml:space="preserve">STANDARD IV  </w:t>
            </w:r>
          </w:p>
        </w:tc>
        <w:tc>
          <w:tcPr>
            <w:tcW w:w="8222" w:type="dxa"/>
            <w:shd w:val="clear" w:color="auto" w:fill="auto"/>
            <w:vAlign w:val="center"/>
          </w:tcPr>
          <w:p w14:paraId="08BD130E" w14:textId="77777777" w:rsidR="000053A9" w:rsidRPr="000C47F3" w:rsidRDefault="000053A9" w:rsidP="00485B04">
            <w:pPr>
              <w:rPr>
                <w:rFonts w:ascii="Open Sans" w:hAnsi="Open Sans" w:cs="Open Sans"/>
                <w:sz w:val="20"/>
                <w:szCs w:val="20"/>
              </w:rPr>
            </w:pPr>
            <w:r w:rsidRPr="000C47F3">
              <w:rPr>
                <w:rFonts w:ascii="Open Sans" w:hAnsi="Open Sans" w:cs="Open Sans"/>
                <w:sz w:val="20"/>
                <w:szCs w:val="20"/>
              </w:rPr>
              <w:t>Odnosi się do chodników, parkingów i dróg nie wymienionych w wykazie - na indywidualne zlecenie Zamawiającego.</w:t>
            </w:r>
          </w:p>
        </w:tc>
      </w:tr>
    </w:tbl>
    <w:p w14:paraId="4248585B" w14:textId="77777777" w:rsidR="00AD3DFE" w:rsidRPr="000C47F3" w:rsidRDefault="00AD3DFE" w:rsidP="00AD3DFE">
      <w:pPr>
        <w:rPr>
          <w:rFonts w:ascii="Open Sans" w:hAnsi="Open Sans" w:cs="Open Sans"/>
          <w:b/>
          <w:sz w:val="28"/>
          <w:szCs w:val="28"/>
          <w:u w:val="single"/>
        </w:rPr>
      </w:pPr>
    </w:p>
    <w:p w14:paraId="6C727F03" w14:textId="77777777" w:rsidR="00AD3DFE" w:rsidRPr="000C47F3" w:rsidRDefault="00AD3DFE" w:rsidP="00AD3DFE">
      <w:pPr>
        <w:rPr>
          <w:rFonts w:ascii="Open Sans" w:hAnsi="Open Sans" w:cs="Open Sans"/>
          <w:b/>
          <w:sz w:val="28"/>
          <w:szCs w:val="28"/>
          <w:u w:val="single"/>
        </w:rPr>
      </w:pPr>
    </w:p>
    <w:p w14:paraId="7F7F7BC4" w14:textId="77777777" w:rsidR="00AD3DFE" w:rsidRPr="000C47F3" w:rsidRDefault="00AD3DFE" w:rsidP="00AD3DFE">
      <w:pPr>
        <w:rPr>
          <w:rFonts w:ascii="Open Sans" w:hAnsi="Open Sans" w:cs="Open Sans"/>
          <w:b/>
          <w:sz w:val="28"/>
          <w:szCs w:val="28"/>
          <w:u w:val="single"/>
        </w:rPr>
      </w:pPr>
    </w:p>
    <w:p w14:paraId="58BBFAC6" w14:textId="77777777" w:rsidR="00AD3DFE" w:rsidRPr="000C47F3" w:rsidRDefault="00AD3DFE" w:rsidP="00AD3DFE">
      <w:pPr>
        <w:rPr>
          <w:rFonts w:ascii="Open Sans" w:hAnsi="Open Sans" w:cs="Open Sans"/>
          <w:b/>
          <w:sz w:val="28"/>
          <w:szCs w:val="28"/>
          <w:u w:val="single"/>
        </w:rPr>
      </w:pPr>
    </w:p>
    <w:p w14:paraId="3E905F69" w14:textId="77777777" w:rsidR="00AD3DFE" w:rsidRPr="000C47F3" w:rsidRDefault="00F05D96" w:rsidP="0088662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jc w:val="center"/>
        <w:rPr>
          <w:rFonts w:ascii="Open Sans" w:eastAsia="TimesNewRomanPS-BoldMT" w:hAnsi="Open Sans" w:cs="Open Sans"/>
          <w:b/>
          <w:sz w:val="28"/>
          <w:szCs w:val="28"/>
        </w:rPr>
      </w:pPr>
      <w:r w:rsidRPr="000C47F3">
        <w:rPr>
          <w:rFonts w:ascii="Open Sans" w:eastAsia="TimesNewRomanPS-BoldMT" w:hAnsi="Open Sans" w:cs="Open Sans"/>
          <w:b/>
          <w:sz w:val="28"/>
          <w:szCs w:val="28"/>
        </w:rPr>
        <w:lastRenderedPageBreak/>
        <w:t>Zadani</w:t>
      </w:r>
      <w:r w:rsidR="00033EEC" w:rsidRPr="000C47F3">
        <w:rPr>
          <w:rFonts w:ascii="Open Sans" w:eastAsia="TimesNewRomanPS-BoldMT" w:hAnsi="Open Sans" w:cs="Open Sans"/>
          <w:b/>
          <w:sz w:val="28"/>
          <w:szCs w:val="28"/>
        </w:rPr>
        <w:t>a</w:t>
      </w:r>
      <w:r w:rsidRPr="000C47F3">
        <w:rPr>
          <w:rFonts w:ascii="Open Sans" w:eastAsia="TimesNewRomanPS-BoldMT" w:hAnsi="Open Sans" w:cs="Open Sans"/>
          <w:b/>
          <w:sz w:val="28"/>
          <w:szCs w:val="28"/>
        </w:rPr>
        <w:t xml:space="preserve"> nr 1 – </w:t>
      </w:r>
      <w:bookmarkStart w:id="14" w:name="_Hlk84504330"/>
      <w:r w:rsidR="00DD16F2" w:rsidRPr="000C47F3">
        <w:rPr>
          <w:rFonts w:ascii="Open Sans" w:eastAsia="TimesNewRomanPS-BoldMT" w:hAnsi="Open Sans" w:cs="Open Sans"/>
          <w:b/>
          <w:sz w:val="28"/>
          <w:szCs w:val="28"/>
        </w:rPr>
        <w:t>9</w:t>
      </w:r>
      <w:r w:rsidR="00457B7C" w:rsidRPr="000C47F3">
        <w:rPr>
          <w:rFonts w:ascii="Open Sans" w:eastAsia="TimesNewRomanPS-BoldMT" w:hAnsi="Open Sans" w:cs="Open Sans"/>
          <w:b/>
          <w:sz w:val="28"/>
          <w:szCs w:val="28"/>
        </w:rPr>
        <w:t xml:space="preserve"> </w:t>
      </w:r>
      <w:r w:rsidR="0084774E" w:rsidRPr="000C47F3">
        <w:rPr>
          <w:rFonts w:ascii="Open Sans" w:eastAsia="TimesNewRomanPS-BoldMT" w:hAnsi="Open Sans" w:cs="Open Sans"/>
          <w:b/>
          <w:sz w:val="28"/>
          <w:szCs w:val="28"/>
        </w:rPr>
        <w:t>CK</w:t>
      </w:r>
    </w:p>
    <w:p w14:paraId="43A9250C" w14:textId="77777777" w:rsidR="000A5B22" w:rsidRPr="000C47F3" w:rsidRDefault="000A5B22" w:rsidP="000A5B22">
      <w:pPr>
        <w:pStyle w:val="Tytu"/>
        <w:jc w:val="left"/>
        <w:rPr>
          <w:rFonts w:ascii="Open Sans" w:hAnsi="Open Sans" w:cs="Open Sans"/>
          <w:b w:val="0"/>
          <w:bCs/>
          <w:iCs/>
          <w:sz w:val="20"/>
        </w:rPr>
      </w:pPr>
    </w:p>
    <w:p w14:paraId="4AFF1866" w14:textId="77777777" w:rsidR="004C55D2" w:rsidRPr="000C47F3" w:rsidRDefault="000A5B22" w:rsidP="000A5B22">
      <w:pPr>
        <w:pStyle w:val="Tytu"/>
        <w:rPr>
          <w:rFonts w:ascii="Open Sans" w:hAnsi="Open Sans" w:cs="Open Sans"/>
          <w:sz w:val="28"/>
          <w:szCs w:val="28"/>
        </w:rPr>
      </w:pPr>
      <w:r w:rsidRPr="000C47F3">
        <w:rPr>
          <w:rFonts w:ascii="Open Sans" w:hAnsi="Open Sans" w:cs="Open Sans"/>
          <w:sz w:val="28"/>
          <w:szCs w:val="28"/>
          <w:lang w:val="pl-PL"/>
        </w:rPr>
        <w:t>„</w:t>
      </w:r>
      <w:r w:rsidRPr="000C47F3">
        <w:rPr>
          <w:rFonts w:ascii="Open Sans" w:hAnsi="Open Sans" w:cs="Open Sans"/>
          <w:sz w:val="28"/>
          <w:szCs w:val="28"/>
        </w:rPr>
        <w:t xml:space="preserve">Usługa mechanicznego odśnieżania: </w:t>
      </w:r>
    </w:p>
    <w:p w14:paraId="3757CF21" w14:textId="77777777" w:rsidR="004C55D2" w:rsidRPr="000C47F3" w:rsidRDefault="000A5B22" w:rsidP="000A5B22">
      <w:pPr>
        <w:pStyle w:val="Tytu"/>
        <w:rPr>
          <w:rFonts w:ascii="Open Sans" w:hAnsi="Open Sans" w:cs="Open Sans"/>
          <w:sz w:val="28"/>
          <w:szCs w:val="28"/>
        </w:rPr>
      </w:pPr>
      <w:r w:rsidRPr="000C47F3">
        <w:rPr>
          <w:rFonts w:ascii="Open Sans" w:hAnsi="Open Sans" w:cs="Open Sans"/>
          <w:sz w:val="28"/>
          <w:szCs w:val="28"/>
        </w:rPr>
        <w:t xml:space="preserve">chodników, przejść dla pieszych oraz przystanków autobusowych, </w:t>
      </w:r>
    </w:p>
    <w:p w14:paraId="3EB2092B" w14:textId="77777777" w:rsidR="00457B7C" w:rsidRPr="000C47F3" w:rsidRDefault="000A5B22" w:rsidP="004B6E3E">
      <w:pPr>
        <w:pStyle w:val="Tytu"/>
        <w:rPr>
          <w:rFonts w:ascii="Open Sans" w:hAnsi="Open Sans" w:cs="Open Sans"/>
          <w:sz w:val="28"/>
          <w:szCs w:val="28"/>
        </w:rPr>
      </w:pPr>
      <w:r w:rsidRPr="000C47F3">
        <w:rPr>
          <w:rFonts w:ascii="Open Sans" w:hAnsi="Open Sans" w:cs="Open Sans"/>
          <w:sz w:val="28"/>
          <w:szCs w:val="28"/>
        </w:rPr>
        <w:t xml:space="preserve">na terenie miasta Koszalina, ciągnikiem komunalnym wyposażonym w pług lemieszowy i piaskarkę </w:t>
      </w:r>
    </w:p>
    <w:p w14:paraId="4F168AD7" w14:textId="77777777" w:rsidR="000A5B22" w:rsidRPr="000C47F3" w:rsidRDefault="000A5B22" w:rsidP="00457B7C">
      <w:pPr>
        <w:pStyle w:val="Tytu"/>
        <w:rPr>
          <w:rFonts w:ascii="Open Sans" w:hAnsi="Open Sans" w:cs="Open Sans"/>
          <w:sz w:val="28"/>
          <w:szCs w:val="28"/>
        </w:rPr>
      </w:pPr>
      <w:r w:rsidRPr="000C47F3">
        <w:rPr>
          <w:rFonts w:ascii="Open Sans" w:hAnsi="Open Sans" w:cs="Open Sans"/>
          <w:sz w:val="28"/>
          <w:szCs w:val="28"/>
        </w:rPr>
        <w:t xml:space="preserve">w okresie zimowym </w:t>
      </w:r>
      <w:r w:rsidR="00F315E2" w:rsidRPr="000C47F3">
        <w:rPr>
          <w:rFonts w:ascii="Open Sans" w:hAnsi="Open Sans" w:cs="Open Sans"/>
          <w:sz w:val="28"/>
          <w:szCs w:val="28"/>
        </w:rPr>
        <w:t xml:space="preserve">od daty podpisania umowy </w:t>
      </w:r>
      <w:r w:rsidRPr="000C47F3">
        <w:rPr>
          <w:rFonts w:ascii="Open Sans" w:hAnsi="Open Sans" w:cs="Open Sans"/>
          <w:sz w:val="28"/>
          <w:szCs w:val="28"/>
        </w:rPr>
        <w:t>do 31 marca 202</w:t>
      </w:r>
      <w:r w:rsidR="00154792" w:rsidRPr="000C47F3">
        <w:rPr>
          <w:rFonts w:ascii="Open Sans" w:hAnsi="Open Sans" w:cs="Open Sans"/>
          <w:sz w:val="28"/>
          <w:szCs w:val="28"/>
          <w:lang w:val="pl-PL"/>
        </w:rPr>
        <w:t>5</w:t>
      </w:r>
      <w:r w:rsidRPr="000C47F3">
        <w:rPr>
          <w:rFonts w:ascii="Open Sans" w:hAnsi="Open Sans" w:cs="Open Sans"/>
          <w:sz w:val="28"/>
          <w:szCs w:val="28"/>
        </w:rPr>
        <w:t xml:space="preserve"> roku.</w:t>
      </w:r>
      <w:r w:rsidRPr="000C47F3">
        <w:rPr>
          <w:rFonts w:ascii="Open Sans" w:hAnsi="Open Sans" w:cs="Open Sans"/>
          <w:iCs/>
          <w:sz w:val="28"/>
          <w:szCs w:val="28"/>
        </w:rPr>
        <w:t>”</w:t>
      </w:r>
    </w:p>
    <w:p w14:paraId="2ED93A3D" w14:textId="77777777" w:rsidR="000E5D96" w:rsidRPr="000C47F3" w:rsidRDefault="000E5D96" w:rsidP="000E5D96">
      <w:pPr>
        <w:pStyle w:val="Tytu"/>
        <w:rPr>
          <w:rFonts w:ascii="Open Sans" w:hAnsi="Open Sans" w:cs="Open Sans"/>
          <w:bCs/>
          <w:iCs/>
          <w:sz w:val="28"/>
          <w:szCs w:val="28"/>
        </w:rPr>
      </w:pPr>
    </w:p>
    <w:p w14:paraId="5E9C11B9" w14:textId="77777777" w:rsidR="000E5D96" w:rsidRPr="000C47F3" w:rsidRDefault="000E5D96" w:rsidP="000E5D96">
      <w:pPr>
        <w:pStyle w:val="Tytu"/>
        <w:rPr>
          <w:rFonts w:ascii="Open Sans" w:hAnsi="Open Sans" w:cs="Open Sans"/>
          <w:iCs/>
          <w:sz w:val="28"/>
          <w:szCs w:val="28"/>
          <w:lang w:val="pl-PL"/>
        </w:rPr>
      </w:pPr>
      <w:r w:rsidRPr="000C47F3">
        <w:rPr>
          <w:rFonts w:ascii="Open Sans" w:hAnsi="Open Sans" w:cs="Open Sans"/>
          <w:sz w:val="28"/>
          <w:szCs w:val="28"/>
        </w:rPr>
        <w:t xml:space="preserve">Załączniki nr </w:t>
      </w:r>
      <w:r w:rsidRPr="000C47F3">
        <w:rPr>
          <w:rFonts w:ascii="Open Sans" w:hAnsi="Open Sans" w:cs="Open Sans"/>
          <w:sz w:val="28"/>
          <w:szCs w:val="28"/>
          <w:lang w:val="pl-PL"/>
        </w:rPr>
        <w:t>D</w:t>
      </w:r>
      <w:r w:rsidRPr="000C47F3">
        <w:rPr>
          <w:rFonts w:ascii="Open Sans" w:hAnsi="Open Sans" w:cs="Open Sans"/>
          <w:sz w:val="28"/>
          <w:szCs w:val="28"/>
        </w:rPr>
        <w:t xml:space="preserve">/1 – </w:t>
      </w:r>
      <w:r w:rsidRPr="000C47F3">
        <w:rPr>
          <w:rFonts w:ascii="Open Sans" w:hAnsi="Open Sans" w:cs="Open Sans"/>
          <w:sz w:val="28"/>
          <w:szCs w:val="28"/>
          <w:lang w:val="pl-PL"/>
        </w:rPr>
        <w:t>D</w:t>
      </w:r>
      <w:r w:rsidRPr="000C47F3">
        <w:rPr>
          <w:rFonts w:ascii="Open Sans" w:hAnsi="Open Sans" w:cs="Open Sans"/>
          <w:sz w:val="28"/>
          <w:szCs w:val="28"/>
        </w:rPr>
        <w:t>/</w:t>
      </w:r>
      <w:r w:rsidR="00DD16F2" w:rsidRPr="000C47F3">
        <w:rPr>
          <w:rFonts w:ascii="Open Sans" w:hAnsi="Open Sans" w:cs="Open Sans"/>
          <w:sz w:val="28"/>
          <w:szCs w:val="28"/>
          <w:lang w:val="pl-PL"/>
        </w:rPr>
        <w:t>9</w:t>
      </w:r>
    </w:p>
    <w:p w14:paraId="2460BEB3" w14:textId="77777777" w:rsidR="000E5D96" w:rsidRPr="000C47F3" w:rsidRDefault="000E5D96" w:rsidP="000E5D96">
      <w:pPr>
        <w:jc w:val="center"/>
        <w:rPr>
          <w:rFonts w:ascii="Open Sans" w:hAnsi="Open Sans" w:cs="Open Sans"/>
          <w:b/>
          <w:bCs/>
          <w:sz w:val="28"/>
          <w:szCs w:val="28"/>
        </w:rPr>
      </w:pPr>
      <w:r w:rsidRPr="000C47F3">
        <w:rPr>
          <w:rFonts w:ascii="Open Sans" w:hAnsi="Open Sans" w:cs="Open Sans"/>
          <w:sz w:val="28"/>
          <w:szCs w:val="28"/>
        </w:rPr>
        <w:t xml:space="preserve">Wykaz trenów objętych zimowym utrzymaniem: </w:t>
      </w:r>
    </w:p>
    <w:p w14:paraId="2E80A05C" w14:textId="77777777" w:rsidR="000E5D96" w:rsidRPr="000C47F3" w:rsidRDefault="000E5D96" w:rsidP="000E5D96">
      <w:pPr>
        <w:pStyle w:val="Nagwek10"/>
        <w:jc w:val="right"/>
        <w:rPr>
          <w:rFonts w:ascii="Open Sans" w:eastAsia="SimSun" w:hAnsi="Open Sans" w:cs="Open Sans"/>
          <w:kern w:val="2"/>
          <w:sz w:val="20"/>
          <w:u w:val="single"/>
        </w:rPr>
      </w:pPr>
    </w:p>
    <w:p w14:paraId="1794C044" w14:textId="77777777" w:rsidR="000E5D96" w:rsidRPr="000C47F3" w:rsidRDefault="000E5D96" w:rsidP="000E5D96">
      <w:pPr>
        <w:pStyle w:val="Tekstpodstawowy"/>
        <w:jc w:val="left"/>
        <w:rPr>
          <w:rFonts w:eastAsia="SimSun"/>
          <w:lang w:eastAsia="zh-CN"/>
        </w:rPr>
      </w:pPr>
    </w:p>
    <w:p w14:paraId="40A0B82F" w14:textId="77777777" w:rsidR="00AD3DFE" w:rsidRPr="000C47F3" w:rsidRDefault="00AD3DFE" w:rsidP="00AD3DFE">
      <w:pPr>
        <w:spacing w:after="0"/>
        <w:jc w:val="center"/>
        <w:rPr>
          <w:rFonts w:ascii="Open Sans" w:eastAsia="TimesNewRomanPS-BoldMT" w:hAnsi="Open Sans" w:cs="Open Sans"/>
          <w:b/>
          <w:sz w:val="28"/>
          <w:szCs w:val="28"/>
          <w:u w:val="single"/>
        </w:rPr>
      </w:pPr>
    </w:p>
    <w:bookmarkEnd w:id="14"/>
    <w:p w14:paraId="70C6C7DA" w14:textId="77777777" w:rsidR="008340A7" w:rsidRPr="000C47F3" w:rsidRDefault="008340A7" w:rsidP="008340A7">
      <w:pPr>
        <w:pStyle w:val="Tekstpodstawowy"/>
        <w:jc w:val="left"/>
        <w:rPr>
          <w:rFonts w:eastAsia="SimSun"/>
          <w:sz w:val="20"/>
          <w:lang w:eastAsia="zh-CN"/>
        </w:rPr>
      </w:pPr>
    </w:p>
    <w:p w14:paraId="14EDDBCD" w14:textId="77777777" w:rsidR="000C0B66" w:rsidRPr="000C47F3" w:rsidRDefault="000C0B66" w:rsidP="008340A7">
      <w:pPr>
        <w:pStyle w:val="Tekstpodstawowy"/>
        <w:jc w:val="left"/>
        <w:rPr>
          <w:rFonts w:eastAsia="SimSun"/>
          <w:sz w:val="20"/>
          <w:lang w:eastAsia="zh-CN"/>
        </w:rPr>
      </w:pPr>
    </w:p>
    <w:p w14:paraId="041606A4" w14:textId="77777777" w:rsidR="000C0B66" w:rsidRPr="000C47F3" w:rsidRDefault="000C0B66" w:rsidP="008340A7">
      <w:pPr>
        <w:pStyle w:val="Tekstpodstawowy"/>
        <w:jc w:val="left"/>
        <w:rPr>
          <w:rFonts w:eastAsia="SimSun"/>
          <w:sz w:val="20"/>
          <w:lang w:eastAsia="zh-CN"/>
        </w:rPr>
      </w:pPr>
    </w:p>
    <w:p w14:paraId="5C0979C6" w14:textId="77777777" w:rsidR="000C0B66" w:rsidRPr="000C47F3" w:rsidRDefault="000C0B66" w:rsidP="008340A7">
      <w:pPr>
        <w:pStyle w:val="Tekstpodstawowy"/>
        <w:jc w:val="left"/>
        <w:rPr>
          <w:rFonts w:eastAsia="SimSun"/>
          <w:sz w:val="20"/>
          <w:lang w:eastAsia="zh-CN"/>
        </w:rPr>
      </w:pPr>
    </w:p>
    <w:p w14:paraId="7291839C" w14:textId="77777777" w:rsidR="000C0B66" w:rsidRPr="000C47F3" w:rsidRDefault="000C0B66" w:rsidP="008340A7">
      <w:pPr>
        <w:pStyle w:val="Tekstpodstawowy"/>
        <w:jc w:val="left"/>
        <w:rPr>
          <w:rFonts w:eastAsia="SimSun"/>
          <w:sz w:val="20"/>
          <w:lang w:eastAsia="zh-CN"/>
        </w:rPr>
      </w:pPr>
    </w:p>
    <w:p w14:paraId="5372D9FA" w14:textId="77777777" w:rsidR="000C0B66" w:rsidRPr="000C47F3" w:rsidRDefault="000C0B66" w:rsidP="008340A7">
      <w:pPr>
        <w:pStyle w:val="Tekstpodstawowy"/>
        <w:jc w:val="left"/>
        <w:rPr>
          <w:rFonts w:eastAsia="SimSun"/>
          <w:sz w:val="20"/>
          <w:lang w:eastAsia="zh-CN"/>
        </w:rPr>
      </w:pPr>
    </w:p>
    <w:p w14:paraId="782131A5" w14:textId="77777777" w:rsidR="000C0B66" w:rsidRPr="000C47F3" w:rsidRDefault="000C0B66" w:rsidP="008340A7">
      <w:pPr>
        <w:pStyle w:val="Tekstpodstawowy"/>
        <w:jc w:val="left"/>
        <w:rPr>
          <w:rFonts w:eastAsia="SimSun"/>
          <w:sz w:val="20"/>
          <w:lang w:eastAsia="zh-CN"/>
        </w:rPr>
      </w:pPr>
    </w:p>
    <w:p w14:paraId="2C7A8160" w14:textId="77777777" w:rsidR="000C0B66" w:rsidRPr="000C47F3" w:rsidRDefault="000C0B66" w:rsidP="008340A7">
      <w:pPr>
        <w:pStyle w:val="Tekstpodstawowy"/>
        <w:jc w:val="left"/>
        <w:rPr>
          <w:rFonts w:eastAsia="SimSun"/>
          <w:sz w:val="20"/>
          <w:lang w:eastAsia="zh-CN"/>
        </w:rPr>
      </w:pPr>
    </w:p>
    <w:p w14:paraId="72C21238" w14:textId="77777777" w:rsidR="000C0B66" w:rsidRPr="000C47F3" w:rsidRDefault="000C0B66" w:rsidP="008340A7">
      <w:pPr>
        <w:pStyle w:val="Tekstpodstawowy"/>
        <w:jc w:val="left"/>
        <w:rPr>
          <w:rFonts w:eastAsia="SimSun"/>
          <w:sz w:val="20"/>
          <w:lang w:eastAsia="zh-CN"/>
        </w:rPr>
      </w:pPr>
    </w:p>
    <w:p w14:paraId="1A41E016" w14:textId="77777777" w:rsidR="000C0B66" w:rsidRPr="000C47F3" w:rsidRDefault="000C0B66" w:rsidP="008340A7">
      <w:pPr>
        <w:pStyle w:val="Tekstpodstawowy"/>
        <w:jc w:val="left"/>
        <w:rPr>
          <w:rFonts w:eastAsia="SimSun"/>
          <w:sz w:val="20"/>
          <w:lang w:eastAsia="zh-CN"/>
        </w:rPr>
      </w:pPr>
    </w:p>
    <w:p w14:paraId="6C3E7BA3" w14:textId="77777777" w:rsidR="000C0B66" w:rsidRPr="000C47F3" w:rsidRDefault="000C0B66" w:rsidP="008340A7">
      <w:pPr>
        <w:pStyle w:val="Tekstpodstawowy"/>
        <w:jc w:val="left"/>
        <w:rPr>
          <w:rFonts w:eastAsia="SimSun"/>
          <w:sz w:val="20"/>
          <w:lang w:eastAsia="zh-CN"/>
        </w:rPr>
      </w:pPr>
    </w:p>
    <w:p w14:paraId="341A1FA4" w14:textId="77777777" w:rsidR="000C0B66" w:rsidRPr="000C47F3" w:rsidRDefault="000C0B66" w:rsidP="008340A7">
      <w:pPr>
        <w:pStyle w:val="Tekstpodstawowy"/>
        <w:jc w:val="left"/>
        <w:rPr>
          <w:rFonts w:eastAsia="SimSun"/>
          <w:sz w:val="20"/>
          <w:lang w:eastAsia="zh-CN"/>
        </w:rPr>
      </w:pPr>
    </w:p>
    <w:p w14:paraId="693CA121" w14:textId="77777777" w:rsidR="000C0B66" w:rsidRPr="000C47F3" w:rsidRDefault="000C0B66" w:rsidP="008340A7">
      <w:pPr>
        <w:pStyle w:val="Tekstpodstawowy"/>
        <w:jc w:val="left"/>
        <w:rPr>
          <w:rFonts w:eastAsia="SimSun"/>
          <w:sz w:val="20"/>
          <w:lang w:eastAsia="zh-CN"/>
        </w:rPr>
      </w:pPr>
    </w:p>
    <w:p w14:paraId="55FE64ED" w14:textId="77777777" w:rsidR="000C0B66" w:rsidRPr="000C47F3" w:rsidRDefault="000C0B66" w:rsidP="008340A7">
      <w:pPr>
        <w:pStyle w:val="Tekstpodstawowy"/>
        <w:jc w:val="left"/>
        <w:rPr>
          <w:rFonts w:eastAsia="SimSun"/>
          <w:sz w:val="20"/>
          <w:lang w:eastAsia="zh-CN"/>
        </w:rPr>
      </w:pPr>
    </w:p>
    <w:p w14:paraId="1B72AE31" w14:textId="77777777" w:rsidR="000C0B66" w:rsidRPr="000C47F3" w:rsidRDefault="000C0B66" w:rsidP="008340A7">
      <w:pPr>
        <w:pStyle w:val="Tekstpodstawowy"/>
        <w:jc w:val="left"/>
        <w:rPr>
          <w:rFonts w:eastAsia="SimSun"/>
          <w:sz w:val="20"/>
          <w:lang w:eastAsia="zh-CN"/>
        </w:rPr>
      </w:pPr>
    </w:p>
    <w:p w14:paraId="19915C54" w14:textId="77777777" w:rsidR="000C0B66" w:rsidRPr="000C47F3" w:rsidRDefault="000C0B66" w:rsidP="008340A7">
      <w:pPr>
        <w:pStyle w:val="Tekstpodstawowy"/>
        <w:jc w:val="left"/>
        <w:rPr>
          <w:rFonts w:eastAsia="SimSun"/>
          <w:sz w:val="20"/>
          <w:lang w:eastAsia="zh-CN"/>
        </w:rPr>
      </w:pPr>
    </w:p>
    <w:p w14:paraId="788FC3C6" w14:textId="77777777" w:rsidR="000C0B66" w:rsidRPr="000C47F3" w:rsidRDefault="000C0B66" w:rsidP="008340A7">
      <w:pPr>
        <w:pStyle w:val="Tekstpodstawowy"/>
        <w:jc w:val="left"/>
        <w:rPr>
          <w:rFonts w:eastAsia="SimSun"/>
          <w:sz w:val="20"/>
          <w:lang w:eastAsia="zh-CN"/>
        </w:rPr>
      </w:pPr>
    </w:p>
    <w:p w14:paraId="3E568B26" w14:textId="77777777" w:rsidR="000C0B66" w:rsidRPr="000C47F3" w:rsidRDefault="000C0B66" w:rsidP="008340A7">
      <w:pPr>
        <w:pStyle w:val="Tekstpodstawowy"/>
        <w:jc w:val="left"/>
        <w:rPr>
          <w:rFonts w:eastAsia="SimSun"/>
          <w:sz w:val="20"/>
          <w:lang w:eastAsia="zh-CN"/>
        </w:rPr>
      </w:pPr>
    </w:p>
    <w:p w14:paraId="19251357" w14:textId="77777777" w:rsidR="000C0B66" w:rsidRPr="000C47F3" w:rsidRDefault="000C0B66" w:rsidP="008340A7">
      <w:pPr>
        <w:pStyle w:val="Tekstpodstawowy"/>
        <w:jc w:val="left"/>
        <w:rPr>
          <w:rFonts w:eastAsia="SimSun"/>
          <w:sz w:val="20"/>
          <w:lang w:eastAsia="zh-CN"/>
        </w:rPr>
      </w:pPr>
    </w:p>
    <w:p w14:paraId="3E639E9D" w14:textId="77777777" w:rsidR="000C0B66" w:rsidRPr="000C47F3" w:rsidRDefault="000C0B66" w:rsidP="008340A7">
      <w:pPr>
        <w:pStyle w:val="Tekstpodstawowy"/>
        <w:jc w:val="left"/>
        <w:rPr>
          <w:rFonts w:eastAsia="SimSun"/>
          <w:sz w:val="20"/>
          <w:lang w:eastAsia="zh-CN"/>
        </w:rPr>
      </w:pPr>
    </w:p>
    <w:p w14:paraId="0EC8B4BF" w14:textId="77777777" w:rsidR="000C0B66" w:rsidRPr="000C47F3" w:rsidRDefault="000C0B66" w:rsidP="008340A7">
      <w:pPr>
        <w:pStyle w:val="Tekstpodstawowy"/>
        <w:jc w:val="left"/>
        <w:rPr>
          <w:rFonts w:eastAsia="SimSun"/>
          <w:sz w:val="20"/>
          <w:lang w:eastAsia="zh-CN"/>
        </w:rPr>
      </w:pPr>
    </w:p>
    <w:p w14:paraId="44CAB058" w14:textId="77777777" w:rsidR="000C0B66" w:rsidRPr="000C47F3" w:rsidRDefault="000C0B66" w:rsidP="008340A7">
      <w:pPr>
        <w:pStyle w:val="Tekstpodstawowy"/>
        <w:jc w:val="left"/>
        <w:rPr>
          <w:rFonts w:eastAsia="SimSun"/>
          <w:sz w:val="20"/>
          <w:lang w:eastAsia="zh-CN"/>
        </w:rPr>
      </w:pPr>
    </w:p>
    <w:p w14:paraId="2EDBF936" w14:textId="77777777" w:rsidR="000C0B66" w:rsidRPr="000C47F3" w:rsidRDefault="000C0B66" w:rsidP="008340A7">
      <w:pPr>
        <w:pStyle w:val="Tekstpodstawowy"/>
        <w:jc w:val="left"/>
        <w:rPr>
          <w:rFonts w:eastAsia="SimSun"/>
          <w:sz w:val="20"/>
          <w:lang w:eastAsia="zh-CN"/>
        </w:rPr>
      </w:pPr>
    </w:p>
    <w:p w14:paraId="47F44CE8" w14:textId="77777777" w:rsidR="000C0B66" w:rsidRPr="000C47F3" w:rsidRDefault="000C0B66" w:rsidP="008340A7">
      <w:pPr>
        <w:pStyle w:val="Tekstpodstawowy"/>
        <w:jc w:val="left"/>
        <w:rPr>
          <w:rFonts w:eastAsia="SimSun"/>
          <w:sz w:val="20"/>
          <w:lang w:eastAsia="zh-CN"/>
        </w:rPr>
      </w:pPr>
    </w:p>
    <w:p w14:paraId="02373448" w14:textId="77777777" w:rsidR="000C0B66" w:rsidRPr="000C47F3" w:rsidRDefault="000C0B66" w:rsidP="008340A7">
      <w:pPr>
        <w:pStyle w:val="Tekstpodstawowy"/>
        <w:jc w:val="left"/>
        <w:rPr>
          <w:rFonts w:eastAsia="SimSun"/>
          <w:sz w:val="20"/>
          <w:lang w:eastAsia="zh-CN"/>
        </w:rPr>
      </w:pPr>
    </w:p>
    <w:p w14:paraId="1ADD5306" w14:textId="77777777" w:rsidR="000C0B66" w:rsidRPr="000C47F3" w:rsidRDefault="000C0B66" w:rsidP="008340A7">
      <w:pPr>
        <w:pStyle w:val="Tekstpodstawowy"/>
        <w:jc w:val="left"/>
        <w:rPr>
          <w:rFonts w:eastAsia="SimSun"/>
          <w:sz w:val="20"/>
          <w:lang w:eastAsia="zh-CN"/>
        </w:rPr>
      </w:pPr>
    </w:p>
    <w:p w14:paraId="37C6CEBF" w14:textId="77777777" w:rsidR="000C0B66" w:rsidRPr="000C47F3" w:rsidRDefault="000C0B66" w:rsidP="008340A7">
      <w:pPr>
        <w:pStyle w:val="Tekstpodstawowy"/>
        <w:jc w:val="left"/>
        <w:rPr>
          <w:rFonts w:eastAsia="SimSun"/>
          <w:sz w:val="20"/>
          <w:lang w:eastAsia="zh-CN"/>
        </w:rPr>
      </w:pPr>
    </w:p>
    <w:p w14:paraId="60F63D64" w14:textId="77777777" w:rsidR="000C0B66" w:rsidRPr="000C47F3" w:rsidRDefault="000C0B66" w:rsidP="008340A7">
      <w:pPr>
        <w:pStyle w:val="Tekstpodstawowy"/>
        <w:jc w:val="left"/>
        <w:rPr>
          <w:rFonts w:eastAsia="SimSun"/>
          <w:sz w:val="20"/>
          <w:lang w:eastAsia="zh-CN"/>
        </w:rPr>
      </w:pPr>
    </w:p>
    <w:p w14:paraId="619E1485" w14:textId="77777777" w:rsidR="000C0B66" w:rsidRPr="000C47F3" w:rsidRDefault="000C0B66" w:rsidP="008340A7">
      <w:pPr>
        <w:pStyle w:val="Tekstpodstawowy"/>
        <w:jc w:val="left"/>
        <w:rPr>
          <w:rFonts w:eastAsia="SimSun"/>
          <w:sz w:val="20"/>
          <w:lang w:eastAsia="zh-CN"/>
        </w:rPr>
      </w:pPr>
    </w:p>
    <w:p w14:paraId="08862170" w14:textId="77777777" w:rsidR="000C0B66" w:rsidRPr="000C47F3" w:rsidRDefault="000C0B66" w:rsidP="008340A7">
      <w:pPr>
        <w:pStyle w:val="Tekstpodstawowy"/>
        <w:jc w:val="left"/>
        <w:rPr>
          <w:rFonts w:eastAsia="SimSun"/>
          <w:sz w:val="20"/>
          <w:lang w:eastAsia="zh-CN"/>
        </w:rPr>
      </w:pPr>
    </w:p>
    <w:p w14:paraId="1CBD877A" w14:textId="77777777" w:rsidR="000C0B66" w:rsidRPr="000C47F3" w:rsidRDefault="000C0B66" w:rsidP="008340A7">
      <w:pPr>
        <w:pStyle w:val="Tekstpodstawowy"/>
        <w:jc w:val="left"/>
        <w:rPr>
          <w:rFonts w:eastAsia="SimSun"/>
          <w:sz w:val="20"/>
          <w:lang w:eastAsia="zh-CN"/>
        </w:rPr>
      </w:pPr>
    </w:p>
    <w:p w14:paraId="2E03193B" w14:textId="77777777" w:rsidR="000C0B66" w:rsidRPr="000C47F3" w:rsidRDefault="000C0B66" w:rsidP="008340A7">
      <w:pPr>
        <w:pStyle w:val="Tekstpodstawowy"/>
        <w:jc w:val="left"/>
        <w:rPr>
          <w:rFonts w:eastAsia="SimSun"/>
          <w:sz w:val="20"/>
          <w:lang w:eastAsia="zh-CN"/>
        </w:rPr>
      </w:pPr>
    </w:p>
    <w:p w14:paraId="47EBB1F8" w14:textId="77777777" w:rsidR="000C0B66" w:rsidRPr="000C47F3" w:rsidRDefault="000C0B66" w:rsidP="008340A7">
      <w:pPr>
        <w:pStyle w:val="Tekstpodstawowy"/>
        <w:jc w:val="left"/>
        <w:rPr>
          <w:rFonts w:eastAsia="SimSun"/>
          <w:sz w:val="20"/>
          <w:lang w:eastAsia="zh-CN"/>
        </w:rPr>
      </w:pPr>
    </w:p>
    <w:p w14:paraId="38174026" w14:textId="77777777" w:rsidR="000C0B66" w:rsidRPr="000C47F3" w:rsidRDefault="000C0B66" w:rsidP="008340A7">
      <w:pPr>
        <w:pStyle w:val="Tekstpodstawowy"/>
        <w:jc w:val="left"/>
        <w:rPr>
          <w:rFonts w:eastAsia="SimSun"/>
          <w:sz w:val="20"/>
          <w:lang w:eastAsia="zh-CN"/>
        </w:rPr>
      </w:pPr>
    </w:p>
    <w:p w14:paraId="6F04CF76" w14:textId="77777777" w:rsidR="000C0B66" w:rsidRPr="000C47F3" w:rsidRDefault="000C0B66" w:rsidP="008340A7">
      <w:pPr>
        <w:pStyle w:val="Tekstpodstawowy"/>
        <w:jc w:val="left"/>
        <w:rPr>
          <w:rFonts w:eastAsia="SimSun"/>
          <w:sz w:val="20"/>
          <w:lang w:eastAsia="zh-CN"/>
        </w:rPr>
      </w:pPr>
    </w:p>
    <w:p w14:paraId="2697E405" w14:textId="77777777" w:rsidR="000C0B66" w:rsidRPr="000C47F3" w:rsidRDefault="000C0B66" w:rsidP="008340A7">
      <w:pPr>
        <w:pStyle w:val="Tekstpodstawowy"/>
        <w:jc w:val="left"/>
        <w:rPr>
          <w:rFonts w:eastAsia="SimSun"/>
          <w:sz w:val="20"/>
          <w:lang w:eastAsia="zh-CN"/>
        </w:rPr>
      </w:pPr>
    </w:p>
    <w:p w14:paraId="2C135AED" w14:textId="77777777" w:rsidR="002A3843" w:rsidRPr="000C47F3" w:rsidRDefault="002A3843" w:rsidP="008340A7">
      <w:pPr>
        <w:pStyle w:val="Tekstpodstawowy"/>
        <w:jc w:val="left"/>
        <w:rPr>
          <w:rFonts w:eastAsia="SimSun"/>
          <w:sz w:val="20"/>
          <w:lang w:eastAsia="zh-CN"/>
        </w:rPr>
      </w:pPr>
    </w:p>
    <w:p w14:paraId="7D93F808" w14:textId="77777777" w:rsidR="00441D43" w:rsidRPr="000C47F3" w:rsidRDefault="00441D43" w:rsidP="008340A7">
      <w:pPr>
        <w:pStyle w:val="Tekstpodstawowy"/>
        <w:jc w:val="left"/>
        <w:rPr>
          <w:rFonts w:eastAsia="SimSun"/>
          <w:sz w:val="20"/>
          <w:lang w:eastAsia="zh-CN"/>
        </w:rPr>
      </w:pPr>
    </w:p>
    <w:p w14:paraId="309F451E" w14:textId="77777777" w:rsidR="00087262" w:rsidRPr="000C47F3" w:rsidRDefault="00087262" w:rsidP="000A5B22">
      <w:pPr>
        <w:pStyle w:val="Tekstpodstawowy"/>
        <w:jc w:val="left"/>
        <w:rPr>
          <w:rFonts w:eastAsia="SimSun"/>
          <w:lang w:val="pl-PL" w:eastAsia="zh-CN"/>
        </w:rPr>
      </w:pPr>
      <w:bookmarkStart w:id="15" w:name="_Hlk50874988"/>
    </w:p>
    <w:p w14:paraId="692B4D43" w14:textId="77777777" w:rsidR="00087262" w:rsidRPr="000C47F3" w:rsidRDefault="00087262" w:rsidP="00087262">
      <w:pPr>
        <w:pStyle w:val="Tekstpodstawowy"/>
        <w:jc w:val="right"/>
        <w:rPr>
          <w:rFonts w:ascii="Open Sans" w:eastAsia="SimSun" w:hAnsi="Open Sans" w:cs="Open Sans"/>
          <w:i w:val="0"/>
          <w:iCs/>
          <w:kern w:val="2"/>
          <w:sz w:val="20"/>
          <w:u w:val="single"/>
        </w:rPr>
      </w:pPr>
      <w:r w:rsidRPr="000C47F3">
        <w:rPr>
          <w:rFonts w:ascii="Open Sans" w:eastAsia="SimSun" w:hAnsi="Open Sans" w:cs="Open Sans"/>
          <w:i w:val="0"/>
          <w:iCs/>
          <w:kern w:val="2"/>
          <w:sz w:val="20"/>
          <w:u w:val="single"/>
        </w:rPr>
        <w:lastRenderedPageBreak/>
        <w:t>Załącznik nr D/1 do Umowy</w:t>
      </w:r>
      <w:r w:rsidR="00DD16F2" w:rsidRPr="000C47F3">
        <w:rPr>
          <w:rFonts w:ascii="Open Sans" w:eastAsia="SimSun" w:hAnsi="Open Sans" w:cs="Open Sans"/>
          <w:i w:val="0"/>
          <w:iCs/>
          <w:kern w:val="2"/>
          <w:sz w:val="20"/>
          <w:u w:val="single"/>
        </w:rPr>
        <w:t>.</w:t>
      </w:r>
    </w:p>
    <w:tbl>
      <w:tblPr>
        <w:tblW w:w="108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9"/>
      </w:tblGrid>
      <w:tr w:rsidR="00135054" w:rsidRPr="000C47F3" w14:paraId="5A78ECD1" w14:textId="77777777" w:rsidTr="00ED29A7">
        <w:tc>
          <w:tcPr>
            <w:tcW w:w="10859" w:type="dxa"/>
            <w:shd w:val="clear" w:color="auto" w:fill="F2F2F2"/>
            <w:vAlign w:val="center"/>
          </w:tcPr>
          <w:p w14:paraId="3D3FFA7A" w14:textId="77777777" w:rsidR="00DD16F2" w:rsidRPr="000C47F3" w:rsidRDefault="00DD16F2"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Zadanie nr 1</w:t>
            </w:r>
            <w:r w:rsidRPr="000C47F3">
              <w:rPr>
                <w:rFonts w:ascii="Open Sans" w:hAnsi="Open Sans" w:cs="Open Sans"/>
                <w:b w:val="0"/>
                <w:bCs/>
                <w:i w:val="0"/>
                <w:iCs/>
                <w:sz w:val="24"/>
                <w:szCs w:val="24"/>
                <w:lang w:val="pl-PL"/>
              </w:rPr>
              <w:t xml:space="preserve"> CK</w:t>
            </w:r>
          </w:p>
        </w:tc>
      </w:tr>
    </w:tbl>
    <w:p w14:paraId="6C21E73D" w14:textId="77777777" w:rsidR="00DD16F2" w:rsidRPr="000C47F3" w:rsidRDefault="00DD16F2" w:rsidP="00087262">
      <w:pPr>
        <w:pStyle w:val="Tekstpodstawowy"/>
        <w:jc w:val="right"/>
        <w:rPr>
          <w:rFonts w:eastAsia="SimSun"/>
          <w:i w:val="0"/>
          <w:iCs/>
          <w:lang w:val="pl-PL" w:eastAsia="zh-CN"/>
        </w:rPr>
      </w:pPr>
    </w:p>
    <w:tbl>
      <w:tblPr>
        <w:tblW w:w="10320" w:type="dxa"/>
        <w:tblInd w:w="75" w:type="dxa"/>
        <w:tblCellMar>
          <w:left w:w="70" w:type="dxa"/>
          <w:right w:w="70" w:type="dxa"/>
        </w:tblCellMar>
        <w:tblLook w:val="04A0" w:firstRow="1" w:lastRow="0" w:firstColumn="1" w:lastColumn="0" w:noHBand="0" w:noVBand="1"/>
      </w:tblPr>
      <w:tblGrid>
        <w:gridCol w:w="3246"/>
        <w:gridCol w:w="3382"/>
        <w:gridCol w:w="631"/>
        <w:gridCol w:w="418"/>
        <w:gridCol w:w="686"/>
        <w:gridCol w:w="696"/>
        <w:gridCol w:w="1261"/>
      </w:tblGrid>
      <w:tr w:rsidR="000C47F3" w:rsidRPr="000C47F3" w14:paraId="7FDE549A" w14:textId="77777777" w:rsidTr="00456A7C">
        <w:trPr>
          <w:trHeight w:val="360"/>
        </w:trPr>
        <w:tc>
          <w:tcPr>
            <w:tcW w:w="1032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BB0FCC7" w14:textId="77777777" w:rsidR="00456A7C" w:rsidRPr="000C47F3" w:rsidRDefault="00456A7C" w:rsidP="00456A7C">
            <w:pPr>
              <w:spacing w:after="0" w:line="240" w:lineRule="auto"/>
              <w:jc w:val="center"/>
              <w:rPr>
                <w:rFonts w:ascii="Open Sans" w:eastAsia="Times New Roman" w:hAnsi="Open Sans" w:cs="Open Sans"/>
                <w:sz w:val="24"/>
                <w:szCs w:val="24"/>
                <w:lang w:eastAsia="pl-PL"/>
              </w:rPr>
            </w:pPr>
            <w:bookmarkStart w:id="16" w:name="_Hlk52163386"/>
            <w:bookmarkEnd w:id="15"/>
            <w:r w:rsidRPr="000C47F3">
              <w:rPr>
                <w:rFonts w:ascii="Open Sans" w:eastAsia="Times New Roman" w:hAnsi="Open Sans" w:cs="Open Sans"/>
                <w:sz w:val="24"/>
                <w:szCs w:val="24"/>
                <w:lang w:eastAsia="pl-PL"/>
              </w:rPr>
              <w:t>Sezon zimowy 2024/2025 - obowiązuje od 01.04.2024 roku</w:t>
            </w:r>
          </w:p>
        </w:tc>
      </w:tr>
      <w:tr w:rsidR="000C47F3" w:rsidRPr="000C47F3" w14:paraId="20F53B14" w14:textId="77777777" w:rsidTr="00456A7C">
        <w:trPr>
          <w:trHeight w:val="360"/>
        </w:trPr>
        <w:tc>
          <w:tcPr>
            <w:tcW w:w="66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6090F5" w14:textId="77777777" w:rsidR="00456A7C" w:rsidRPr="000C47F3" w:rsidRDefault="00456A7C" w:rsidP="00456A7C">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3655" w:type="dxa"/>
            <w:gridSpan w:val="5"/>
            <w:tcBorders>
              <w:top w:val="single" w:sz="4" w:space="0" w:color="auto"/>
              <w:left w:val="nil"/>
              <w:bottom w:val="single" w:sz="4" w:space="0" w:color="auto"/>
              <w:right w:val="single" w:sz="4" w:space="0" w:color="auto"/>
            </w:tcBorders>
            <w:shd w:val="clear" w:color="auto" w:fill="auto"/>
            <w:noWrap/>
            <w:vAlign w:val="center"/>
            <w:hideMark/>
          </w:tcPr>
          <w:p w14:paraId="06A5C7F8" w14:textId="77777777" w:rsidR="00456A7C" w:rsidRPr="000C47F3" w:rsidRDefault="00456A7C" w:rsidP="00456A7C">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1</w:t>
            </w:r>
          </w:p>
        </w:tc>
      </w:tr>
      <w:tr w:rsidR="000C47F3" w:rsidRPr="000C47F3" w14:paraId="5370D0B7" w14:textId="77777777" w:rsidTr="00456A7C">
        <w:trPr>
          <w:trHeight w:val="255"/>
        </w:trPr>
        <w:tc>
          <w:tcPr>
            <w:tcW w:w="3246"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AE83AC4"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41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A235C80"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631"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9A07888"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381"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C3CF80A"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686" w:type="dxa"/>
            <w:tcBorders>
              <w:top w:val="single" w:sz="4" w:space="0" w:color="auto"/>
              <w:left w:val="nil"/>
              <w:bottom w:val="single" w:sz="4" w:space="0" w:color="auto"/>
              <w:right w:val="single" w:sz="4" w:space="0" w:color="auto"/>
            </w:tcBorders>
            <w:shd w:val="clear" w:color="000000" w:fill="F2F2F2"/>
            <w:noWrap/>
            <w:vAlign w:val="center"/>
            <w:hideMark/>
          </w:tcPr>
          <w:p w14:paraId="6A044A35" w14:textId="77777777" w:rsidR="00456A7C" w:rsidRPr="000C47F3" w:rsidRDefault="00456A7C" w:rsidP="00456A7C">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696" w:type="dxa"/>
            <w:tcBorders>
              <w:top w:val="single" w:sz="4" w:space="0" w:color="auto"/>
              <w:left w:val="nil"/>
              <w:bottom w:val="single" w:sz="4" w:space="0" w:color="auto"/>
              <w:right w:val="single" w:sz="4" w:space="0" w:color="auto"/>
            </w:tcBorders>
            <w:shd w:val="clear" w:color="000000" w:fill="F2F2F2"/>
            <w:noWrap/>
            <w:vAlign w:val="center"/>
            <w:hideMark/>
          </w:tcPr>
          <w:p w14:paraId="419FC465" w14:textId="77777777" w:rsidR="00456A7C" w:rsidRPr="000C47F3" w:rsidRDefault="00456A7C" w:rsidP="00456A7C">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261" w:type="dxa"/>
            <w:tcBorders>
              <w:top w:val="single" w:sz="4" w:space="0" w:color="auto"/>
              <w:left w:val="nil"/>
              <w:bottom w:val="single" w:sz="4" w:space="0" w:color="auto"/>
              <w:right w:val="single" w:sz="4" w:space="0" w:color="auto"/>
            </w:tcBorders>
            <w:shd w:val="clear" w:color="000000" w:fill="F2F2F2"/>
            <w:noWrap/>
            <w:vAlign w:val="center"/>
            <w:hideMark/>
          </w:tcPr>
          <w:p w14:paraId="293E3B2C" w14:textId="77777777" w:rsidR="00456A7C" w:rsidRPr="000C47F3" w:rsidRDefault="00456A7C" w:rsidP="00456A7C">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09FC7589" w14:textId="77777777" w:rsidTr="00456A7C">
        <w:trPr>
          <w:trHeight w:val="180"/>
        </w:trPr>
        <w:tc>
          <w:tcPr>
            <w:tcW w:w="3246" w:type="dxa"/>
            <w:vMerge/>
            <w:tcBorders>
              <w:top w:val="single" w:sz="4" w:space="0" w:color="auto"/>
              <w:left w:val="single" w:sz="4" w:space="0" w:color="auto"/>
              <w:bottom w:val="single" w:sz="4" w:space="0" w:color="auto"/>
              <w:right w:val="single" w:sz="4" w:space="0" w:color="auto"/>
            </w:tcBorders>
            <w:vAlign w:val="center"/>
            <w:hideMark/>
          </w:tcPr>
          <w:p w14:paraId="2A03CC22"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6EBAEB0C"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631" w:type="dxa"/>
            <w:vMerge/>
            <w:tcBorders>
              <w:top w:val="single" w:sz="4" w:space="0" w:color="auto"/>
              <w:left w:val="single" w:sz="4" w:space="0" w:color="auto"/>
              <w:bottom w:val="single" w:sz="4" w:space="0" w:color="auto"/>
              <w:right w:val="single" w:sz="4" w:space="0" w:color="auto"/>
            </w:tcBorders>
            <w:vAlign w:val="center"/>
            <w:hideMark/>
          </w:tcPr>
          <w:p w14:paraId="13D81C21"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381" w:type="dxa"/>
            <w:vMerge/>
            <w:tcBorders>
              <w:top w:val="single" w:sz="4" w:space="0" w:color="auto"/>
              <w:left w:val="single" w:sz="4" w:space="0" w:color="auto"/>
              <w:bottom w:val="single" w:sz="4" w:space="0" w:color="auto"/>
              <w:right w:val="single" w:sz="4" w:space="0" w:color="auto"/>
            </w:tcBorders>
            <w:vAlign w:val="center"/>
            <w:hideMark/>
          </w:tcPr>
          <w:p w14:paraId="64BBDFB3"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2643"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1681BB55" w14:textId="77777777" w:rsidR="00456A7C" w:rsidRPr="000C47F3" w:rsidRDefault="00456A7C" w:rsidP="00456A7C">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7D4438C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5D17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CB109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28-28a i 30-30a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ED7EC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C94CA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31E6C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13775D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7B1061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33D01A1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458D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210B2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58E72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4BE3E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15E66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D96471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381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932902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02337BD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648A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79E66D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Cmentarz</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2DC32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479F9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65D65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808D36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5A2D0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3862F58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29A9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69117C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Cmentarz</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74B03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3DFC4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A8F00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B13EE6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6ADE62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422D73F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21EF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01A212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Cmentarz nowy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575A2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CD821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A8BF4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6252C1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B19A7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46CF439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7399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9F9A57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Cmentarz nowy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94E460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AE1A5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DA0B8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9DF5D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902AD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1D2B845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09FD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DE1E1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Cmentarz stary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D8E8A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05E0D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32EAA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057E1E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68165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78D6C24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357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CED7FC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Cmentarz stary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E4BFC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415AF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EF2E0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6A9212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168B4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57F0CC8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6FF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5E0A02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Kretominska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56BF5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9A485E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7B2DA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379D37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3B23D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43D3BBE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228C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E4287A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Wilkowo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95AB7B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847654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6049D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A1AE90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56A8D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1BBAE34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B671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80F2B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Wilkowo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90122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8BD9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F28AA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60F1B9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CA25C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4C65A7F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D688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68F6E5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Zajezdnia MZK</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789BA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9C5B7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123E0E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76F5C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6BF85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1ADE6F2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91ED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451313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Solidarności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9D8ED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229C84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7F5C8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B0691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6000C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66D3907C"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46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2AF1E3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Samochodówka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327E3C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C5A060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4A753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2329ED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B05567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3143100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AE32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2C91D8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87F37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374F0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82EC0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4A3380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4A9CDA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291EDAF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9C0E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AFAC6F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Strażackiej wzdłuż kwiaciarni i pawilonów i dookoła parkingu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1AF08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2D8C3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0C049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371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BD1B58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72DF5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37E039C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367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6734D5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Kamieniarskiej do końca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06BD3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3A5A8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536CB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2 118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22C76F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EDC63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04574BE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62D1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DCC86F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Solidarności  do granic ze ścieżką</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A63D4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2ED793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B4F43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9 061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AEB40D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E2248F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651210A2"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6F0A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Gnieźnieńska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94AD81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 bez rond i skrzyżowań)</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7509E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AD505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93835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C6799F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D8AE8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5B2A5733" w14:textId="77777777" w:rsidTr="00456A7C">
        <w:trPr>
          <w:trHeight w:val="203"/>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502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 po obu stronach przy skrzyżowaniu z ul. Manowską /Diamentowa-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E1FE86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92422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A3FB40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8EA88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87D985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54961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7FC7259C"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034D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 po obu stronach/Paderewskiego/Kamieniarska-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FD8ED5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chodniki+ścieżki rowerowe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016AB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0C03B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9C50F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7E36DC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F764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0D9A93B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AC37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Gnieźnieńska/4-Marca/Dobrzyckiego-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02A68F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 ścieżki rowerowe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6092A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8B497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3358FE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8DF6AB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E0DAC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348DCAB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1160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657599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Agrestowa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0140B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BFA04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192A8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25E05C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C0FC8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4416CFD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6212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6528CC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Kretominska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7EF0C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8BF67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1EF09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A5E85B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73C01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6544DA4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0ED0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201478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Kościelna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62121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0145B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7F90DE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897D47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3BF19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6C611ED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74A7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46F605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Agrestowa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FCF9F2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B1A7C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22DF8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89B7AB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FBE8E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6D820C35"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8739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4A8750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18a do 20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D9F48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2BA47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F47B3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CCA82A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00291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345D4EF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B519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0156C3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od.ul.Koszalińskiej do nr 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0E53E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59A35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80F91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54</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84FCD6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886BF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791249A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C08E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4DDE98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przystanku do nr 15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05473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2D81E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81AB4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3844E0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5B197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5ED8F75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0BA4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A160BC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Ul.Bocznej do nr 31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ACECC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A75F0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98E9A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ECCAC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CFA06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15E8903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62C2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027F88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41/1 do ul. Aroniowej (nr 80)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8764D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D8CD3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E9166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B1794A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2AD85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63D602FF"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177B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Solidarności ul. Krakusa i Wandy Gnieźnieńska/Połczyńska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B8A198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wszystkie chodniki i ścieżki rowerowe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C02CB9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248BD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BA4C9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BC91C7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D5653B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12A4198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DCB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Barlickiego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1C6F9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95ADE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E15C41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41165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26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A7483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2F2AB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0A6F7D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3F9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Barlickiego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82E08B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910D6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5F949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7826F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20514F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8019B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A4C027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F38C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Barlickiego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BB1977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70D65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7EA5C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4E0A8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270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9B4215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E6F98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3509ECD"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754B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Barlickiego 18-24, Wróblewskiego 7-27, Drzymały 11</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148CC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0D5D3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62921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30280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3 191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1F65C1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338C0F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8C66CD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8DF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Drzymały</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EDC282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przy Manhattanie</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EFD5F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952CF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8DF754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FA403E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236BB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0CADDB2"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937C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Drzymały</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6EEEEA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Połtawskiej do Kaszubskiej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745FF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370E0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C6775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15B1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341078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1C1D3F7"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7E81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Drzymały</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17F461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Połtawskiej do Barlickiego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AB1DA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41BD00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A09BD4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2AFCB2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D124A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5DD17B2"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D8A1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AD85D2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5-13 teren</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97A096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9C811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B52893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663F3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59525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664F070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E2C14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Kaszubska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F1DDB2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29-31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76CFB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AECB3E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5BF8F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0EB13A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282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55E1B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C73189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E717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AE494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E17BB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F71E3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F210D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201212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06276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54F641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42FF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83073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5C0DB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2A1366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DB1DB3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B33FB9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293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446A5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D571E4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FE30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 13-19</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9757C7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pieszo-jezdny od Kaszubskiej 19 do Biedronki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B35349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32FE1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EEB82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BFB85B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B46271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0E5FC3C" w14:textId="77777777" w:rsidTr="00456A7C">
        <w:trPr>
          <w:trHeight w:val="46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1AA7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 18-24, Drzymały 18, Dzieci wrzesińskich 21-27</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66475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6F543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A34CD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6B7D7B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5DC047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4A31E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CA6A00C"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A3BA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 6-8-10 / Dzieci Wrzesińskich 11-13</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D9E3A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A4848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21B75A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27D7A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2E26DF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420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3A283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65D72181"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6B7A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Kaszubska- Dzieci Wrzesińskich</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CD0BD4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między Kaszubską 10-12 i Dzieci Wrzesińskich 13-17 między pawilonami handlowymi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EFA932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DEB2B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1E76DC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66A325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31B354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56EDFA42"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2D4DB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Mariańska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A0B6F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3BB8B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CE5F2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C885A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5F8422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00F52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AD43B05"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6A8D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Mariańska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EA82B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495EC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69D0D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21844D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816DCA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01CC5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4275C7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9058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Mariańska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8852C2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Konstytucji 3 Maja do nr 2 wzdłuż terenów zielonych</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7FB01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3707E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DACA25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2DD5E7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17DDA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517449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4227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Mariańska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07A2C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A0F05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D5A0B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27EC4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441E4D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EF3AB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35A89A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F361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Mariańska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4BBC7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2E293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94D39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29655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C5FA77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A8D0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6B7CDF9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F17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Mariańska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21EB2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EB8C0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0C791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31CBFC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33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0F652F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4D8C7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BB72C7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B9EC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Mariańska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D26B4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0E655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F71D8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D8188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D6A2F3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DA2056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60D05BFC"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2CE5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Mariańska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121CC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AFF5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157671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11B49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36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EE66E0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916F5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54DA2D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5B2E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Mariańska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C8D38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0B8FA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35F33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63B11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31FFD8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D4D9B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E1C26DE"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CCF1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Mariańska 20-24 Drzymały 1-3, Harcerska 25- 23,</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F51C6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F3437F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15449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98B68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4297D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1 265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6AFB7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61C5E20"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BBF7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Mariańska 4-16, Mariańska 6 oficyna Harcerska 9-17</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2BCB6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4-16 chodnik i 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CBDEBB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D0938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5BD25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467164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2 100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1CD90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167AC1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3C0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D19384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B906B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E85B0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9C2D57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283997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DA300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607F6E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1C1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2BB62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9C151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85533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7AF09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11B520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027E84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3D0709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75AB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B80598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5F66B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98F8B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2E57C3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DA2D3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5060A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5A07FA7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BF38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43B1F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B350D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D4A4B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6426C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D3E790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0B710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2E6F6B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1835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3B8C3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22DFB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90A9B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7063F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5B3DD6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0406E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76C9D4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4120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883F2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8ECAB3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A702A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C0A17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A41EBF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E0596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CA5AAD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B47C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35E39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0C5161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3EC81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32C8C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29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F170D0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25B89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25751D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6C7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6C8C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04727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4CC98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8078A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464335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31331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0C122D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C143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DCFDA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9ECB8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98044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8C837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31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3FC7B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82724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468450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2848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A82CA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692A40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2AB29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B70BE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F41555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874658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9ECA05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D454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6C8B5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CF2511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71E73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63DA37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36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5B4C18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27051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907133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A3AD5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E16A1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537D4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9E4F86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01A98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75593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AFCFC5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9471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AAA73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810D2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86179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E7517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D049A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4A1B7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64668D4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9318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C9EE4E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6C08D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408B1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C8841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257F8D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3F18A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1C89FCA"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6AD1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Wróblewskiego 4, 6, 12, 22, 24, Mariańska 11, 19, 21, 23</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B6BCA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15522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A23A1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3EF06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3C9B6B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C7439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097866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6D26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2E2F1A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75DF9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B4113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AA66B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D74FA7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BB958F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64DDC6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BE28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2FD347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6D2E17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31FA4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FE3D9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31F28C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D6D547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077AFE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C40F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5261C3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płatnego parkingu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216A4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9A380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096A0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D9922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6BA34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3B726E4"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2E0E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9B683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parku (od skarpy do ronda)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5FA05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3C08B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CAB73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486FD1B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4CCE6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19D2CE5"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BD23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1 Maja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19C7C9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Wyszyńskiego do Krzywoustego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B63B8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BB50F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C290D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DE7FFE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8500A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8CF0A47" w14:textId="77777777" w:rsidTr="00456A7C">
        <w:trPr>
          <w:trHeight w:val="42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0272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Maja 9-11, Słowackiego 8-10, Andersa 2-6</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D7BEF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698ED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3ECDF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13CF2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451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A3CE71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D7B28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6BAAF62" w14:textId="77777777" w:rsidTr="00456A7C">
        <w:trPr>
          <w:trHeight w:val="42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A1EF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Bogusława  II 39, Zawiszy Czarnego, garaże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A127C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garaże</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24644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CAD97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AAABD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339DB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DB2FD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D6CEA92"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7452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Bogusława II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D53C6A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Podgrodzia do Marii Ludwiki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1F8A9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79E39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E1BD9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D7845C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A1908A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A00FBF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FB3F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Bogusława II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657C4C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Pałacu Ślubów do numeru 15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025BD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2E84B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4AE56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F3443A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313CF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33DAF2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0340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Bogusława II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86830C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Podgrodzia do Marii Ludwiki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0242C6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6C7D9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C017F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092544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8B783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91F9A18" w14:textId="77777777" w:rsidTr="00456A7C">
        <w:trPr>
          <w:trHeight w:val="67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6549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Bogusława II 26, 28, Marii Ludwiki 1-5, Ks. Anastazji 9-13, Zawiszy Czarnego 12-14</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697CA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846853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47093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DE2E1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734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3F6EC9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344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2DFA7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2556BA8" w14:textId="77777777" w:rsidTr="00456A7C">
        <w:trPr>
          <w:trHeight w:val="67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7306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Chrobrego 6, 8, 12, 14, 18, 20/Krzywoustego 10-18 – od 01.09.2018 r.</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DB8EDA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A81303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924DD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64967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9192A8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5809E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319A4E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FE71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Dąbrówki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7206B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1CD4A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A4F4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23928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5D9CDF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FBF25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1C7507A"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808B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Dąbrówki 2-4, K. Wielkiego 2-4, Bogusława II 3-3b, Zwycięstwa 41-43</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FD2087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79B0C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2422E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FEE77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A7C987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374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8F107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744BC6C"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70BB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Domina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A3982E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Wyszyńskiego do Krzywoustego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B60022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D3F86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9132C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FB04DD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9A698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24EB14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D41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Domina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8BEADB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Krzywoustego do Wyszyńkiego wzdłuż płatnych parkingów</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61B2C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B8D077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C634E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8D2AC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5289E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57F05BC"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52C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4BA497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Park Książąt Pomorskich „A” mostek drewniany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9A06F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ACF7C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4E1DC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7D75AA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BBE7AE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07EDF1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BA7C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B307D1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Zwycięstwa do Asnyka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E3CE3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0F486E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FE72A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87</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24307A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08A9B9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616CA4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178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Grodzka do garaży</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0AF3BF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D9C51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0EA46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69CEE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D76D76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33367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075AA4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0C4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0953F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7-11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8AC57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6B15A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CDE05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C91A1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9E4FA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FF03E7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1C3D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D93512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79DC9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4F7A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326A2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C30148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B90E0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67AD4A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9631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D7AB5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79D7A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F7FB1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0C76C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DABC7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206B5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7C043F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D7C9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EE25A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20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CB19E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52D3D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3A6F9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7CD856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1 100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284B2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94F885C"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C63C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E8C9C3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wzdłuż parkingu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352AC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5C0AE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BF8289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6A3AC58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BB7E8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1836AA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EE85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19457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13 do Spółdzielczej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2E51A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A33CD6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05C6B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492CBB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E9DA9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11B287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E640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Grunwaldzka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C711E1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Kowala na zakręcie do numeru 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A9C2A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40DC7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FAFE7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A547A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5FE8A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DF6771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BAB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Grunwaldzka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121300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 chodnik dojście do schodów</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13BEF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350418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8EF87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82E2C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E5D57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09DAC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3F73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Grunwaldzka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16FB97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schody między Zwycięstwa a budynkiem nr 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62BFF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0FC4E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A6485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D586F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4B26C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04BA27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CDF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60065B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84BBC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C9241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1F3CA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0A356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53228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5ACF8D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524E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A8584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F2FF0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D1A252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F0F323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159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505352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3D3F6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21CB7D2"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31D9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922AF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2C3E5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0586B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B2F1B6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93A627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65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FE0E7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512E4D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4A2D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CA9059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18 do KEN</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B48AE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E5F12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05D45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5369B7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F7F2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BC22FB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2F2C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D88F69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Harcerskiej do KEN wokół trawnika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A67E1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E45E0E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9D2CF1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75FB43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D92974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98964E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D972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8BE5C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Konstytucji 3 Maja do nr 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2FA78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DDC817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F6048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BBC5B9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4130A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D49859D"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0879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Harcerska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48DD8E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początku nr 9 do nr 17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0C739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5F817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9B4748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261</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2AE61DA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90C70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433266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7A9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Harcerska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D509E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wysepki przy skrzyżowaniu z KEN</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8D9AB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1A3EE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90044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A551EC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E8A21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704C7C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60D0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Kazimierza Wielkiego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53E68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Dąbrówki do Zawiszy Czarnego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63D22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27242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47B94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3ED099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7962B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9AE0FB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00AB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Kazimierza Wielkiego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E589D0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schodów Hosso do Straży Pożarnej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8DAB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DFD0F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044E8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73</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E8B75D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7357A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AF7DCB3"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D8CC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Kazimierza Wielkiego 6-8, Zawiszy Czarnego 15-17, Bogusława II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82FDD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F48E5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A8DD1C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DB4DF7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242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EED7F9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843C5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FA016E8"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A9D4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Kazimierza Wielkiego, Marii Ludwiki, Mickiewicza, Grodzka, Asnyka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AD0E6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przy murach obronnych, od Kazimierza Wielkiego do Grodzkiej za kotłownią</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B34A0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CFCF7D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FBC70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4 107</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B4270A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EE984F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E33045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BAE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Komisji Edukacji Narodowej</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E78C3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4-6 tereny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9F61DC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1E051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59AD44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67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FCF81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6971C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76D411"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572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Komisji Edukacji Narodowej</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72E029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wokół skweru przy skrzyżowaniu z Harcerską</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B26B7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766C00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BE133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312</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597995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87931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50D8815"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25BE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Krzywoustego- Połtawska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67D857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przy szkole i parkingu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74FA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ABD87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4064E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169</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101E86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13C65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D161149"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A5F2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Ks. Anastazji 1-7, Dąbrówki 3, Zawiszy Czarnego 13, Bogusława II 16-24</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B9126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A8378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0A851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448C9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779F7B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D2199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554C21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1DF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Księżnej Anastazji 6 - Młyńska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714BEB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na szczycie ratusza w kierunku parkingu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1E4CE7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1D090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94D1A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E0F74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1F73F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86198B0"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718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Laskonogiego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873AF1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wszystkie miejsca z ulicą włącznie</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90FBB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B960A6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61B02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1 108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54AB2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D9BAD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66FAF5E"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B7A8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Laskonogiego 1-5, Zwycięstwa 74-80, 1 Maja 2-10</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60901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298325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3CFAB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0E829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591FEC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1 802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CE8B4E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D2CBE1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7999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Legnicka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9BD0E9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nr 16 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4E5F9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59C79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EF46BE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1DBCA5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7EE54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516A7F2"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561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Legnicka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FF69FB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Połczyńskiej do Modrzejewskiej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35AB7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A4553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0A7AF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363</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C0755D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07434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6F67D8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5BE7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Legnicka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D9978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targowiska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795FE6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04D03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58F99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108BDA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7605D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114C04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B8F5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Mireckiego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CF800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wzdłuż parku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14102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5FFC51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039B30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09667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516A7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9307110" w14:textId="77777777" w:rsidTr="00456A7C">
        <w:trPr>
          <w:trHeight w:val="43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109A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27B5B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Miejski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1697A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69E93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C7BF3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A479AE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80EC1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47C777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6E3F9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A8B4AD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Kilińskiego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CC30E0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1FDAF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C45B1D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C415E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58899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C6DF51C"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0B0A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Młyńska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384EF7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Tuńczyk: chodnik – ciągnik (370)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DE4C1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D717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5A50D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370    </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67F975B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8269D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310857C"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0EDF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Okrzei - Dworcowa 9</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E96F34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prawy od Zwycięstwa na szczycie posesji 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000BC7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74C20B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E8FD8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F6D018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3DFFD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2027E3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DDDB0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Plac Gwiaździsty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927CA5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parking</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68989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56DBC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DE2D7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307</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275EA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0A9ED5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046D9ED"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FED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Plac Gwiaździsty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C23F29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parking przy ul. Modrzejewskiej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A1F54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EECB5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9EBE11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931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925F52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03AF1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FB6A952" w14:textId="77777777" w:rsidTr="00456A7C">
        <w:trPr>
          <w:trHeight w:val="48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E9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Gwiaździsty 3-7, Szpitalna 1</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A8AB1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5C944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547C0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CA20A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F82548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680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5F128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C0BD689"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A83D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Gwiaździsty z rondem</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5F0627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do Modrzejewskiej wzdłuż parkingu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1FD37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A3EA1C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FD0C9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7CFF40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FD226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174DA6F" w14:textId="77777777" w:rsidTr="00456A7C">
        <w:trPr>
          <w:trHeight w:val="43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2169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9A84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3E7E77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2A821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712EC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C126BA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169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9B8CB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B29DDA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C8DC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0088A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2C1A8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A6EC6E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6D1A8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443618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80176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336CED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98BF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4EB47F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Gazownia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134A24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4253F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A9BD9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01B06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3DA27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6E47AF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B3F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CB26F7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Gazownia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46C42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83E954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3F20B5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7AA62D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E9FE3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ABD4E2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EB35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44402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prawy od ulicy do Fregaty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01646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18F4E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1B4B4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C8EEF9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28A9D3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5E4690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AD5A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C92373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Grunwaldzkiej do Młyńskiej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05CF5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943E6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CEFA2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621</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03A2A6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27A38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4E5DA5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D027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Podgrodzie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073499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Dąbrowskiego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1DA39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BDA37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D913E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82851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DCDA2A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242AD3E"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687E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Podgrodzie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CC9C27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Spółdzielczej do nr 3</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33696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0372C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FAEFE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576180F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29E69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63AD068"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CF78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Podgrodzie 1</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DB0748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alejka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573E0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97566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7F0D3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892    </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4CF6D74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4AE1A7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6394F9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9D29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5F0B6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E890B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A8827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46D5B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1 462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2682C4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1787B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A2B502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FDE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8E766E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0638A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5BBAD6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BF79DC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56CF4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FE4DE2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6CF6C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E43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A72B1E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D209E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767A0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D8875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717704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93BF68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D72335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4EFF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EB59F6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muzeum</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8B03A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BB6DC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1287B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909E0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F7BF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1978E4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8E9D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99F0D3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muzeum</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5CB78A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9E0B84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D0A16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720E5A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41696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AB343C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9157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EF9B63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Targowisko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CCF83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0057E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DC1C03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CF701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F6D7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F2B109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BA80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DA99E4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Targowisko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F2A21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E5AA4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6635E8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D2EA5A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195E97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258E6D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842D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D98997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Działkowej do końca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243DA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0168E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C76D1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4 343</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54FF17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6EE63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D4934B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DB3C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805DC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Lecha Żyły do ronda Solidarności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3EA63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1F4A5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18606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895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DB8AA8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072C05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38E05E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79D3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3D7B0F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Lecha Żyły do ronda Solidarności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4AD71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CDA31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9A5B5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895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53D3A1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8EA67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EBD5891"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64CA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D38AB8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Solidarności do Sarzyńskiej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218CD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CA006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2312E2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3 330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33C36B0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AEE9B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F01601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B9F6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Połczyńska 22- 24 - Szeroka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01ED50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Połczyńskiej 22 do Szerokiej 15</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9DF90F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0C90D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C1203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522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A16418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2DC78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DCAF5F9"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0654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Połtawska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FCAA95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parking od Zwycięstwa do Drzymały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CD03A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B6B2C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9A44A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ED5E59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ED5091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4CCC12A"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B2EE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Połtawska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552CE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chodnik przy schodach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4B882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5713D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45371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031C60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0868C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93D0916"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B64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Połtawska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BEDCF4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wzdłuż parkingu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D352D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C142B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CD051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EE0BB1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E7713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998196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2592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Połtawska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A72DD92" w14:textId="77777777" w:rsidR="00456A7C" w:rsidRPr="000C47F3" w:rsidRDefault="00456A7C" w:rsidP="00FA0D92">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Zwycięstwa do </w:t>
            </w:r>
            <w:r w:rsidR="00C50491" w:rsidRPr="000C47F3">
              <w:rPr>
                <w:rFonts w:ascii="Open Sans" w:eastAsia="Times New Roman" w:hAnsi="Open Sans" w:cs="Open Sans"/>
                <w:sz w:val="14"/>
                <w:szCs w:val="14"/>
                <w:lang w:eastAsia="pl-PL"/>
              </w:rPr>
              <w:t>Saturna wzdłu</w:t>
            </w:r>
            <w:r w:rsidR="00FA0D92" w:rsidRPr="000C47F3">
              <w:rPr>
                <w:rFonts w:ascii="Open Sans" w:eastAsia="Times New Roman" w:hAnsi="Open Sans" w:cs="Open Sans"/>
                <w:sz w:val="14"/>
                <w:szCs w:val="14"/>
                <w:lang w:eastAsia="pl-PL"/>
              </w:rPr>
              <w:t xml:space="preserve">ż </w:t>
            </w:r>
            <w:r w:rsidRPr="000C47F3">
              <w:rPr>
                <w:rFonts w:ascii="Open Sans" w:eastAsia="Times New Roman" w:hAnsi="Open Sans" w:cs="Open Sans"/>
                <w:sz w:val="14"/>
                <w:szCs w:val="14"/>
                <w:lang w:eastAsia="pl-PL"/>
              </w:rPr>
              <w:t>skweru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3AB10E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4B4C9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6B58E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E24042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6C0B2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861E4F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317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Połtawska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66636A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płotu tzw. parkingu i przejścia do Krzywoustego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A4AEA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719B20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FD0C0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67C241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38109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E1A0CF1"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9123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Połtawska 6 - 8</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15BF2C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między pawilonami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F7DF5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E2F64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B229B0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550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9A2AB2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08D76F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058A38E"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F554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Połtawska 7, Krzywoustego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226D1C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64A31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75FD1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1F9A79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19E213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758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A6E30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73D13F9"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7714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E1274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wzdłuż budynku 9-13 (od Dąbrówki do Zwycięstwa - nr 3 legenda)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508A7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7FC8A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E6AF9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525    </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08EE7A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FD3B1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0384855"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40AC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08E4D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pod zadaszeniem z opaską przy ulicy (nr 2 , 7 - legenda)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E41410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869B07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9A2D0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669</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362B0B8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C652B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E50D89E"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BACC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E61696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przejście przez środek placu (nr 1 - legenda)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A1647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3C0D4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7B3B9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1 400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14DF027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A6F63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B11579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2F24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6654F3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wzdłuż Dąbrówki przy parkingu - nr 4 legenda)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79C6D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72B8C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3CBD19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D8A25D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7DB81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F175ED4"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B36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D56AC2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ratusza ze schodami (nr 5 - legenda)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116A1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C4206D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C0CDF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690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44DC0B0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89F37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3BD44AC"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DB6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 i Dąbrówki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37F2F4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UM do Księżnej Anastazji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145DC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01BE6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959A7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47</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F896B2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5E094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039354B"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063E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 i Dąbrówki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D05AAE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Parkingi i płatne miejsca postojowe: od Księżnej Anastazji wzdłuż Dąbrówki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D7B12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579E3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01588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517566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B59D47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EBCAF6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E6A7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Skłodowskiej – Curie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D0655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Modrzejewskiej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71D4B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9E0E5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3D9301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E15B17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14568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F7DE238"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0A6B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Skłodowskiej Curie</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92917E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ul. Połczyńskiej do ul. Modrzejewskiej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8867C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A5DE3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EEA15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534836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AA10D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54964B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50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Szpitalna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F99014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posesji nr 1</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BD35D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6B248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0A19B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2CEC29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10C05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F26D588"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9CFA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Szpitalna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C90B17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Placu Gwiaździstego do Szpitalnej 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5F4A3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528C9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8C598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113</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F7AF7A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B7C6B2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40ABC8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ACEF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Wyszyńskiego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842F70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parkingu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C0AC5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4409A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D64C3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DBDCEF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5BAA2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8A254A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EE52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Wyszyńskiego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9DAC54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1 Maja do Chrobrego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58CF8E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DA771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BB61E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348</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4C5F37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91A7F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EDFA75B"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5E42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Zwyciestwa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F5E9E6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            ( bez rond i skrzyżowań)</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BF0E2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326F6C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8D4D5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80F80B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5C9EE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06DDE8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41CD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72075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Clausiusa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29176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18155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9A9E8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6571ED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74796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E3C993D"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F623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D6700F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Clausiusa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39DC8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71506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CB2662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3068A5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CF501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B0F5B29" w14:textId="77777777" w:rsidTr="00456A7C">
        <w:trPr>
          <w:trHeight w:val="46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F6F2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1E9367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PKS</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ADC40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E9559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29E2F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98A1EB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2C9996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0E23CF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924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059508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D7244C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3C526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D662D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3E6758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B3810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C75DE1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89E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6EAE52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PKS</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C65A0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1CFC8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B3AA83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45310E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1BB609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32F3D4D"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70D8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52DC7D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Chrobrego do Laskonogiego – katedra</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858B1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D8D207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A22EF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582</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193DDC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54D57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572E6C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F925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5AE8FA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Kaszubskiej do Połtawskiej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4CA481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F3CAA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656C35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35968A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81053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2E6D3E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C404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50AB16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14 do Dzieci Wrzesińskich</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64536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84C9E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E786E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D3C2CC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88FE2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A65BD90"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B9F3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1F8664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20m wzdłuż zieleńca przed numerem 37</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177EB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08A2C5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FD47AE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57C7DB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3F072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11B257" w14:textId="77777777" w:rsidTr="00456A7C">
        <w:trPr>
          <w:trHeight w:val="27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6437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2F5D8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Armii Krajowej do Okrzei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C81BA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7E122F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307BA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260</w:t>
            </w:r>
          </w:p>
        </w:tc>
        <w:tc>
          <w:tcPr>
            <w:tcW w:w="696" w:type="dxa"/>
            <w:tcBorders>
              <w:top w:val="single" w:sz="4" w:space="0" w:color="auto"/>
              <w:left w:val="nil"/>
              <w:bottom w:val="single" w:sz="4" w:space="0" w:color="auto"/>
              <w:right w:val="single" w:sz="4" w:space="0" w:color="auto"/>
            </w:tcBorders>
            <w:shd w:val="clear" w:color="auto" w:fill="auto"/>
            <w:noWrap/>
            <w:vAlign w:val="bottom"/>
            <w:hideMark/>
          </w:tcPr>
          <w:p w14:paraId="0A782C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F521C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5A80D2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3823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1D6F37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nr19 do nr21b</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E47B9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0AF10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71575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D466BA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19CC1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38A7A0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E93B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945FD4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D120A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482885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599F6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E94735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01A7F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F8DE2E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9701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77CDBF4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Rynek Staromiejski</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B2FE4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77031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61863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0B1C46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EC8FC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7C23A82"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76F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C89529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Kaszubskiej do Połtawskiej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B32C0C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51A5C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F51C18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E79BC9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F45E7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FE1C52D"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B57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26AC39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wzdłuż Grunwaldzkiej </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4DF66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979B8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DA4F1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BCE0B6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A9777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1B55D8F"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61AA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949413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Rynku Staromiejskiego</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A5714C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79C4C2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C5B097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775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1B86626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0D7A23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EE11093"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05C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/Armii Krajowej/ Krakusa i Wandy </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B915A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2390F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021651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D4A9E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83</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2AA6CC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F1B8C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BB42450"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5CB9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na wys. 123 przy rondzie 100-lecia Odzyskania Niepodległości-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FA13BA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+ścieżka rowerowa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77B16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381028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EFEE9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46332D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CA39C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6FD6BF7"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1E56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na wys. 131 przy rondzie 100 lecia Odzyskania Niepodległości-</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D2B9B0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chodnik+ścieżka rowerowa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CE755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1BD6B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ACA9C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39DCFCB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DD6DD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B73EE79"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3E08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po obu stronach/Traugutta/4 Marca-</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3269C0A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 ścieżki rowerowe w pasie rozdziału ulic</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E0FF1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49E5B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2A33D10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205</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0E6334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A495C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A8405E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06B3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46D7C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7411B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7CF42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54041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D281F1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73DD7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2444314"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3778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26CBB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06002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E5EB5E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275B95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56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2953DE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118123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1E3FAC5"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E2C0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137D14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32-34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086EAF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2F1592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FF703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25A350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9B2228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6C8D943"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8545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0A67B8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14-16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4814C0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F27DB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1709D6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115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6F80B40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78866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9421BB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3918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5334F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44-46</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2C8917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22640E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7382F5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1FFEB1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1EA6C1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556A46F8" w14:textId="77777777" w:rsidTr="00456A7C">
        <w:trPr>
          <w:trHeight w:val="450"/>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EB03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622A512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wzdłuż Lidla i Mc Donalda, przy zatokach postojowych, po drugiej stronie od Dąbrowskiego wzdłuz płotu do parkingu</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C77D04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B7D49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072A4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091821A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DD0FC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A1A1978"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16D9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2845F7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36 do nr 44</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F2176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61DA01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0378B0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4814CAB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60B0CF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FDF05FB"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0037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56A18AE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pomiędzy nr 18 a nr 32 wzdłuż terenów zielonych</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0E59986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1E3795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556AA9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172</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77FFA3E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253F13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56227D57" w14:textId="77777777" w:rsidTr="00456A7C">
        <w:trPr>
          <w:trHeight w:val="255"/>
        </w:trPr>
        <w:tc>
          <w:tcPr>
            <w:tcW w:w="32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559A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Dąbrowskiego</w:t>
            </w:r>
          </w:p>
        </w:tc>
        <w:tc>
          <w:tcPr>
            <w:tcW w:w="3419" w:type="dxa"/>
            <w:tcBorders>
              <w:top w:val="single" w:sz="4" w:space="0" w:color="auto"/>
              <w:left w:val="nil"/>
              <w:bottom w:val="single" w:sz="4" w:space="0" w:color="auto"/>
              <w:right w:val="single" w:sz="4" w:space="0" w:color="auto"/>
            </w:tcBorders>
            <w:shd w:val="clear" w:color="auto" w:fill="auto"/>
            <w:vAlign w:val="center"/>
            <w:hideMark/>
          </w:tcPr>
          <w:p w14:paraId="447C619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46 do Strumykowej</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72B97B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381" w:type="dxa"/>
            <w:tcBorders>
              <w:top w:val="single" w:sz="4" w:space="0" w:color="auto"/>
              <w:left w:val="nil"/>
              <w:bottom w:val="single" w:sz="4" w:space="0" w:color="auto"/>
              <w:right w:val="single" w:sz="4" w:space="0" w:color="auto"/>
            </w:tcBorders>
            <w:shd w:val="clear" w:color="auto" w:fill="auto"/>
            <w:noWrap/>
            <w:vAlign w:val="center"/>
            <w:hideMark/>
          </w:tcPr>
          <w:p w14:paraId="50C8C7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686" w:type="dxa"/>
            <w:tcBorders>
              <w:top w:val="single" w:sz="4" w:space="0" w:color="auto"/>
              <w:left w:val="nil"/>
              <w:bottom w:val="single" w:sz="4" w:space="0" w:color="auto"/>
              <w:right w:val="single" w:sz="4" w:space="0" w:color="auto"/>
            </w:tcBorders>
            <w:shd w:val="clear" w:color="auto" w:fill="auto"/>
            <w:noWrap/>
            <w:vAlign w:val="center"/>
            <w:hideMark/>
          </w:tcPr>
          <w:p w14:paraId="418CD9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330</w:t>
            </w:r>
          </w:p>
        </w:tc>
        <w:tc>
          <w:tcPr>
            <w:tcW w:w="696" w:type="dxa"/>
            <w:tcBorders>
              <w:top w:val="single" w:sz="4" w:space="0" w:color="auto"/>
              <w:left w:val="nil"/>
              <w:bottom w:val="single" w:sz="4" w:space="0" w:color="auto"/>
              <w:right w:val="single" w:sz="4" w:space="0" w:color="auto"/>
            </w:tcBorders>
            <w:shd w:val="clear" w:color="auto" w:fill="auto"/>
            <w:noWrap/>
            <w:vAlign w:val="center"/>
            <w:hideMark/>
          </w:tcPr>
          <w:p w14:paraId="538C042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D8944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653ADB5" w14:textId="77777777" w:rsidTr="00456A7C">
        <w:trPr>
          <w:trHeight w:val="1110"/>
        </w:trPr>
        <w:tc>
          <w:tcPr>
            <w:tcW w:w="7677"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42F43E8" w14:textId="77777777" w:rsidR="00456A7C" w:rsidRPr="000C47F3" w:rsidRDefault="00456A7C" w:rsidP="00456A7C">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1</w:t>
            </w:r>
          </w:p>
        </w:tc>
        <w:tc>
          <w:tcPr>
            <w:tcW w:w="686"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244CD1D5"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58 891</w:t>
            </w:r>
          </w:p>
        </w:tc>
        <w:tc>
          <w:tcPr>
            <w:tcW w:w="696"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321A94D9"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15 275</w:t>
            </w:r>
          </w:p>
        </w:tc>
        <w:tc>
          <w:tcPr>
            <w:tcW w:w="1261"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40CD12B6"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586D9F86" w14:textId="77777777" w:rsidTr="00456A7C">
        <w:trPr>
          <w:trHeight w:val="480"/>
        </w:trPr>
        <w:tc>
          <w:tcPr>
            <w:tcW w:w="7677" w:type="dxa"/>
            <w:gridSpan w:val="4"/>
            <w:vMerge/>
            <w:tcBorders>
              <w:top w:val="single" w:sz="4" w:space="0" w:color="auto"/>
              <w:left w:val="single" w:sz="4" w:space="0" w:color="auto"/>
              <w:bottom w:val="single" w:sz="4" w:space="0" w:color="auto"/>
              <w:right w:val="single" w:sz="4" w:space="0" w:color="auto"/>
            </w:tcBorders>
            <w:vAlign w:val="center"/>
            <w:hideMark/>
          </w:tcPr>
          <w:p w14:paraId="233BA736" w14:textId="77777777" w:rsidR="00456A7C" w:rsidRPr="000C47F3" w:rsidRDefault="00456A7C" w:rsidP="00456A7C">
            <w:pPr>
              <w:spacing w:after="0" w:line="240" w:lineRule="auto"/>
              <w:jc w:val="center"/>
              <w:rPr>
                <w:rFonts w:ascii="Open Sans" w:eastAsia="Times New Roman" w:hAnsi="Open Sans" w:cs="Open Sans"/>
                <w:sz w:val="28"/>
                <w:szCs w:val="28"/>
                <w:lang w:eastAsia="pl-PL"/>
              </w:rPr>
            </w:pPr>
          </w:p>
        </w:tc>
        <w:tc>
          <w:tcPr>
            <w:tcW w:w="2643"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428A8DC5"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74 166</w:t>
            </w:r>
          </w:p>
        </w:tc>
      </w:tr>
    </w:tbl>
    <w:p w14:paraId="008DB32C" w14:textId="2F202F96" w:rsidR="00C90B9B" w:rsidRPr="000C47F3" w:rsidRDefault="00C90B9B" w:rsidP="00441D43">
      <w:pPr>
        <w:pStyle w:val="Tekstpodstawowy"/>
        <w:jc w:val="left"/>
        <w:rPr>
          <w:rFonts w:eastAsia="SimSun"/>
          <w:i w:val="0"/>
          <w:iCs/>
          <w:lang w:val="pl-PL" w:eastAsia="zh-CN"/>
        </w:rPr>
      </w:pPr>
    </w:p>
    <w:p w14:paraId="00CE6B3B" w14:textId="77777777" w:rsidR="00C90B9B" w:rsidRPr="000C47F3" w:rsidRDefault="00C90B9B">
      <w:pPr>
        <w:spacing w:after="0" w:line="240" w:lineRule="auto"/>
        <w:rPr>
          <w:rFonts w:ascii="Times New Roman" w:eastAsia="SimSun" w:hAnsi="Times New Roman"/>
          <w:b/>
          <w:iCs/>
          <w:sz w:val="28"/>
          <w:szCs w:val="20"/>
          <w:lang w:eastAsia="zh-CN"/>
        </w:rPr>
      </w:pPr>
      <w:r w:rsidRPr="000C47F3">
        <w:rPr>
          <w:rFonts w:eastAsia="SimSun"/>
          <w:i/>
          <w:iCs/>
          <w:lang w:eastAsia="zh-CN"/>
        </w:rPr>
        <w:br w:type="page"/>
      </w:r>
    </w:p>
    <w:p w14:paraId="18515C15" w14:textId="77777777" w:rsidR="00DD16F2" w:rsidRPr="000C47F3" w:rsidRDefault="00DD16F2" w:rsidP="00DD16F2">
      <w:pPr>
        <w:spacing w:after="0" w:line="256" w:lineRule="auto"/>
        <w:jc w:val="right"/>
        <w:rPr>
          <w:rFonts w:ascii="Open Sans" w:hAnsi="Open Sans" w:cs="Open Sans"/>
          <w:b/>
          <w:bCs/>
          <w:iCs/>
          <w:sz w:val="14"/>
          <w:szCs w:val="14"/>
        </w:rPr>
      </w:pPr>
      <w:r w:rsidRPr="000C47F3">
        <w:rPr>
          <w:rFonts w:ascii="Open Sans" w:eastAsia="SimSun" w:hAnsi="Open Sans" w:cs="Open Sans"/>
          <w:b/>
          <w:bCs/>
          <w:iCs/>
          <w:kern w:val="2"/>
          <w:sz w:val="20"/>
          <w:u w:val="single"/>
        </w:rPr>
        <w:lastRenderedPageBreak/>
        <w:t>Załącznik nr D/2 do Umowy</w:t>
      </w:r>
    </w:p>
    <w:tbl>
      <w:tblPr>
        <w:tblW w:w="109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4"/>
      </w:tblGrid>
      <w:tr w:rsidR="00135054" w:rsidRPr="000C47F3" w14:paraId="1A7664B6" w14:textId="77777777" w:rsidTr="00ED29A7">
        <w:tc>
          <w:tcPr>
            <w:tcW w:w="10954" w:type="dxa"/>
            <w:shd w:val="clear" w:color="auto" w:fill="F2F2F2"/>
          </w:tcPr>
          <w:p w14:paraId="04465D4F" w14:textId="77777777" w:rsidR="00DD16F2" w:rsidRPr="000C47F3" w:rsidRDefault="00DD16F2"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 xml:space="preserve">Zadanie nr </w:t>
            </w:r>
            <w:r w:rsidRPr="000C47F3">
              <w:rPr>
                <w:rFonts w:ascii="Open Sans" w:hAnsi="Open Sans" w:cs="Open Sans"/>
                <w:b w:val="0"/>
                <w:bCs/>
                <w:i w:val="0"/>
                <w:iCs/>
                <w:sz w:val="24"/>
                <w:szCs w:val="24"/>
                <w:lang w:val="pl-PL"/>
              </w:rPr>
              <w:t>2 CK</w:t>
            </w:r>
          </w:p>
        </w:tc>
      </w:tr>
    </w:tbl>
    <w:p w14:paraId="4B0258C2" w14:textId="77777777" w:rsidR="00456A7C" w:rsidRPr="000C47F3" w:rsidRDefault="00456A7C" w:rsidP="00456A7C">
      <w:pPr>
        <w:spacing w:after="0" w:line="240" w:lineRule="auto"/>
        <w:rPr>
          <w:rFonts w:ascii="Open Sans" w:eastAsia="SimSun" w:hAnsi="Open Sans" w:cs="Open Sans"/>
          <w:b/>
          <w:bCs/>
          <w:iCs/>
          <w:kern w:val="2"/>
          <w:sz w:val="20"/>
          <w:u w:val="single"/>
        </w:rPr>
      </w:pPr>
    </w:p>
    <w:tbl>
      <w:tblPr>
        <w:tblW w:w="10360" w:type="dxa"/>
        <w:tblInd w:w="75" w:type="dxa"/>
        <w:tblCellMar>
          <w:left w:w="70" w:type="dxa"/>
          <w:right w:w="70" w:type="dxa"/>
        </w:tblCellMar>
        <w:tblLook w:val="04A0" w:firstRow="1" w:lastRow="0" w:firstColumn="1" w:lastColumn="0" w:noHBand="0" w:noVBand="1"/>
      </w:tblPr>
      <w:tblGrid>
        <w:gridCol w:w="2487"/>
        <w:gridCol w:w="3761"/>
        <w:gridCol w:w="704"/>
        <w:gridCol w:w="425"/>
        <w:gridCol w:w="816"/>
        <w:gridCol w:w="866"/>
        <w:gridCol w:w="1301"/>
      </w:tblGrid>
      <w:tr w:rsidR="000C47F3" w:rsidRPr="000C47F3" w14:paraId="795052EC" w14:textId="77777777" w:rsidTr="00456A7C">
        <w:trPr>
          <w:trHeight w:val="360"/>
        </w:trPr>
        <w:tc>
          <w:tcPr>
            <w:tcW w:w="1036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413DE9F" w14:textId="77777777" w:rsidR="00456A7C" w:rsidRPr="000C47F3" w:rsidRDefault="00456A7C" w:rsidP="00456A7C">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0C47F3" w:rsidRPr="000C47F3" w14:paraId="78513BA7" w14:textId="77777777" w:rsidTr="00456A7C">
        <w:trPr>
          <w:trHeight w:val="360"/>
        </w:trPr>
        <w:tc>
          <w:tcPr>
            <w:tcW w:w="62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8A2DC9" w14:textId="77777777" w:rsidR="00456A7C" w:rsidRPr="000C47F3" w:rsidRDefault="00456A7C" w:rsidP="00456A7C">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4112" w:type="dxa"/>
            <w:gridSpan w:val="5"/>
            <w:tcBorders>
              <w:top w:val="single" w:sz="4" w:space="0" w:color="auto"/>
              <w:left w:val="nil"/>
              <w:bottom w:val="single" w:sz="4" w:space="0" w:color="auto"/>
              <w:right w:val="single" w:sz="4" w:space="0" w:color="auto"/>
            </w:tcBorders>
            <w:shd w:val="clear" w:color="auto" w:fill="auto"/>
            <w:noWrap/>
            <w:vAlign w:val="center"/>
            <w:hideMark/>
          </w:tcPr>
          <w:p w14:paraId="650B29D8" w14:textId="77777777" w:rsidR="00456A7C" w:rsidRPr="000C47F3" w:rsidRDefault="00456A7C" w:rsidP="00456A7C">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2</w:t>
            </w:r>
          </w:p>
        </w:tc>
      </w:tr>
      <w:tr w:rsidR="000C47F3" w:rsidRPr="000C47F3" w14:paraId="514C2762" w14:textId="77777777" w:rsidTr="0062731B">
        <w:trPr>
          <w:trHeight w:val="255"/>
        </w:trPr>
        <w:tc>
          <w:tcPr>
            <w:tcW w:w="248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F6A5CFE"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76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E7E68B3"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704"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2834823"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1732788" w14:textId="77777777" w:rsidR="00456A7C" w:rsidRPr="000C47F3" w:rsidRDefault="00456A7C" w:rsidP="00456A7C">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816" w:type="dxa"/>
            <w:tcBorders>
              <w:top w:val="single" w:sz="4" w:space="0" w:color="auto"/>
              <w:left w:val="nil"/>
              <w:bottom w:val="single" w:sz="4" w:space="0" w:color="auto"/>
              <w:right w:val="single" w:sz="4" w:space="0" w:color="auto"/>
            </w:tcBorders>
            <w:shd w:val="clear" w:color="000000" w:fill="F2F2F2"/>
            <w:noWrap/>
            <w:vAlign w:val="center"/>
            <w:hideMark/>
          </w:tcPr>
          <w:p w14:paraId="59C04474" w14:textId="77777777" w:rsidR="00456A7C" w:rsidRPr="000C47F3" w:rsidRDefault="00456A7C" w:rsidP="00456A7C">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866" w:type="dxa"/>
            <w:tcBorders>
              <w:top w:val="single" w:sz="4" w:space="0" w:color="auto"/>
              <w:left w:val="nil"/>
              <w:bottom w:val="single" w:sz="4" w:space="0" w:color="auto"/>
              <w:right w:val="single" w:sz="4" w:space="0" w:color="auto"/>
            </w:tcBorders>
            <w:shd w:val="clear" w:color="000000" w:fill="F2F2F2"/>
            <w:noWrap/>
            <w:vAlign w:val="center"/>
            <w:hideMark/>
          </w:tcPr>
          <w:p w14:paraId="400EEAE3" w14:textId="77777777" w:rsidR="00456A7C" w:rsidRPr="000C47F3" w:rsidRDefault="00456A7C" w:rsidP="00456A7C">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301" w:type="dxa"/>
            <w:tcBorders>
              <w:top w:val="single" w:sz="4" w:space="0" w:color="auto"/>
              <w:left w:val="nil"/>
              <w:bottom w:val="single" w:sz="4" w:space="0" w:color="auto"/>
              <w:right w:val="single" w:sz="4" w:space="0" w:color="auto"/>
            </w:tcBorders>
            <w:shd w:val="clear" w:color="000000" w:fill="F2F2F2"/>
            <w:noWrap/>
            <w:vAlign w:val="center"/>
            <w:hideMark/>
          </w:tcPr>
          <w:p w14:paraId="1755CAA7" w14:textId="77777777" w:rsidR="00456A7C" w:rsidRPr="000C47F3" w:rsidRDefault="00456A7C" w:rsidP="00456A7C">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2FCDBF3B" w14:textId="77777777" w:rsidTr="0062731B">
        <w:trPr>
          <w:trHeight w:val="255"/>
        </w:trPr>
        <w:tc>
          <w:tcPr>
            <w:tcW w:w="2487" w:type="dxa"/>
            <w:vMerge/>
            <w:tcBorders>
              <w:top w:val="single" w:sz="4" w:space="0" w:color="auto"/>
              <w:left w:val="single" w:sz="4" w:space="0" w:color="auto"/>
              <w:bottom w:val="single" w:sz="4" w:space="0" w:color="auto"/>
              <w:right w:val="single" w:sz="4" w:space="0" w:color="auto"/>
            </w:tcBorders>
            <w:vAlign w:val="center"/>
            <w:hideMark/>
          </w:tcPr>
          <w:p w14:paraId="718FB5B6"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3761" w:type="dxa"/>
            <w:vMerge/>
            <w:tcBorders>
              <w:top w:val="single" w:sz="4" w:space="0" w:color="auto"/>
              <w:left w:val="single" w:sz="4" w:space="0" w:color="auto"/>
              <w:bottom w:val="single" w:sz="4" w:space="0" w:color="auto"/>
              <w:right w:val="single" w:sz="4" w:space="0" w:color="auto"/>
            </w:tcBorders>
            <w:vAlign w:val="center"/>
            <w:hideMark/>
          </w:tcPr>
          <w:p w14:paraId="313B0286"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704" w:type="dxa"/>
            <w:vMerge/>
            <w:tcBorders>
              <w:top w:val="single" w:sz="4" w:space="0" w:color="auto"/>
              <w:left w:val="single" w:sz="4" w:space="0" w:color="auto"/>
              <w:bottom w:val="single" w:sz="4" w:space="0" w:color="auto"/>
              <w:right w:val="single" w:sz="4" w:space="0" w:color="auto"/>
            </w:tcBorders>
            <w:vAlign w:val="center"/>
            <w:hideMark/>
          </w:tcPr>
          <w:p w14:paraId="3FDCAED0"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102B3D21" w14:textId="77777777" w:rsidR="00456A7C" w:rsidRPr="000C47F3" w:rsidRDefault="00456A7C" w:rsidP="00456A7C">
            <w:pPr>
              <w:spacing w:after="0" w:line="240" w:lineRule="auto"/>
              <w:rPr>
                <w:rFonts w:ascii="Open Sans" w:eastAsia="Times New Roman" w:hAnsi="Open Sans" w:cs="Open Sans"/>
                <w:sz w:val="16"/>
                <w:szCs w:val="16"/>
                <w:lang w:eastAsia="pl-PL"/>
              </w:rPr>
            </w:pPr>
          </w:p>
        </w:tc>
        <w:tc>
          <w:tcPr>
            <w:tcW w:w="2983"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65D4CD1D" w14:textId="77777777" w:rsidR="00456A7C" w:rsidRPr="000C47F3" w:rsidRDefault="00456A7C" w:rsidP="00456A7C">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666B926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E114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95998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Książąt Pomorskich „B”: alejki od mostku do ul. Szpitalnej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D339A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FAFDF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92BD7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1F2A9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5700B3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C520801"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B52B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400977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Książąt Pomorskich „B”: alejki od ul. Andersa do ul. Stawisińskiego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5BF5C1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93BB5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2B3462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296A1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7BF98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0E9460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A0DA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6BB23F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droga z płytek za byłymi Zakładami Graficznymi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45FF2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FF674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CCE81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94E75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204E59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834EAA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112E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5AFDC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Bałtyk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6A707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E225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EB8041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125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480AA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72B6E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8D82AA0"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DE5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52D943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Książąt Pomorskich „B”: alejki od ul. Andersa do ul. I-go Maja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09C99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2B831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F55180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6 071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5E8787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0758E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59DF93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7E6A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689A8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24-26</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9FF25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C59F17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191C4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02CC4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449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0833B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1C366B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D92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E93B64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płotu Policji do końca parku (nr 16A)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3C55F4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5E4B5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22159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476D73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E2A246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843357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AE5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8F89DE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parku do Stawisińskiego (wzdłuż płatnych miejsc)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4CF177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7C300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EE6B1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1 165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32D57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D754E2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66738E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C8C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Andersa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33277F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Słowackiego do placu Wolności (wzdłuż płatnych miejsc)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23196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35FD1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DFCB6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2 583</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2E07A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8CFC9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6921C92" w14:textId="77777777" w:rsidTr="0062731B">
        <w:trPr>
          <w:trHeight w:val="39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F657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Andersa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0E454C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1 Maja do Słowackiego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29457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FF6CF8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A83DD5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FCEF2C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14386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90B04DD"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EEDB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Andersa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AD1ABA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Racławickiej do Stawisińskiego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8B294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5FB08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A7FE1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70CB7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DF3B24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470DF1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67F8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Asnyka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81757C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płatnych parkingów od ul. Młyńskiej do ul. Mickiewicza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29033A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11B7C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68D59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7AB3F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FABFF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CA44CC1" w14:textId="77777777" w:rsidTr="0062731B">
        <w:trPr>
          <w:trHeight w:val="40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C424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Asnyka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1F6DF4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Młyńskiej do Grodzkiej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6E17A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328E9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38309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50973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697E7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616E13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18B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Clausiusa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FF2F7A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Andersa do Zwycięstwa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714EA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87859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C1346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107</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A9249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9261C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CF0582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A377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Clausiusa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6BEDD8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Andersa do Zwycięstwa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3460D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17B89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B65D9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107</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D4C5B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5710C4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FE71AA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2CD1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E3223D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Park przy Amfiteatrze: od ul. Jedności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49717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6A7C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73154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A8A2B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1AE89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71BE3D2"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5A62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DF4C06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od ul. Jedności do 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186D2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C3E3F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B2314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350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1BC65D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40537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BE95FB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FF3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D3D1EF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Basen</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CD9C4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944A8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A0CC9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7A72E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3B904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98E1D48"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9D9F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BFB43C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Głowackiego do Piastowskiej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162FB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D69C7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E0C6C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DAD9E9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8AABF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16C401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610E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FC314C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11 wzdłuż skweru do Piastowskiej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A0207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AD6D8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F43E8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B3492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AF12D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CC191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3F7C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Mickiewicza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4A5F22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Asnyka do Młyńskiej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D46851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56DEBC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4F9F7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494C4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A5436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820BD1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B25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Mickiewicza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B0C73C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Asnyka do Młyńskiej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7C286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CA1D0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6BEFC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7F008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E88FB6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B06C2F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2D0B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Mickiewicza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60D6FD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Zwycięstwa do Asnyka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C878A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6D482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1ABE5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A9C64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CD60EE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0294018" w14:textId="77777777" w:rsidTr="0062731B">
        <w:trPr>
          <w:trHeight w:val="40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2015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Mickiewicza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9A9C2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Zwycięstwa do Asnyka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09A00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F0C681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A0139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BFE4DB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5F8AD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5CBAB85"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CAD5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Mickiewicza 1-5, Rynek Staromiejski 1-5, Zwycięstwa  73-75</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4E1B2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1905D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A6B82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96EBA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239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7F9FB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C431D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69B51B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FE28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221833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alejka od ul. Kościuszki do ul. Młyńskiej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AB3EE1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3C092E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DCFD5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9388AB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92EE1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55F7FE9"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9E9E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EAF7E1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przy Bibliotece Wojewódzkiej; alejka od Biblioteki do ul. M. Cassino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D8508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96AB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63152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3 080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7D41AB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B598C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9C81DF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ABA4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589FFB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A236D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C1FB6C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7B2E36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4CBBA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6B3C6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452749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1B15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66C59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5B449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08771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72BB8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349EB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5DC02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E4D61B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056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715E6F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E4AA0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FF536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D3EFF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4E3B3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E7AF6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81411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A44F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4251E0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82-84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EFF0D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9AB33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7E38FA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00A4D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655FA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9FB11A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BB33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E06982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83, 83a, 83b</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E08B8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F9B3C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15B9C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2A236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411CD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F01DD3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14B9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11D8A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560D4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EC3EE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DB24F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C9ABA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166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6FF66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B79FF2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17E5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9A9DD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52</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499B8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853F8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8669B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37662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368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FAC99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8AF1C4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ED91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01BBB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58</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2F102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00CA1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056B2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918E3E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72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AEC5CC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F53A34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D74B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AD25F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3954AC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16221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CA2DB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EDC3C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133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2075B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D0F3A7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CC36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CD1E9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BE9DA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5808F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0105C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EB9AE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475FA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5CE89E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2081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C3D38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63-67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3AC0C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A6705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D5A2C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75BFD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F1AE4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2CBDFC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E64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4A9B21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Miejski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D21DBF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7009B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D4AFE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10E739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275F8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17C009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4D0D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ADD02D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Biblioteka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BC24B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7D232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5E88B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53CAB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38788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109E7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F89D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3C7763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74A(Szkiełko) do Fałata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60EDA8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2E2FA0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89F08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8180E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E0042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0CE17F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C71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7BC459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murów do Piastowskiej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CC7CF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8604F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1C9E5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983</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97F31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F8FF59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27D210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B5F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10DED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79 do nr 83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E5F3D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B8B4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6F5C9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E468E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3DFF9C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E3664B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8E10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38EDC4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Projektantów do Monte Cassino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AA59C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E6966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C7EB5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3F8A4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4D86F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CAE61D8"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3617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D7F75C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mostku za muzeum do Batalionów Chłopskich</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DD692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BBF74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AD3BC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7FB6F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3F081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0D9119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4CB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C472F7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Placu Kilińskiego do nr 55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1F4CA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6FC703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D6AE3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89AEB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A56D9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6594B4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3ACB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0849A9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Rynku Staromiejskiego do Zawiszy Czarnego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A2AF3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CDC0A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09792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143</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1D910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F5336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66A4F3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AA7A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FEFAE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przy budynku 83 - 83B</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912D5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28546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E0159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4C940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7B359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DD4A2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D87E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003BF7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przychodni do Monte Cassino i zatoki postojowe</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AD475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A87C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1C21D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EF78DF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A0E2C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A080FA4"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352E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 2-12, Asnyka 1-3, Mickiewicza 7-19</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34118E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3642D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53FF4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18B8A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189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14E60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692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6D7A6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916E61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CCA0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 54, Kościuszki 61</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6EEC1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07712A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31368E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AAD71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AEC77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CA74BE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B1F8B12"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58A7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 60-62, Kościuszki 30-34 – skarpa za budynkiem</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41E0B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FA9AC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4A36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9266E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27998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DE952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775994C"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6E8C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Młyńska; Park przy Bibliotece Wojewódzkiej;</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3BC55A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alejka od ul. M. Cassino do ul. 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B2EFF8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50E7E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823F3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643BAC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F6101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6309EB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6BC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CFCFD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08AE81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BF6B4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27F9B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48556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A5B28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6F0301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6A4D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B2F4A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60-62-66</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0496A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B8AD9C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8D186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9259D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31B3C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B18539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0D36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E6A8DA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8C90F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47192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41132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2B9E0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FF8E9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293460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B11C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DF513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E0A136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39772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40A73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000FE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275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1270FB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D15210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29D9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49472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DF513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DEED0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DD07F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2AE1A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C46396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A1BBDF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0BFA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Modrzejewskiej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7E4D5F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30 do nr 40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0F120F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D8ACB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0B914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75BC4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688D3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8316B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4B16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Modrzejewskiej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D25DCF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nr 4 do nr 14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09A937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51855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184F5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4C9090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F6D347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C179D8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B67F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Modrzejewskiej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3A111E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40a do Gnieźnieńskiej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5389F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840C1B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75487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614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0D6D46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C9E9D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64B9C7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333C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Modrzejewskiej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2E5930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przed teatrem</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C45A56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6E6DC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19B49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870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D70E7E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F7DC0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521E7D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F5C8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Modrzejewskiej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14D56E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43 do Rzecznej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F0C783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C6BF5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4B7DE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CDE56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8ABE2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F47395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7390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Modrzejewskiej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5E2D3C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nr 55 do Orlej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9E328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A0FA1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CA738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62968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DA287F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DD2C22C"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FAF4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 24-28, Legnicka 17-23, Płowce 6-8</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9A4D7A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3F1910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555D3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8A6394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224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BF1850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1 259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B887A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8582B6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0065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Modrzejewskiej 33-43</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9B0618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od podwórka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E9AE9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809967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2DF8B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4FAC0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1 310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2B016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F099B0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530C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Orla z parkingami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5AC5A5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Modrzejewskiej wzdłuż przychodni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013A4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C9BF4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5F395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CC6B4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E04F3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13F23F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DEF3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Orla z parkingami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61E818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Modrzejewskiej do pierwszej przecznicy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B5CA1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BB88D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20A88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92CE0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9BAE0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1E7BBB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360B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FB2504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przy Amfiteatrze: alejka od ul. Jedności do ul. 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6BEA1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34D02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7233C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DD767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BBB0C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33A8F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8424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7B280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przy Amfiteatrze: alejka od ul. Piastowskiej do Amfiteatru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5E7FE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0276E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3C003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8626C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2EF94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F7ECCA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5092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19C203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przy Amfiteatrze: alejka z płyt przy skarpie</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D8BAC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25912E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E3769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ECFCE6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52ECD1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2627FF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F53E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5C2A85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Zieleniec BWA: chodnik przylegający do zieleńca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7C139A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CE3F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55669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F0FF8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2BDB2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824836E"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3278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A9F495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Park Książąt Pomorskich „A”: mostek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BCE7C5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8492F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80799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394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169F4A4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7F25E9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19327C5"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2D7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291ABA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przy Amfiteatrze: alejka od ul. Piastowskiej do ul. 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972DE8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D028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ABA3B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4 320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0578683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74307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7984D8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99E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FEC270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Młyńskiej do Zwycięstwa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1A307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6185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64DED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1 300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6A6FC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F2DB57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177666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4360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Piastowska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5F869A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Młyńskiej do Zwycięstwa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5FAFD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8D132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C8834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950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04D0F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753B5E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27BBFD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101D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Wolności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7D18A2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CAEA2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2A8BD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E7BFE8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5E109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52975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083984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CB38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Wolności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B0093B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Andersa do Zwycięstwa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02ECFF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EDB2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FE54B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A8437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D47A4A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E9BF44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64CF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Wolności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C74544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Andersa do Zwycięstwa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5D24E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0F31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1E52B5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FBC03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ACE7C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FECEF9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63F2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Płowce</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4E07C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31423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A65EC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78FBD7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06514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0DC56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85B0E6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032B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Płowce</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596A5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1-9-11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F670E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FB707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B977E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227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DD084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260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37707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F4F5FA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7DE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Płowce</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CFD09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11 do Modrzejewskiej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272833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E21B99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ED8B3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A6D648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1B607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D7F63D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4DA3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Płowce 11, Modrzejewskiej 18</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20530D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C2EE0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D5DC9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20E9D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5C9BF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420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7D124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CEC60E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5DBC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Racławicka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66CAB9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końca nr 2 do Stawisińskiego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1FED0E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7A06E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0A8F8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D5316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79512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FEF1E0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E4F9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Racławicka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E502D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wjazdu  przed  L.Plastycznym do Stawisińskiego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4EA57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D3930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5F5EF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6E8DD8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E87EF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3F919FF"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F275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Słowackiego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4741A2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Andersa do Słowackiego nr 10  ;            od Andersa do Zwyciestwa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51D22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9C89A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FE83E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BBE60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19609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38D24FB"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7392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 xml:space="preserve">Słowackiego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109948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wzdłuż posesji nr 10 i parkingu do murów  i dalej wzdłuż parku aż do wejścia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79380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0C85F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2037E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B1B8A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A9079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AC783C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0613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Stawisińskiego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D2E3F0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Plastyk</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23453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C77D1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BAFC8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1B33BC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408A5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7536A6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770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Stawisińskiego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C9A8D9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Solidarności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037FD4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EFD83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EA81AF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21EF6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8E57F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3AB272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5A89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Stawisińskiego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DC0908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Pracy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F755A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416B6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65709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4136B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8049A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7B14BF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A325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Stawisińskiego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A3A741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Plastyk</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F84AEE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036F3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72BC4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522B6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FB82D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1C18BC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CDE6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Stawisińskiego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3AD304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do Zwycięstwa  ze ścieżką</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62298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83D2A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D9F67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2 055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7616D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FC0C7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E5110D3"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B7D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Stawisińskiego przy rondzie 100 lecia Odzyskania Niepodległości-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E9A157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+ścieżka rowerowa w pasie rozdziału ulic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835A4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CF6DC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56BE5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747BB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5FD37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28C911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F587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Szpitalna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CF11F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 – 10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961988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024D1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F8220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E3518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5F9FD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C257DF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7647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Szpitalna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1C70BA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płatnego parkingu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C1672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435CC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EE076D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119</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43CEC1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03995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99C5CC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E35A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Szpitalna 11</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A3C7D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garaże</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DB844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11DDE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1F2888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06B71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4E6E9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CB9D286"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F781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6CEB64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chodnik od MIPKu do ul. Wojska Polskiego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333131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97113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1F8B4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4 654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7D2904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997B9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4FF7BE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E218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1E89F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142</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44321D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770F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8ABB0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73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D8BB7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4192D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414B7B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1F42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53FAF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168</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742FB8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FB749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57EF78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2E9AD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53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9A4D89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BF9FA9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8080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FB898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7B6F4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0D72C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9DAEAE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E718C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52372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7460B1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EAA0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D9D93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1212E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0EEB0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FF6446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5AA90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B639B3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15028E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4F6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60807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D17D5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69E2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71DE1D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06D45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B1F782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C9B2FF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F335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2A154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172</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22A8F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5CADA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236A3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102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539EE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A7C462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B42857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ADCC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243DE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176</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0C5A1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8E3C4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4E5AE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81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A68D99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36F2D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9B5B47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6026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B9859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156-164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EC0BD1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23CD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F92DB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FF58F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A89F6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CB89C1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9728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30B86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164-166</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C34A8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3437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D353AB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E19A2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8890C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0BBE74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83A1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AE9D0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173-181 teren</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6E0B14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4FD31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05D22F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0145D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596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85CF1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6D2489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36B2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F5276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986F9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A2FF8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D6E976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6B2764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77035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046CFD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70A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689FFC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72621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CDA4C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DA40D7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9A4CB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215FA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83CFE6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09B8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77CB4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61862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082389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EC2CD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24078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E5259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5D93E7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815B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6663A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ADEB6E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D1BD8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05C914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A3DFA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6BB2D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0E0541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EDE2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8DE81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B1415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C7F6EB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FC867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64902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9E994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94A054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5D8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0462B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F0FF5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250816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58135E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8FE48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E34C3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2A172F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8ECB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C5D77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8C044F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322DB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B5ADF6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839F6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106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2A0EC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1381B5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3345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9BC78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E7040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357F8B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0EC709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9A77B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945AE2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617918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D241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BDE06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147-147A (147B)</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FB7F59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F5552C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755B3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486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DE53D5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E6EA7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4E49B0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77DE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8E4E8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177-177A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0B070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BEBA1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9A94F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F4927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189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47CDA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10710E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B964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A6234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CK 105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491AA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57B8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73C456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E3F5E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00EC0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37F1E6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029C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7EFE2E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Grottgera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8DFB56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9401D8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BBA3C8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2B006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60907D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2D59F0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EE21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BF533F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Grottgera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8D6BAB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C58B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59497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08006E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A96B62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F68BBE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37CC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015D97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143C27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F87C6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6D2B3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C4413B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AB651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61A926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D8D8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D2A0F4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Katedra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1994E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16BC63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EA032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2CBAD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AC1C11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CB714D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093C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DE2F3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Empiku do Placu Wolności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6A02D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A0FAF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6C5DA2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630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F4E92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464DE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F632C0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7F40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44A25B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182 do nr 186a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B9577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00A052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B74F3D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0BBB2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BC0D2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636E0E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C0B0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F604F0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188 do nr 194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CC4BB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26A3A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05904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363</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20B37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36FE1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21A0C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EA69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42A53F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196 do 4 Marca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6E4D5E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EF7D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5A9A00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76CB8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10154D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DAE319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14A0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C22E6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Placu Zwycięstwa do Stawisińskiego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1F2DB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CD6E8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B992B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E3532F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9F16B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7DBD3B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0D4F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0E76F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Słowackiego do Empiku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9A6FB0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5F90BA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E4073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98BEB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7C47C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D7D450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6BEE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5E62A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Wojska Polskiego do nr 144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A025C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7A1355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E881F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850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735E3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95B454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EDC98D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EED8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27AF37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Grodzkiej do Piastowskiej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1D9ED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07ECA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B2F69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630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4FCF6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79088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FEBD9C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FE8F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BFA01E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Traugutta ze ścieżką</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12907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E0C56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A706B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1 980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5E3F11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4A5990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149934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DE73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E6C90B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przy pl. Wolności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5F94F0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8593AA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22CB9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8DE7F0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ABBCA3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2B914F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492F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AA7DF9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schody; Zieleniec Różany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53931A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E324A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A64D0A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404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8A6A2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BA70D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EC1BDAB"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5E93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DB110F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nr 146 do Chełmońskiego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CE4A4B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A9066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0B69B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370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87D00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E946A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B68394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6060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Zwycięstwa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B727AF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Parkingi i płatne miejsca postojowe: od Słowackiego do nr 104 </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1E3F4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11D2C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73317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E0A18D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46896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A716DCF"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9D32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153- Waryńskiego 9-11-13</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ED7274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chodnik wzdłuż posesji 9-13 i prawy na zakręcie w kierunku Szymanowskiego 6</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F0AEF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18DA6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239E6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109</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25540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B8D65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4400DA1"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E954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Zwycięstwa 170-180 / Chełmońskiego garaże</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500F6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170-180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10E60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F86DCA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3CB28D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3EB8E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222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ED3F3E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9BA6503"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79BD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51-53, Dąbrówki 8,10, Rynek Staromiejski 9-13</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403B7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DA9E62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9EE2C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13399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576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39B2C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2FDB2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9A47A16"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2097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90-92, Andersa 1-7, 1 Maja 1-3</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4F211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58B55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D6B60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B60EED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0B711E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730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A37CC4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CE14403"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C841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 94-104, Andersa 9-15, Słowackiego 1-3</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D9562D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6FDBA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EDC5C0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6C2CF1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A902D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83BE5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94D507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AE42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Budowniczych</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C0FADC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9 do nr 11 wzdłuż zieleńca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08B27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57FE2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61CC54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8CA3D4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19D44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3795C2F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477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Budowniczych</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A42625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19 do Podgórnej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FC314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9E6C5E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543A31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ED541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64A9D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C4A101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5DF6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Budowniczych</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A38C33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21 do Podgórnej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EA704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85C01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CA1CA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5F1148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CAE0D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6B3D50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9367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Budowniczych</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98AB4D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29 do Podgórnej i przy parkingu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94784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79FD8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A3530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237</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5A2FA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87474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23C92D9"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FE40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Budowniczych -  Młyńska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2DBB7C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Młyńskiej 61-63 do Budowniczych 1, ze schodami, ciągi piesze od Budowniczych 1 do Podgórnej, przy garażach</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22577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271C3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16B78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2F78B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DBACC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3D6AA6E3"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A3F6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Budowniczych - Projektantów</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7BE876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Budowniczych 4 do Projektantów 3-5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35DCE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0BB07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2116A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277</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613B2A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5E56B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1D5BD5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1DF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Głowackiego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D3876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11-13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A2EEB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4FA32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D6C2CE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A0356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732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D0A5E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39588A2" w14:textId="77777777" w:rsidTr="0062731B">
        <w:trPr>
          <w:trHeight w:val="37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E67F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Głowackiego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C78082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parking obok basenu ZOS</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3DE071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7C354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B7E334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1 053</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380F4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53EC19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C23AE28"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7935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Głowackiego przy skrzyżowaniu z ul. 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9CBEDB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chodnik w pasie rozdziału ulic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F6A293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BB15B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23DE4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B7F70F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31D0A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E8D53C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D37F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Głowackiego z odnogą</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4B87C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Jedności do Pileckiego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48F499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8074FA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B8737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D6312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CDB92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E742D3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521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17FEF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412E1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7138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99D01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745692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CE028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4A5BDE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738E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C4F9A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16-18</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4E499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DAC8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4484EE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506A7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B4C996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411734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2938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79217E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AACCB4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1FFE1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06E48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1E119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3ADF8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FEE079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FFD8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52DE7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55, 57, 59</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D0D7F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9F0B2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1F18DA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AD4C0F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290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EFBE0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AA8A6C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5805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D38B59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39C0A2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3D293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962262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55E687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1DB07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E1C85B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2EBF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7F3747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1C7DE3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BA577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5F731B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73B19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14138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5F8A2BF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31C0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496B16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Kruczej do ronda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42172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237174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685C12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44F1F3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A6DC0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6D6871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4DB0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513558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Ogrodowej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1C559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AFD45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157F05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5AC05F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36D655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36EE924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8485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Kościuszki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BCB9E5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 do nr 57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D86A27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11352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D4EC7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900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247EB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C2D75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578B3CD4"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EDC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Odrodzenia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CFDB1C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pieszo jezdne pomiędzy posesją nr 26, 32 i 34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B99CFE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6CA66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DBDC2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250</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03E359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3F98C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8E7621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A977D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Odrodzenia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7666ED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26 do 34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FB7B0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50A9CF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334335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4A1EC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2FD425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45277C5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A0B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Odrodzenia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97E97C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2b do 8a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8926F7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CBC3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82A6F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F04F40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C1322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4921A348"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A798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Odrodzenia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6756BB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nr 25 do Monte Cassino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1B30B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CDB5E8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6C625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AA8E60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C8EB0C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F8F0FA8"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1CFD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Odrodzenia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10EED9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21 do Podgórnej</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4BD206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900C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F3757E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934060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BD7C43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E8C59A8"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850C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Odrodzenia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D20F8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 do nr 23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4EC340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494E59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F38545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F07F42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F2D791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76633F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828E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Odrodzenia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626A3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3600C5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C535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691F5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8910E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FD5C7F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EC62CC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54D2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5CD75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6193A2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0D7B7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EB481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DCF85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D4B59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AD677A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0609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075CD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25AA3F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51E2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26FD31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700FCD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BF0401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E3756F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8692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DA7CF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9DA8C0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03B1C9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6C4DF9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9C18A2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0DECB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738658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08D1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2015D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977A4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DFF58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7F384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47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43AF6B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351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5173A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3EC1671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CB55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BE6237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6EABF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6CFF1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25F89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62B684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A4CC8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C8E193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C199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B8FBAC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Ronda 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3FE6D1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2AB05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5F1C3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6E6A6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97D074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88466A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A6A0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772BC4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Ronda Kościuszki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7AEB86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4E621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B9AB89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470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9A931F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AEF470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6700EA0"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3EF3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Pileckiego - ul.Kościuszki 3-5  </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6DCC7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ciag pieszy od ul. Pileckiego przy drodze dojazdowej do Pogotowia Ratunkowego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EEAE85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4E0CA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ED193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901A0D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E83841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74B58F6"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DCB8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Pileckiego przy rondzie 100-lecia Odzyskania Niepodległości-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4A66EE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+ścieżka rowerowa w pasie rozdziału ulic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FF9AB3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82993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DFD22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322D6A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A91D2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581A46C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0BEB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Kilińskiego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1C15B28"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na zieleńcu – ciągnik</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1D2DDD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195E9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F2FD1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87F2EB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22FA0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557D754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A99F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Kilińskiego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E913F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wokół żywopłotu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539D5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AEDF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DB5064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195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4BDF94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711EB5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13DF62E0" w14:textId="77777777" w:rsidTr="0062731B">
        <w:trPr>
          <w:trHeight w:val="27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9832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Kilińskiego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CFA59C0"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na zieleńcu – ciągnik</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B51CC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C24FB7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1CF9AC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385    </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1471DE5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F6BC13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0E847B4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0D86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Kilińskiego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BDAEDF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środek skweru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8E8E5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9B6F47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ACE7A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E4A4C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36FAE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1C48A3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9EBD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Plac Kilińskiego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F58A46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dookoła skweru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6A766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F19AB5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6D036C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CD22CE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611BE7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204DCD21"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70F44"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 do kładki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011486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Kilińskiego do kładki lewy w prawej odnodze</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2140A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5F179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BD027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B8A418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201F62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71A3F3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27F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 do kładki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0E1B37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garaży do kładki prawy w prawej odnodze</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DAF53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A2B921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49115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CE3C45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8EF158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5654BE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863B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Podgórna do kładki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81666E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nr 7 wzdłuż parkingu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E769CD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6B8D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41C12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3FA50E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4FDBDC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639CD2C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D14D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 do kładki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8B539C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garaży po lewej stronie w lewej odnodze</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B7627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ECB2AF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33D2D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CF7848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EA3F93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7040EBAA"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FED2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 do kładki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F4A7DA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 do nr 5</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7C2A91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1DD86C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A88A60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756790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B6D6ED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3EA246A8"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DCB4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Projektantów</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18B1EB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Młyńskiej do Monte Cassino 15c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125D20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2F753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54375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114</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7ECA4D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C7DBC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4A0866F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D822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Projektantów</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3F629CB"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9 do Budowniczych</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5AE29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5820FB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9A1C3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69</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DE77E1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4DD54B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361ED88E"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40F0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Projektantów 1</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CA1DA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przed garażami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84D572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A169A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029D82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056574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334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B5E924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0C47F3" w:rsidRPr="000C47F3" w14:paraId="46EA36F6"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697D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Grottgera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2DC5EF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ul. Zwyciestwa do Wyspiańskiego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B34CCC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9FCE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4C0C0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188</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1B68D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36DD0A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779851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B6039"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Grottgera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0B730E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Wyspiańskiego do Wojska Polskiego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EDC62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B85B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698DD3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275</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16B2E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7E280F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16F1F5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4115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Grottgera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D49D07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Wojska Polskiego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3CEE5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34861C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ADB10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11B24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959B4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250C84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2425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Hołdu Pruskiego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A8704F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8D6C5D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27157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512358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4131E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C7868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049DBF0"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F8BB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Hołdu Pruskiego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540532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FC317A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A6F074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077363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86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866B1F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6C64B7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1AAD52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75982"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Hołdu Pruskiego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F81A97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C4F20E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2AD523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E39140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98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EC316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D452BB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B4BC8F9"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F686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Hołdu Pruskiego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714CC0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 A-C</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3E3DA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34A0B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3906A68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320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F2F9AA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04BE9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E69B90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9D0F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Hołdu Pruskiego</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781C19D"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12 do Szymanowskiego wzdłuż zieleńca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7ED54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6D0137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7866E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B3AC10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80CCEE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EA186BF"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BFDD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Hołdu Pruskiego 1, Zwycięstwa 167</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076C33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072C6DE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E80E4A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1CFA0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5464D9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51B97F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332829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B00B6"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21730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5EA18F9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0F47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0373F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28787D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332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24740D6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B6BA7D4"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8630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98BAF4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ED0F9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20C561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E4E71C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27115C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151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75D254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3AA415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228B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FB1A1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C89652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DFA4B4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625DE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5D1A41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134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6916A5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7F119E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A3C8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910628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4A1A9D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8FC94A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CDFFA2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78C6D1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14179F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F86422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B81A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82A535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ACCF35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39F77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27AA7EB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2CBF5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97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75A03E6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0BBC4D7"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53C2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A02219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ECEEA3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2FCAD8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0299003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42A9E2F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85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A7620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B8BE98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B5C0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D872097"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Waryńskiego do nr 18</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3F9E77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530C8C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B93FF6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7BA867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9C5279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3815945"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B941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02BC6C2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parkingu</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18EDAE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071BB7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631E7B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3938B1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1E4B8D8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4D0C0B2"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A951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C476CB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Waryńskiego do nr 31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B21EF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FFAB24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F96C10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05775AC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EE2FB5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C7AB787"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D5E2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6F92EBB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Zwycięstwa do Moniuszki</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726ABA7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80CE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F74ADA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800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A3617E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83F39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50F453B"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F79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7A47094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Zwycięstwa do Waryńskiego</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23D1BE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D643EAA"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9C4E0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912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30D6A901"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61E577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18FB70D" w14:textId="77777777" w:rsidTr="0062731B">
        <w:trPr>
          <w:trHeight w:val="450"/>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FB4B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Matejki 12,14,  Waryńskiego 8,12,14,18,  Zwycięstwa 143,147,151</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2224808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D62E5B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612E22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D7A37F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4C139F2"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1 408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33D8DC7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228706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E2911"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1A2A459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2BDB36F"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2999EE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7A71441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664D966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46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98F868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525B526"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C582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4B7F00B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624AAA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58615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6404983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F51464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0C01339D"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5BAE32C"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3459A"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CB1F3C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 1A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11E1A9B5"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9382FC4"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B8D2FB9"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126C848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82605D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548600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9CF33"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367EA48E"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nr 2A</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337BAAF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A597A6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45B88FC3"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56</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47012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6A7C800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62F8B3D"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3A4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Moniuszki</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F00211C"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Zgoda do nr 31</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23032A48"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79D057"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B3A7E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E1ADAB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574466F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473BE93" w14:textId="77777777" w:rsidTr="0062731B">
        <w:trPr>
          <w:trHeight w:val="255"/>
        </w:trPr>
        <w:tc>
          <w:tcPr>
            <w:tcW w:w="2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D9E1F"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Zgoda</w:t>
            </w:r>
          </w:p>
        </w:tc>
        <w:tc>
          <w:tcPr>
            <w:tcW w:w="3761" w:type="dxa"/>
            <w:tcBorders>
              <w:top w:val="single" w:sz="4" w:space="0" w:color="auto"/>
              <w:left w:val="nil"/>
              <w:bottom w:val="single" w:sz="4" w:space="0" w:color="auto"/>
              <w:right w:val="single" w:sz="4" w:space="0" w:color="auto"/>
            </w:tcBorders>
            <w:shd w:val="clear" w:color="auto" w:fill="auto"/>
            <w:vAlign w:val="center"/>
            <w:hideMark/>
          </w:tcPr>
          <w:p w14:paraId="54A7C195" w14:textId="77777777" w:rsidR="00456A7C" w:rsidRPr="000C47F3" w:rsidRDefault="00456A7C" w:rsidP="00456A7C">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Moniuszki do nr 23</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14:paraId="42BA656B"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D1901E"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16" w:type="dxa"/>
            <w:tcBorders>
              <w:top w:val="single" w:sz="4" w:space="0" w:color="auto"/>
              <w:left w:val="nil"/>
              <w:bottom w:val="single" w:sz="4" w:space="0" w:color="auto"/>
              <w:right w:val="single" w:sz="4" w:space="0" w:color="auto"/>
            </w:tcBorders>
            <w:shd w:val="clear" w:color="auto" w:fill="auto"/>
            <w:noWrap/>
            <w:vAlign w:val="center"/>
            <w:hideMark/>
          </w:tcPr>
          <w:p w14:paraId="19928500"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1 040</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25050A06"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01" w:type="dxa"/>
            <w:tcBorders>
              <w:top w:val="single" w:sz="4" w:space="0" w:color="auto"/>
              <w:left w:val="nil"/>
              <w:bottom w:val="single" w:sz="4" w:space="0" w:color="auto"/>
              <w:right w:val="single" w:sz="4" w:space="0" w:color="auto"/>
            </w:tcBorders>
            <w:shd w:val="clear" w:color="auto" w:fill="auto"/>
            <w:noWrap/>
            <w:vAlign w:val="center"/>
            <w:hideMark/>
          </w:tcPr>
          <w:p w14:paraId="4D5E446C" w14:textId="77777777" w:rsidR="00456A7C" w:rsidRPr="000C47F3" w:rsidRDefault="00456A7C" w:rsidP="00456A7C">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9432DB9" w14:textId="77777777" w:rsidTr="0062731B">
        <w:trPr>
          <w:trHeight w:val="1005"/>
        </w:trPr>
        <w:tc>
          <w:tcPr>
            <w:tcW w:w="7377"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762D0FD" w14:textId="77777777" w:rsidR="00456A7C" w:rsidRPr="000C47F3" w:rsidRDefault="00456A7C" w:rsidP="00456A7C">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2</w:t>
            </w:r>
          </w:p>
        </w:tc>
        <w:tc>
          <w:tcPr>
            <w:tcW w:w="816"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04F84D9C"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64 794</w:t>
            </w:r>
          </w:p>
        </w:tc>
        <w:tc>
          <w:tcPr>
            <w:tcW w:w="866"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44C60907"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17 726</w:t>
            </w:r>
          </w:p>
        </w:tc>
        <w:tc>
          <w:tcPr>
            <w:tcW w:w="1301"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7C552396"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 xml:space="preserve">             -      </w:t>
            </w:r>
          </w:p>
        </w:tc>
      </w:tr>
      <w:tr w:rsidR="00135054" w:rsidRPr="000C47F3" w14:paraId="5EC67D1C" w14:textId="77777777" w:rsidTr="0062731B">
        <w:trPr>
          <w:trHeight w:val="300"/>
        </w:trPr>
        <w:tc>
          <w:tcPr>
            <w:tcW w:w="7377" w:type="dxa"/>
            <w:gridSpan w:val="4"/>
            <w:vMerge/>
            <w:tcBorders>
              <w:top w:val="single" w:sz="4" w:space="0" w:color="auto"/>
              <w:left w:val="single" w:sz="4" w:space="0" w:color="auto"/>
              <w:bottom w:val="single" w:sz="4" w:space="0" w:color="auto"/>
              <w:right w:val="single" w:sz="4" w:space="0" w:color="auto"/>
            </w:tcBorders>
            <w:vAlign w:val="center"/>
            <w:hideMark/>
          </w:tcPr>
          <w:p w14:paraId="513DF257" w14:textId="77777777" w:rsidR="00456A7C" w:rsidRPr="000C47F3" w:rsidRDefault="00456A7C" w:rsidP="00456A7C">
            <w:pPr>
              <w:spacing w:after="0" w:line="240" w:lineRule="auto"/>
              <w:jc w:val="center"/>
              <w:rPr>
                <w:rFonts w:ascii="Open Sans" w:eastAsia="Times New Roman" w:hAnsi="Open Sans" w:cs="Open Sans"/>
                <w:sz w:val="28"/>
                <w:szCs w:val="28"/>
                <w:lang w:eastAsia="pl-PL"/>
              </w:rPr>
            </w:pPr>
          </w:p>
        </w:tc>
        <w:tc>
          <w:tcPr>
            <w:tcW w:w="2983"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5086CF2B" w14:textId="77777777" w:rsidR="00456A7C" w:rsidRPr="000C47F3" w:rsidRDefault="00456A7C" w:rsidP="00456A7C">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82 520</w:t>
            </w:r>
          </w:p>
        </w:tc>
      </w:tr>
    </w:tbl>
    <w:p w14:paraId="7FBA88DD" w14:textId="6D7EFE4E" w:rsidR="00C90B9B" w:rsidRPr="000C47F3" w:rsidRDefault="00C90B9B" w:rsidP="00456A7C">
      <w:pPr>
        <w:spacing w:after="0" w:line="240" w:lineRule="auto"/>
        <w:rPr>
          <w:rFonts w:ascii="Open Sans" w:eastAsia="SimSun" w:hAnsi="Open Sans" w:cs="Open Sans"/>
          <w:b/>
          <w:bCs/>
          <w:iCs/>
          <w:kern w:val="2"/>
          <w:sz w:val="20"/>
          <w:u w:val="single"/>
        </w:rPr>
      </w:pPr>
    </w:p>
    <w:p w14:paraId="3BEED96E" w14:textId="77777777" w:rsidR="00C90B9B" w:rsidRPr="000C47F3" w:rsidRDefault="00C90B9B">
      <w:pPr>
        <w:spacing w:after="0" w:line="240" w:lineRule="auto"/>
        <w:rPr>
          <w:rFonts w:ascii="Open Sans" w:eastAsia="SimSun" w:hAnsi="Open Sans" w:cs="Open Sans"/>
          <w:b/>
          <w:bCs/>
          <w:iCs/>
          <w:kern w:val="2"/>
          <w:sz w:val="20"/>
          <w:u w:val="single"/>
        </w:rPr>
      </w:pPr>
      <w:r w:rsidRPr="000C47F3">
        <w:rPr>
          <w:rFonts w:ascii="Open Sans" w:eastAsia="SimSun" w:hAnsi="Open Sans" w:cs="Open Sans"/>
          <w:b/>
          <w:bCs/>
          <w:iCs/>
          <w:kern w:val="2"/>
          <w:sz w:val="20"/>
          <w:u w:val="single"/>
        </w:rPr>
        <w:br w:type="page"/>
      </w:r>
    </w:p>
    <w:p w14:paraId="1C4CFF94" w14:textId="77777777" w:rsidR="00DD16F2" w:rsidRPr="000C47F3" w:rsidRDefault="00DD16F2" w:rsidP="00DD16F2">
      <w:pPr>
        <w:spacing w:after="0" w:line="240" w:lineRule="auto"/>
        <w:jc w:val="right"/>
        <w:rPr>
          <w:rFonts w:ascii="Open Sans" w:hAnsi="Open Sans" w:cs="Open Sans"/>
          <w:b/>
          <w:bCs/>
          <w:iCs/>
          <w:sz w:val="14"/>
          <w:szCs w:val="14"/>
        </w:rPr>
      </w:pPr>
      <w:r w:rsidRPr="000C47F3">
        <w:rPr>
          <w:rFonts w:ascii="Open Sans" w:eastAsia="SimSun" w:hAnsi="Open Sans" w:cs="Open Sans"/>
          <w:b/>
          <w:bCs/>
          <w:iCs/>
          <w:kern w:val="2"/>
          <w:sz w:val="20"/>
          <w:u w:val="single"/>
        </w:rPr>
        <w:lastRenderedPageBreak/>
        <w:t>Załącznik nr D/3 do Umowy</w:t>
      </w:r>
    </w:p>
    <w:tbl>
      <w:tblPr>
        <w:tblW w:w="109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3"/>
      </w:tblGrid>
      <w:tr w:rsidR="00135054" w:rsidRPr="000C47F3" w14:paraId="78EA0D25" w14:textId="77777777" w:rsidTr="00ED29A7">
        <w:tc>
          <w:tcPr>
            <w:tcW w:w="10955" w:type="dxa"/>
            <w:shd w:val="clear" w:color="auto" w:fill="F2F2F2"/>
          </w:tcPr>
          <w:p w14:paraId="50F5988C" w14:textId="77777777" w:rsidR="00DD16F2" w:rsidRPr="000C47F3" w:rsidRDefault="00DD16F2"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 xml:space="preserve">Zadanie nr </w:t>
            </w:r>
            <w:r w:rsidRPr="000C47F3">
              <w:rPr>
                <w:rFonts w:ascii="Open Sans" w:hAnsi="Open Sans" w:cs="Open Sans"/>
                <w:b w:val="0"/>
                <w:bCs/>
                <w:i w:val="0"/>
                <w:iCs/>
                <w:sz w:val="24"/>
                <w:szCs w:val="24"/>
                <w:lang w:val="pl-PL"/>
              </w:rPr>
              <w:t>3 CK</w:t>
            </w:r>
          </w:p>
        </w:tc>
      </w:tr>
    </w:tbl>
    <w:p w14:paraId="46073FEC" w14:textId="77777777" w:rsidR="009E4B36" w:rsidRPr="000C47F3" w:rsidRDefault="009E4B36" w:rsidP="009F5086">
      <w:pPr>
        <w:pStyle w:val="Tekstpodstawowy"/>
        <w:jc w:val="left"/>
        <w:rPr>
          <w:i w:val="0"/>
          <w:iCs/>
          <w:lang w:val="pl-PL" w:eastAsia="zh-CN"/>
        </w:rPr>
      </w:pPr>
    </w:p>
    <w:tbl>
      <w:tblPr>
        <w:tblW w:w="10321" w:type="dxa"/>
        <w:tblInd w:w="75" w:type="dxa"/>
        <w:tblCellMar>
          <w:left w:w="70" w:type="dxa"/>
          <w:right w:w="70" w:type="dxa"/>
        </w:tblCellMar>
        <w:tblLook w:val="04A0" w:firstRow="1" w:lastRow="0" w:firstColumn="1" w:lastColumn="0" w:noHBand="0" w:noVBand="1"/>
      </w:tblPr>
      <w:tblGrid>
        <w:gridCol w:w="2704"/>
        <w:gridCol w:w="3491"/>
        <w:gridCol w:w="671"/>
        <w:gridCol w:w="418"/>
        <w:gridCol w:w="825"/>
        <w:gridCol w:w="872"/>
        <w:gridCol w:w="1340"/>
      </w:tblGrid>
      <w:tr w:rsidR="000C47F3" w:rsidRPr="000C47F3" w14:paraId="7BFE344F" w14:textId="77777777" w:rsidTr="0062731B">
        <w:trPr>
          <w:trHeight w:val="360"/>
        </w:trPr>
        <w:tc>
          <w:tcPr>
            <w:tcW w:w="10321"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2C27C3"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0C47F3" w:rsidRPr="000C47F3" w14:paraId="447E1686" w14:textId="77777777" w:rsidTr="0062731B">
        <w:trPr>
          <w:trHeight w:val="360"/>
        </w:trPr>
        <w:tc>
          <w:tcPr>
            <w:tcW w:w="620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29BE0C"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4113" w:type="dxa"/>
            <w:gridSpan w:val="5"/>
            <w:tcBorders>
              <w:top w:val="single" w:sz="4" w:space="0" w:color="auto"/>
              <w:left w:val="nil"/>
              <w:bottom w:val="single" w:sz="4" w:space="0" w:color="auto"/>
              <w:right w:val="single" w:sz="4" w:space="0" w:color="auto"/>
            </w:tcBorders>
            <w:shd w:val="clear" w:color="auto" w:fill="auto"/>
            <w:noWrap/>
            <w:vAlign w:val="center"/>
            <w:hideMark/>
          </w:tcPr>
          <w:p w14:paraId="766CBC3B"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3</w:t>
            </w:r>
          </w:p>
        </w:tc>
      </w:tr>
      <w:tr w:rsidR="000C47F3" w:rsidRPr="000C47F3" w14:paraId="689A9F50" w14:textId="77777777" w:rsidTr="0062731B">
        <w:trPr>
          <w:trHeight w:val="255"/>
        </w:trPr>
        <w:tc>
          <w:tcPr>
            <w:tcW w:w="270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432EC85"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50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0A87BFE"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671"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AA9724C"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05"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192C232"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825" w:type="dxa"/>
            <w:tcBorders>
              <w:top w:val="single" w:sz="4" w:space="0" w:color="auto"/>
              <w:left w:val="nil"/>
              <w:bottom w:val="single" w:sz="4" w:space="0" w:color="auto"/>
              <w:right w:val="single" w:sz="4" w:space="0" w:color="auto"/>
            </w:tcBorders>
            <w:shd w:val="clear" w:color="000000" w:fill="F2F2F2"/>
            <w:noWrap/>
            <w:vAlign w:val="center"/>
            <w:hideMark/>
          </w:tcPr>
          <w:p w14:paraId="0630EA49"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872" w:type="dxa"/>
            <w:tcBorders>
              <w:top w:val="single" w:sz="4" w:space="0" w:color="auto"/>
              <w:left w:val="nil"/>
              <w:bottom w:val="single" w:sz="4" w:space="0" w:color="auto"/>
              <w:right w:val="single" w:sz="4" w:space="0" w:color="auto"/>
            </w:tcBorders>
            <w:shd w:val="clear" w:color="000000" w:fill="F2F2F2"/>
            <w:noWrap/>
            <w:vAlign w:val="center"/>
            <w:hideMark/>
          </w:tcPr>
          <w:p w14:paraId="1D989823"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340" w:type="dxa"/>
            <w:tcBorders>
              <w:top w:val="single" w:sz="4" w:space="0" w:color="auto"/>
              <w:left w:val="nil"/>
              <w:bottom w:val="single" w:sz="4" w:space="0" w:color="auto"/>
              <w:right w:val="single" w:sz="4" w:space="0" w:color="auto"/>
            </w:tcBorders>
            <w:shd w:val="clear" w:color="000000" w:fill="F2F2F2"/>
            <w:noWrap/>
            <w:vAlign w:val="center"/>
            <w:hideMark/>
          </w:tcPr>
          <w:p w14:paraId="0211313D"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4581877B" w14:textId="77777777" w:rsidTr="0062731B">
        <w:trPr>
          <w:trHeight w:val="180"/>
        </w:trPr>
        <w:tc>
          <w:tcPr>
            <w:tcW w:w="2704" w:type="dxa"/>
            <w:vMerge/>
            <w:tcBorders>
              <w:top w:val="single" w:sz="4" w:space="0" w:color="auto"/>
              <w:left w:val="single" w:sz="4" w:space="0" w:color="auto"/>
              <w:bottom w:val="single" w:sz="4" w:space="0" w:color="auto"/>
              <w:right w:val="single" w:sz="4" w:space="0" w:color="auto"/>
            </w:tcBorders>
            <w:vAlign w:val="center"/>
            <w:hideMark/>
          </w:tcPr>
          <w:p w14:paraId="0EDEBC13"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504" w:type="dxa"/>
            <w:vMerge/>
            <w:tcBorders>
              <w:top w:val="single" w:sz="4" w:space="0" w:color="auto"/>
              <w:left w:val="single" w:sz="4" w:space="0" w:color="auto"/>
              <w:bottom w:val="single" w:sz="4" w:space="0" w:color="auto"/>
              <w:right w:val="single" w:sz="4" w:space="0" w:color="auto"/>
            </w:tcBorders>
            <w:vAlign w:val="center"/>
            <w:hideMark/>
          </w:tcPr>
          <w:p w14:paraId="11E1E0A0"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671" w:type="dxa"/>
            <w:vMerge/>
            <w:tcBorders>
              <w:top w:val="single" w:sz="4" w:space="0" w:color="auto"/>
              <w:left w:val="single" w:sz="4" w:space="0" w:color="auto"/>
              <w:bottom w:val="single" w:sz="4" w:space="0" w:color="auto"/>
              <w:right w:val="single" w:sz="4" w:space="0" w:color="auto"/>
            </w:tcBorders>
            <w:vAlign w:val="center"/>
            <w:hideMark/>
          </w:tcPr>
          <w:p w14:paraId="217304B0"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05" w:type="dxa"/>
            <w:vMerge/>
            <w:tcBorders>
              <w:top w:val="single" w:sz="4" w:space="0" w:color="auto"/>
              <w:left w:val="single" w:sz="4" w:space="0" w:color="auto"/>
              <w:bottom w:val="single" w:sz="4" w:space="0" w:color="auto"/>
              <w:right w:val="single" w:sz="4" w:space="0" w:color="auto"/>
            </w:tcBorders>
            <w:vAlign w:val="center"/>
            <w:hideMark/>
          </w:tcPr>
          <w:p w14:paraId="54878E02"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037"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6F5FB3CC"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2602592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742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Koszalińska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4026A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Kwiatowej do Miodowej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BBF93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F95BF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EDC47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3BD5E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2F041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Jamno - Łabusz </w:t>
            </w:r>
          </w:p>
        </w:tc>
      </w:tr>
      <w:tr w:rsidR="000C47F3" w:rsidRPr="000C47F3" w14:paraId="0583D9C1" w14:textId="77777777" w:rsidTr="0062731B">
        <w:trPr>
          <w:trHeight w:val="67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42C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Koszalińska-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DBDAF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po obu stronach ze ścieżką rowerową przy zjeździe do Leroy dla klientów+ w pasie rozdziału ze ścieżką rowerową+ chodnik na końcu zjazdu przy rondzie</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101AB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82587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2D9F0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DF953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112B3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Jamno - Łabusz </w:t>
            </w:r>
          </w:p>
        </w:tc>
      </w:tr>
      <w:tr w:rsidR="000C47F3" w:rsidRPr="000C47F3" w14:paraId="40182590" w14:textId="77777777" w:rsidTr="0062731B">
        <w:trPr>
          <w:trHeight w:val="90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575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Koszalińska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9C494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chodnik po obu stronach przy wjeżdzie dla samochodów dostawczych do Leroy ze ścieżką rowerową po obu stronach oraz  w pasie rozdziału chodnik +ścieżka rowerowa, chodnik w odnodze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58030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1D87D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95EB4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580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14DF7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7151D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Jamno - Łabusz </w:t>
            </w:r>
          </w:p>
        </w:tc>
      </w:tr>
      <w:tr w:rsidR="000C47F3" w:rsidRPr="000C47F3" w14:paraId="6802057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5DC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Orlików</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3BBB2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schody i chodnik do placu zabaw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2A902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8BF46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D135B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AAC5C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15C2B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Jamno - Łabusz </w:t>
            </w:r>
          </w:p>
        </w:tc>
      </w:tr>
      <w:tr w:rsidR="000C47F3" w:rsidRPr="000C47F3" w14:paraId="3F49033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99C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Północna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00FD9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Koszalińskiej do końca -chodnik/ ścieżka rowerowa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B19BA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5086D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F53F1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1 200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25F50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DA7F4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Jamno - Łabusz </w:t>
            </w:r>
          </w:p>
        </w:tc>
      </w:tr>
      <w:tr w:rsidR="000C47F3" w:rsidRPr="000C47F3" w14:paraId="5BE263A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D0C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Mireckiego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2A85B1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wzdłuż parku</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FBA51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9E0E8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453F8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46D65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3D70B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A09F43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6ED0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Orląt Lwowskich</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59088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Budowlanka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4DFD6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A4670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B4AAC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ACBFD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ED4F0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6934778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BE0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Orląt Lwowskich</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60A40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Gdańskiej ze ścieżką</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248E3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15C0E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39D83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2 778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CD261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DE65A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0AE6B23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95E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Sportowa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9FB64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nr 2 wzdłuż parku</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C3C52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1285C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478A0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2B07E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7E442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2790491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0BB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Sportowa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740B7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36 do wejscia na Gwardię</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8CDA8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4B339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AA390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186</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FDC7C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89999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2637923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167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Sikorskiego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EEB3A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zakrętu 2f do nr 6f</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123FC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C98F7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34FA8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1FB77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7139B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5417B59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1D3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Sikorskiego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43F34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parkingów od 2k do Władysława IV</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7DB37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FFE84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233BB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5AF1B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9D0A3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02CBCEC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9F6D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Sikorskiego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B34DD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trafo 6e do wejścia nr 6a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62977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FDBB1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A32FA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0BCAC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14443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02A5C7A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8E92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Sikorskiego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9A592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nr 7 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FE6AA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F1D95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CF7FB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06EF1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B2698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3FBBAE7D"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84F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Sucharskiego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73C87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dookoła parkingu</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82FEE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1CCF9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F9C43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8D74A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64DBF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3283DCBD"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1D8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38770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DF440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E54E8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A6A43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9B56D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02FBD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7D620B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811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B7424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1BB56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AE6B2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F4885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C3FA3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07587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BE647F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226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9747B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4A02B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FC058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10ACA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611990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198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C282A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7B726A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3A1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535A7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65465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ED8B3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A5A29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FFFB8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237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04CA7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2270AB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351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F6989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ED133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AA67D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0174A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889BD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730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7271A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C10D90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356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CAEA5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20,00</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3005E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02EFF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61356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EF5F7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203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D193B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B4C70B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246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E317A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Orląt Lwowskich</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B2FCD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3EA81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67DF1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8A802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06AC6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39E21F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CD9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C8B4A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wzdłuz placu zabaw                   do ul. Matejki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6C4A4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0F071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342E8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8DE62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66ECC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AE044F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8F5F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550CF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zieleńca przed wjazdem do Straży Granicznej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82CF3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F76B5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829BB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3FB22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46BE9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7E96B6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3B1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66FAF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placu zabaw Jacek i Agatka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5AA0A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76AF7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DA80F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35FDB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F72F3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515B4C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A5A3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DF487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Chałubińskiego do Słupskiej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8FAC7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7CE8C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9E2DD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F62E4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E7A7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363D9F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638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B6B9A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66 do Traugutta , od nr 76 do 80</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A1E6B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C098D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59781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05CD1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3DAFE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58655E0" w14:textId="77777777" w:rsidTr="0062731B">
        <w:trPr>
          <w:trHeight w:val="27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D867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40B48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Jacek i Agatka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FF7E9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4D541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42C51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290    </w:t>
            </w:r>
          </w:p>
        </w:tc>
        <w:tc>
          <w:tcPr>
            <w:tcW w:w="872" w:type="dxa"/>
            <w:tcBorders>
              <w:top w:val="single" w:sz="4" w:space="0" w:color="auto"/>
              <w:left w:val="nil"/>
              <w:bottom w:val="single" w:sz="4" w:space="0" w:color="auto"/>
              <w:right w:val="single" w:sz="4" w:space="0" w:color="auto"/>
            </w:tcBorders>
            <w:shd w:val="clear" w:color="auto" w:fill="auto"/>
            <w:noWrap/>
            <w:vAlign w:val="bottom"/>
            <w:hideMark/>
          </w:tcPr>
          <w:p w14:paraId="13446E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34267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96CCDD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962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06C04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B0316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07F6D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38EDF1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B10F0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183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3DE12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9F5F5FD"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064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BCB43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FDAFF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F75EE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A4BB1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4E8C8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16CE7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4D8630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AE5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D6493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68058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4C9B4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92658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F2F29E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F679B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513184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AB6E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F2806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D8F22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72BE1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97F19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C020C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59A21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48ED56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7E7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6A4E5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F17E3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26ED9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1ABD9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8C6D33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EA2BF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302742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DDF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1981B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67</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36676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CEA2F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F23DB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DA121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98EB6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52F975D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E87D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41EC3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B36A2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A0716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CE4C8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FED05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2F458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9216A7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A0F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396C2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90</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9C16B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C3665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DEEA9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7EC41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354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D9A72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39E8B2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D4E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DA799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11-15</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1A80D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712FA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E2384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398BF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660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5FD5B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350F3D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C78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4B32A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66-68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8614F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8208C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3C505E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254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88072C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2C0A3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7076BD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7F9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E0DB9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70-72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F8267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8BAD9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343F5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116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121CB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87622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81D788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188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5A51F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75-75 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ABE01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64B6A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651FC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24FFA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14D28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88AC1D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6393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CEE19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77-77A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556E1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116F7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932DB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124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F0B51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04D17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5C237D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C48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9C864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7CFFF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18371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AA799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AABDE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245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E9283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C11CFD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439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C845E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D21ED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99610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D04D1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CEDA4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408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3DB38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B28D5B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F8E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6EB8A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30-32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53089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2184B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9131A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CF127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143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A787B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D3A8C9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CCE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29B09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79 ABC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0CFB4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B3E0D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6A784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397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38A3DD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973DE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F42D3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187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Piłsudskiego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92DEE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 ABC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21267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71980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8590C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420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B2F7C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7C357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C77A5C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694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 19-29 – place zabaw</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D2A16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2A6AB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F071B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EB1AF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1B6FB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3DE26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A84CC75"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FED1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 68-70- Broniewskiego 4</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4D709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pomiedzy posesjami Traugutta 2, Broniewskiego 4, garażami i Piłsuddskiego 66-72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8881F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932F9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3968C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256</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19BF1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6886B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7C8FBF8A"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46AF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 76-78 - Sygietyńskiego 1-7</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5A749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z tyłu bloku na ul. Sygietyńskiego 1-5 do ul. Traugutta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DAD96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76B4E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ABAF7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1C7DB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B4476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42BF6A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3FC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Rzeczna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0DC66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Modrzejewskiej do mostku ze ścieżką</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25598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8C218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941FA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688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3334A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1AEA6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4B424B3" w14:textId="77777777" w:rsidTr="0062731B">
        <w:trPr>
          <w:trHeight w:val="67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260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 Unii Europejskiej</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16F17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przystanku Francuska-działki 02 do przystanku Dunska -działki 02+ścieżka rowerowa, chodnik przy przystanku Al.Europejskie -ogrody 02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DE1E0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D7421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B32A2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1 857</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09384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64809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34C117C4"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0AF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 Unii Europejskiej</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57D74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przystanku Al.Europejska -ogrody 01 za zjazd z drogi ekspresowejS6 ( do rowu)</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8F842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72E80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DF48A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1 720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97FDC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93F19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71A75BB"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987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Aleja Europejska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E99D0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ge. St. Maczka do parkingu przy ogrodach działkowych +ścieżka rowerowa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DEF12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7A916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CC973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771DA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5E902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6BE66537"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370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Aleja Europejska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3AB82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w pasie rozdziału ulic łacznie z rondem i skrzyżowaniem</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5A71A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6BC44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FA653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ADEB9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D853F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6B16006"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5E08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Aleja Europejska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24249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gen. Maczka do przystanku Al..Europejskiej -ogrody 01+ścieżka rowerowa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3FDD9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C7DAD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C67B5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5 953</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19DCE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E07A7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31D6C6F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D72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Duńska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7CEA0C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Os. Unii Europejskiej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CFA52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A4837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F8240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2F48F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B449A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4F998637"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B5D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Duńska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E5ECF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Alei. Europejskiej do przejscia dla pieszych i na petli autobusowej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6528B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7B00B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7B965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568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E84B5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437E6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5FADF7B"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EC0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Duńska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3DD64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Al. Europejskiej do pętli autobosowej i za petlą ze ścieżkami rowerowymi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F7079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8E159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82B5D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692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29F73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A1FEE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E382D1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C24D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Duńska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DFEE81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Alei. Europejskiej do przejsci dla pieszych</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71A57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89BBC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99EC6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B396C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4FDF8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429890C8"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624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Duńska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E409F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Al.. Europejskiej i za pętlą autobusową ze ścieżkami rowerowymi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03F0F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E4D27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0FABE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E5DAA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A524E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67B314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71D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Fińska z odnogami</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046BB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47 do Holenderskiej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49694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FC413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032EB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C6F1A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D5C3C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A31034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D42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Fińska z odnogami</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09BC1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23 wzdłuż numerów 25 do 25G-  do Francuskiej 18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264C0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E4A77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9C518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93A0E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346B2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4913030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6FC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Fińska z odnogami</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51723A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13 wzdłuż numerów 21 do 21G-  do Francuskiej 14</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3BF64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078E0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83EF8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2D4C6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7DB74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285581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86A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Fińska z odnogami</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5D80D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27  do 45 wzdłuż numerów 45 do 45d</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C842B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57856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4A021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912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E39A7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4D1DF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6B16F7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0E5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1C947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1B829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12670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AA8A9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38836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B974E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22FC20C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D88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23EAF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9ECF6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2AF7D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1659B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201E8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E461E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4EDC019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271B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05285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Fińska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8C912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4DE8E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8FC77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8889B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BC2E5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77604D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5F45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5EAA7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Fińska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63953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0532F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25363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42F33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1C682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C5F9F6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50A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79621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wszystkie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597AD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6FA94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61492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E3838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DCC94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98EBE9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247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A2AC5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wszystkie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5E347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B4B04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7F38F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5E706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AF7A5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EDA201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190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C919C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92160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08046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412E1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3577D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E6A4B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F934F5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D6B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ADAEA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B5A76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8750B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D561E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BE819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23969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6A3E991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7A5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A838A8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Duńskiej do Francuskiej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365EB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8112F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6579D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A54A2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BF03C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372630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329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8D7EA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 do nr 7C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E3BA1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0AC10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3F104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03D5E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D7242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3D10C34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E66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8D05C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11 do nr 11C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C8628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1BC52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0C113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A09B8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20962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C4A84A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FC3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Grecka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8AA2D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Duńskiej do Francuskiej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39BED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FF727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7B166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BAE9E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4F0FD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C619AC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0CC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Hiszpańska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23A453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Francuskiej do terenu zielonego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07E45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73800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A7F3C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E3454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8A711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CF88D8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C2A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Hiszpańska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17BFD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Fińskiej do Francuskiej i dalej do terenu zielonego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CC020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1A422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0C22B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40146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00A0F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09DCFE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953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BE9E6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 KTBS</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7372A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A7833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06AF2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1EC38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E4ED0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4243F05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D51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8789F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 Orlik</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691DC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4D740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0DFE9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91A1C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9C1FE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56DD4DC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7DC3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2784D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 Orlik</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C3E21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6A9C7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A531C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18587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AB758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69D45F3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CC4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6027F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 KTBS</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8D3FC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791EB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40E93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E3977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DB167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6697E33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6B3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03C96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 parku przy placu zabaw</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F7947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AC22A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5D512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A2A7B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AD9F4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33E13D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407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BC50A0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Francuskiej do Fińskiej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11F0B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F0F06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E80AC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95D58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D2303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25B87B4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B08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3CF0C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Władysława IV            do Portugalskiej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927FE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E6BD5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9EECA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8CCB1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FCEA5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1036E9A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E41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7F6B1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Włoskiej do Francuskiej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DF488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91682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F9270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FE1DB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6A8AE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2396E2B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D7A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B512A0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 parku od Włoskiej do Francuskiej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3C6A2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666B5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D5550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D0F21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87B0C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71E69457"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576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11E1B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Francuskiej do Fińskiej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B0E21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829DD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9279D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FC41E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1C3DC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F3D8C1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5B3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25FDCB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TBS</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2A46F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95042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70BB0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684D1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056DB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0165B84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35F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8ED91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Brytyjskiej do Włoskiej,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CFE8C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C6506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AAACD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664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59BA4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F0301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UE</w:t>
            </w:r>
          </w:p>
        </w:tc>
      </w:tr>
      <w:tr w:rsidR="000C47F3" w:rsidRPr="000C47F3" w14:paraId="30FEFF1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C2E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96723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23-23C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4CF40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DE7FE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80ED6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C5AB5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EF2BB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108501D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C40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gen. Maczka ,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C91D0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0F5AC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BD85E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6B6D4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EF0A4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0E29B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6EB93D8F"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412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ul. Jana Pawła II/ul. 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66036F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po obu stronach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4284E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94A49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2054E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470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09C55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89171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5A4ACE2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B84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493E53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 Działki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8CE7C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492BE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CA564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00FE8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D6081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2FBE262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4D6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A40C4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Holenderska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1C1EF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81E54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EA07B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DA70D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CB4D0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789842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CA54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91A69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Kwiatkowskiego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54A9F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AE396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7FFAC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68259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1A1CE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FF8D24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052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E9AC1E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Kwiatkowskiego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20E0A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FA629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488DF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2036D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89ED2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1BBCAC8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823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86964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Gen. Maczka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E4E6C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1B51A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BC8B9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E8C4C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74E8E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581F0B8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442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FEC4D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Gen. Maczka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7534C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1BCC0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1440C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A9EFC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0423C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75932CB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ACB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B1ADA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Sikorskiego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044F0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FBBDE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55692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52D14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D7B12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350CEC57"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8A3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410B4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FDC15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9423C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D1EA4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B91BD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11A9D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0A4FAD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39E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0706B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3E81C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AAA05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7B491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542A0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821B8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219815A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7AA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68570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Działki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836DC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BADE2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8E24C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C99F0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8A373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7A527EB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253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CD1B2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Ogrody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3C616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15462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D4FA5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38D97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9F1BF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299C0D9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37D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18B4D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Duńska Działki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82B9D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C3F57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50664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14839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AE476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5640C69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33A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6A9BF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Duńska Działki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92A96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1CC55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6F73B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5ABC6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9EA22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6995F11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AD1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0CBF6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Francuska Działki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BBBCB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E7394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32252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6BFFF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EC43E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36DA25E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02F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739D6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Wiadukt</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0D67B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F53A7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75C9B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6D812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A41BC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72E51F9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C33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57825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Działki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D3EB4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98C8C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FEECB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6FCE9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F8B6D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2B871D8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8BC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354A4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Ogrody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125B3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E6050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00AC4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82599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58ADE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1FA2076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4D1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7607F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60C do przystanku za rondem Gen. St. Maczka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C1888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430FC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64A62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980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EB05E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14E5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7C730323"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271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6D1C3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22 do nr 22f i  od Wańkowicza do Akademickiej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84E00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374F6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917DC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1 125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37020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88C1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1FC7218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C612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43816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Monte Cassino do ronda Gen. St. Maczka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6CC6C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B78E9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8A282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5 630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D68FE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002A0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53435911"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D3F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54DC87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ścieżki rowerowe w pasie rozdziału ulic ( bez skrzyżowań)</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40F4C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A012A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9D524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0E98E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B0894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69C463F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CD4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 Wańkowicza 5f - 5g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C280E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Władysława IV do Wańkowicza 5e</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7C2BC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4B997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EE31C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9C21B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6997F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1DD6322C"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C03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137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F6105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od Władysława IV do szczytu budynku 141 i lewy do szczytu budynku 137</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82196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BA8E1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8E314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A8CD6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80E0B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725B770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F77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22A - Okulickiego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CA79E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przed pocztą i w kierunku ABC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5670F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DCD2C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32C64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92B69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183A4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9B4D45A"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170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22b - 23e</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E6950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Władysława IV wzdłuż pawilonów handlowych 22 e-f</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9399D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24E56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268BA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6BB3D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833E3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16B2DC1D"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362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42,44</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9341D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parkingu przy terenie zielonym</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F4CB1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C3ACE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71BB9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375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DA864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02280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3785D5EF" w14:textId="77777777" w:rsidTr="0062731B">
        <w:trPr>
          <w:trHeight w:val="67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2F0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62 -  Akademicka 17 - 19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9B38A5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parkingu przy Wąwozowej na długości 30m, wzdłuż wejść do budynku 19-19b i na zakręcie do Krzyżanowskiego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7CF0F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D9A86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C21A8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24932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D224A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0E96A5FB" w14:textId="77777777" w:rsidTr="0062731B">
        <w:trPr>
          <w:trHeight w:val="67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CF3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Pionierów- Bałtycka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2D6136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przy skarpie przy targowisku, ciąg pieszy wzdłuż płotu przedszkola do Bałtyckiej, chodnik pomiędzy parkingiem i Pionierów</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9B418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D09F5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221A1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F3E38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10457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1462C31"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A42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przy skręcie na Skwierzynkę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B8E00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ścieżka rowerowa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1ACAA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803EE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9EAAF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B6883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37C43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6D5AF153"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A38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przy skrzyżowaniu z Kutrzeby i Wańkowicza,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504EA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wszystkie chodniki i ścieżki rowerowe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8B282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33B3E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2CEBE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07FD9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3D354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92992DE"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8F68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 przy skrzyżowaniu z Wąwozową-</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846C9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po obu stronach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EAD04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E89C3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62E34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59D8D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85468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439850D2"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433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Władysława IV/ Akademicka/Robotnicza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55762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i ścieżki rowerowe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477F2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8A2DA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AAA46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16A16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DEF62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7CE3F1B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14F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Władysława IV-go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146BC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21-21b</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1CBDC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4CD1D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BE51B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325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F56CA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F97C8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0C47F3" w:rsidRPr="000C47F3" w14:paraId="300E028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D18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4 Marca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4584B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Jednostka Wojskowa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A576D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71210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B151E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43919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D891C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47C622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45D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513EE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Wojska Polskiego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8C077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AB8E9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2D326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97D60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9F0C3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6A900F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E2C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A9250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ze ścieżką rowerową od Zwycięstwa  do Gnieźnieńskiej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A2A64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75502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354AA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4 215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22649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1CD93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4D8BB5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5E4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4-go Marca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D5DCA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22450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630AC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4544D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12E41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928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69889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D9768B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908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EE21A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4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313BE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7732E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8CA89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D1A75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345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B1DB4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C0AD44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8F9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BB954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8-10-12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FF3B2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321C6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1B939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9D5038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BF4DE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589FA4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FDC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22B9F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E9675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D2167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582BC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38246B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125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7E05E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3DBCAA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361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ECC0C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516B5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33099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A89E2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6BF96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F0953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34AC12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907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99387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9-11</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BB7C1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37C52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37B3A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97FB03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29904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FD8789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0D7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Broniewskiego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DC862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13-15</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B64C8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46A1E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62B3A5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3690B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FEE9B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2D8D0B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84D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 15-14</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3F4E8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skośne pomiędzy posesjami 14 a 21</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57D18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B1E68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890A0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F7B99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3BB48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148B7D7"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C706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Broniewskiego 17-19 / Szymanowskiego 17/19</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7FFCF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pomiędzy budynkami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BCDAC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C591D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1BC9C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BD32C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F5595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5E0178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17A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Chełmońskiego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285D1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2BF1F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932FA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3C1A95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69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78B47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55416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8F04ED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4094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Chełmońskiego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D141A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parkingu przy nr 6,8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73DB5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55F1D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D0950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9732D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2A397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619DDF8"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DA7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Chełmońskiego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4E1F2C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ul. Wyspiańskiego                 do ul. Zwyciestwa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B2C01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2314F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8C2C9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3BACB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02212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E6FB84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56E0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Chełmońskiego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33BC55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wzdłuż działek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70E3B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801ED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D1020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EAAF6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FC833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1B92747"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CDA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Chopina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546EE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D434D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9FBD9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DD01E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42E3B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125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CAA06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39BE15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4B7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Chopina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690E7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Moniuszki do Traugutta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01062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FB18E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9A346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1 211</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7E44F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CD85E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967FE1B"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1E7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Chopina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5BB32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pomiedzy numerem 13 a 15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99035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C52F2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53D5F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E8305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369B5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A9E4E7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C17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Chopina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A76B3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6CC59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88A6F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1F3F3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113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6C0C0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BA882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39ECC1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581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Chopina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DB9BE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17-19</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9C548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07315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A1DE7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163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84D3D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390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630A7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2DD378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808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Chopina 40</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543FC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chodnik wzdłuż drogi do garaży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C412D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B739C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D3A01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55D03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C69D3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E2113A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6F8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Korczaka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F8E85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 do Kasprowicza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9A12F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7A2E6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F6987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E7142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A0CF5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FE08BE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C3F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Korczaka 11-45</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92A08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piesze przejście między posesją 30 i 32 do Boya Żeleńskiego,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C8C58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F2140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9BAE8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27E93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CE748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30D15A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510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Piaskowa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441DB5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Wojska Polskiego do Żwirowej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D8971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CD9D8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C5769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0899A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9F9E6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1AA79B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41D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Piaskowa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0F456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Wojska Polskiego do Politechniki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89A56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3F87D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EEDBC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490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17241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73830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C57D675"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C62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Reymonta- 32-34- Struga 1-3 - 4 Marca 6</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A2D56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ciągi piesze pomiędzy budynkami 4 Marca 6 i 6c a Struga 1-3 w kierunku Reymonta 32, </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867A3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B09AB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CFD4C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643</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C6955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FF385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0ED0F1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B04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Reymonta 4 - 10</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77D11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na końcówce i na szczycie nr 4 i 6</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414DE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FA5B2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2B5D8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52CD3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3AAF7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E9928EA"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83A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Struga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69BD7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3B072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32B80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6F471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309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AAF15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9E7D9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8E7C2E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359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Struga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53FCC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3c do 4 Marca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BA30D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9566C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3803B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9710E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156C5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DF8E66D"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CA1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12E7C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F6385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8126A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58462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2D370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482EE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B09BBE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CE3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3AEE1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 25 a 23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6FB2B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CC932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D9BA9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46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7C6A6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AE4EA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CA5AB6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9E3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215F4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F5F5A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82D99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8777B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67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AC247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A3D4C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B43138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D38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24D30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6562A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2BC62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01C08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67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E7AC5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6E99D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C0A56D8"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8D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7EA184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55235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DD430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04920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077E0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1F8AC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DAF0A57"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267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E3B56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57FBF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0EB87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6BF20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D5849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F1903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7F86CE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CAD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00CF2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21-23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BCD12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5513D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8AD5C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124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DCF04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9F1AF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DD764A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689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E7474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Hołdu Pruskiego do nr 16A wzłuż zieleńca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4B424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DE9BA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AB095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3739E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59B31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BD8B899"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C67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752F3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Waryńskiego do Hołdu Pruskiego wzdłuż sądu i parku</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445CE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50F96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2129D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F1F80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69DB9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60F590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E921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 1-Matejki 18</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9A71A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przy parku</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AC0D4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296F4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4332A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757</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9E656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496BE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A75EC9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73F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Szymanowskiego 8-10-12</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DA089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chodnik na długości drogi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2D45E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84CC2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3D97F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A03BD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C88E2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15E8EE6" w14:textId="77777777" w:rsidTr="0062731B">
        <w:trPr>
          <w:trHeight w:val="27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174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Szymanowskiego: Zieleniec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7DE6B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alejki wewnętrzne, chodnik przylegający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AD0C4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6030F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E6CCB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794    </w:t>
            </w:r>
          </w:p>
        </w:tc>
        <w:tc>
          <w:tcPr>
            <w:tcW w:w="872" w:type="dxa"/>
            <w:tcBorders>
              <w:top w:val="single" w:sz="4" w:space="0" w:color="auto"/>
              <w:left w:val="nil"/>
              <w:bottom w:val="single" w:sz="4" w:space="0" w:color="auto"/>
              <w:right w:val="single" w:sz="4" w:space="0" w:color="auto"/>
            </w:tcBorders>
            <w:shd w:val="clear" w:color="auto" w:fill="auto"/>
            <w:noWrap/>
            <w:vAlign w:val="bottom"/>
            <w:hideMark/>
          </w:tcPr>
          <w:p w14:paraId="5EC282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71FFD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353E27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CE0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468EA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80265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F0816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45CD2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80B59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83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67EA3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286A85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384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1A7FF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4F479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1EE80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5B273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A13F8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B1DD5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1FE0871"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3BD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BBBEF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3D209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BD2A3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AE5DB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F12A7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9B078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0958E9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6D1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9F234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BC61C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A3568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DF541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4E71B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10ED1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2A2150F"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BC3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0DE53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Zwycięstwa ze ścieżką</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C2DDB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6388E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2C4B6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2 010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FA175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037AA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11F4DF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EAC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Waryńskiego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0F112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2,2a,2b</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7B6DAF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9F3C8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87001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BFFA1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8D43C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FD38B2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FD9A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Waryńskiego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42F11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16, 18, 20</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CBC9F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B4122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CD739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7D3A7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249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DCB00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9AE76D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F37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Waryńskiego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E58E5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Sąd Okręgowy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37BB6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C0627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327AB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3D919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AC3EE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C114A07"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2BE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Waryńskiego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B12A4F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Sąd Okręgowy</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54F44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D10AC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3C691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3D37A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30B85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06E2D40" w14:textId="77777777" w:rsidTr="0062731B">
        <w:trPr>
          <w:trHeight w:val="443"/>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A3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Waryńskiego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CF249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Matejki do Szymanowskiego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5F27B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289A1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4FDA4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1A7E4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1024D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991553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AA9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Waryńskiego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2E67D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Matejki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F69C0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71A9E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23500D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11221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A149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12E700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DEDC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Wojska Polskiego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517AE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89CC1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0B595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012399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DB310F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99DAE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A053B5C"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D55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Wojska Polskiego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213F5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Zwycięstwa na szczycie budynku nr 4</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2BDBF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455A0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3FDC9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119</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A2D99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25961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8FC943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308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Wojska Polskiego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62AB6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30 do Piaskowej</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6FB494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DB934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521CE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CFED7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78B60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D4DFAC6"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E15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Wojska Polskiego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9268E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Wyspiańskiego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73FF1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0B2C6E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29E28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88F3C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A201E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2253470"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A77F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Wojska Polskiego </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7F9FA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15 wzdłuż POD do Żeromskiego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5C13A4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7896FB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33C4A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538</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AFF1B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7D56F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8D63D80"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979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Wojska Polskiego przy rondzie 100 lecia Odzyskania Niepodległości-</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B9F30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chodnik+ścieżka rowerowa w pasie rozdziału ulic</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05211C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6251C1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57B97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93</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17BF2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2B2581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A362015"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231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Wyspiańskiego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53CE7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C8A00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5430B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81DA3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114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42717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4AD00A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025490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996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Wyspiańskiego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89FDF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14 do 18</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383B32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20F61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3328DF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105</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216EB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045F89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2828CDE"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EF9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Wyspiańskiego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697764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Wojska Polskiego do Chełmońskiego</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446F8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1B291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4A85B3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632A6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6025BA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DDB1A32" w14:textId="77777777" w:rsidTr="0062731B">
        <w:trPr>
          <w:trHeight w:val="45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2F3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Wyspiańskiego 1-13 - Grottgera 4-6 - Zwycięstwa 144-146</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4016AB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lewy od Wyspiańskiego 1 do 11a</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40C7F8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29E14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578A7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256</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0C209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F027F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652B99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8CC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Wyspiańskiego 5-15, Grottgera 6-6a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502795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9909C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5BD0DD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6C798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233A26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1E918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89FED32"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5C38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Żeromskiego</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384AA8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POD</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234122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14D1FA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68B75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F302C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361898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CE582BC" w14:textId="77777777" w:rsidTr="0062731B">
        <w:trPr>
          <w:trHeight w:val="30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B90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Żeromskiego 60 - 4 Marca 2</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05D38D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Wojska Polskiego 2c do Żeromskiego 60</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FF939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370FAF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FB95A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186</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34D9A5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1C9EA3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F98B4A5" w14:textId="77777777" w:rsidTr="0062731B">
        <w:trPr>
          <w:trHeight w:val="270"/>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513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Żwirowa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186A5C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6  </w:t>
            </w:r>
          </w:p>
        </w:tc>
        <w:tc>
          <w:tcPr>
            <w:tcW w:w="671" w:type="dxa"/>
            <w:tcBorders>
              <w:top w:val="single" w:sz="4" w:space="0" w:color="auto"/>
              <w:left w:val="nil"/>
              <w:bottom w:val="single" w:sz="4" w:space="0" w:color="auto"/>
              <w:right w:val="single" w:sz="4" w:space="0" w:color="auto"/>
            </w:tcBorders>
            <w:shd w:val="clear" w:color="auto" w:fill="auto"/>
            <w:noWrap/>
            <w:vAlign w:val="bottom"/>
            <w:hideMark/>
          </w:tcPr>
          <w:p w14:paraId="4372B3D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226AFC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7D6B64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    </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BFDD6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124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741EE0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BADBD34" w14:textId="77777777" w:rsidTr="0062731B">
        <w:trPr>
          <w:trHeight w:val="255"/>
        </w:trPr>
        <w:tc>
          <w:tcPr>
            <w:tcW w:w="2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705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Żwirowa</w:t>
            </w:r>
          </w:p>
        </w:tc>
        <w:tc>
          <w:tcPr>
            <w:tcW w:w="3504" w:type="dxa"/>
            <w:tcBorders>
              <w:top w:val="single" w:sz="4" w:space="0" w:color="auto"/>
              <w:left w:val="nil"/>
              <w:bottom w:val="single" w:sz="4" w:space="0" w:color="auto"/>
              <w:right w:val="single" w:sz="4" w:space="0" w:color="auto"/>
            </w:tcBorders>
            <w:shd w:val="clear" w:color="auto" w:fill="auto"/>
            <w:vAlign w:val="center"/>
            <w:hideMark/>
          </w:tcPr>
          <w:p w14:paraId="2588ED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bramy przed nr 5 do Piaskowej ze schodami</w:t>
            </w:r>
          </w:p>
        </w:tc>
        <w:tc>
          <w:tcPr>
            <w:tcW w:w="671" w:type="dxa"/>
            <w:tcBorders>
              <w:top w:val="single" w:sz="4" w:space="0" w:color="auto"/>
              <w:left w:val="nil"/>
              <w:bottom w:val="single" w:sz="4" w:space="0" w:color="auto"/>
              <w:right w:val="single" w:sz="4" w:space="0" w:color="auto"/>
            </w:tcBorders>
            <w:shd w:val="clear" w:color="auto" w:fill="auto"/>
            <w:noWrap/>
            <w:vAlign w:val="center"/>
            <w:hideMark/>
          </w:tcPr>
          <w:p w14:paraId="10F984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05" w:type="dxa"/>
            <w:tcBorders>
              <w:top w:val="single" w:sz="4" w:space="0" w:color="auto"/>
              <w:left w:val="nil"/>
              <w:bottom w:val="single" w:sz="4" w:space="0" w:color="auto"/>
              <w:right w:val="single" w:sz="4" w:space="0" w:color="auto"/>
            </w:tcBorders>
            <w:shd w:val="clear" w:color="auto" w:fill="auto"/>
            <w:noWrap/>
            <w:vAlign w:val="center"/>
            <w:hideMark/>
          </w:tcPr>
          <w:p w14:paraId="4F5747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624C21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124</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1DAEC6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14:paraId="5504FE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4647873A" w14:textId="77777777" w:rsidTr="0062731B">
        <w:trPr>
          <w:trHeight w:val="1050"/>
        </w:trPr>
        <w:tc>
          <w:tcPr>
            <w:tcW w:w="7284"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340493D"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3</w:t>
            </w:r>
          </w:p>
        </w:tc>
        <w:tc>
          <w:tcPr>
            <w:tcW w:w="825"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2446585E"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61 048</w:t>
            </w:r>
          </w:p>
        </w:tc>
        <w:tc>
          <w:tcPr>
            <w:tcW w:w="872"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39B8D242"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8 720</w:t>
            </w:r>
          </w:p>
        </w:tc>
        <w:tc>
          <w:tcPr>
            <w:tcW w:w="1340"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02670C17"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027933A9" w14:textId="77777777" w:rsidTr="0062731B">
        <w:trPr>
          <w:trHeight w:val="300"/>
        </w:trPr>
        <w:tc>
          <w:tcPr>
            <w:tcW w:w="7284" w:type="dxa"/>
            <w:gridSpan w:val="4"/>
            <w:vMerge/>
            <w:tcBorders>
              <w:top w:val="single" w:sz="4" w:space="0" w:color="auto"/>
              <w:left w:val="single" w:sz="4" w:space="0" w:color="auto"/>
              <w:bottom w:val="single" w:sz="4" w:space="0" w:color="auto"/>
              <w:right w:val="single" w:sz="4" w:space="0" w:color="auto"/>
            </w:tcBorders>
            <w:vAlign w:val="center"/>
            <w:hideMark/>
          </w:tcPr>
          <w:p w14:paraId="411B90BE"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3037"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598C9D3E"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69 767</w:t>
            </w:r>
          </w:p>
        </w:tc>
      </w:tr>
    </w:tbl>
    <w:p w14:paraId="7EBF8F97" w14:textId="127656E7" w:rsidR="00C90B9B" w:rsidRPr="000C47F3" w:rsidRDefault="00C90B9B" w:rsidP="009F5086">
      <w:pPr>
        <w:pStyle w:val="Tekstpodstawowy"/>
        <w:jc w:val="left"/>
        <w:rPr>
          <w:i w:val="0"/>
          <w:iCs/>
          <w:lang w:val="pl-PL" w:eastAsia="zh-CN"/>
        </w:rPr>
      </w:pPr>
    </w:p>
    <w:p w14:paraId="60F09ADB" w14:textId="77777777" w:rsidR="00C90B9B" w:rsidRPr="000C47F3" w:rsidRDefault="00C90B9B">
      <w:pPr>
        <w:spacing w:after="0" w:line="240" w:lineRule="auto"/>
        <w:rPr>
          <w:rFonts w:ascii="Times New Roman" w:eastAsia="Times New Roman" w:hAnsi="Times New Roman"/>
          <w:b/>
          <w:iCs/>
          <w:sz w:val="28"/>
          <w:szCs w:val="20"/>
          <w:lang w:eastAsia="zh-CN"/>
        </w:rPr>
      </w:pPr>
      <w:r w:rsidRPr="000C47F3">
        <w:rPr>
          <w:i/>
          <w:iCs/>
          <w:lang w:eastAsia="zh-CN"/>
        </w:rPr>
        <w:br w:type="page"/>
      </w:r>
    </w:p>
    <w:p w14:paraId="59551573" w14:textId="77777777" w:rsidR="00456A7C" w:rsidRPr="000C47F3" w:rsidRDefault="00456A7C" w:rsidP="00456A7C">
      <w:pPr>
        <w:pStyle w:val="Tekstpodstawowy"/>
        <w:jc w:val="right"/>
        <w:rPr>
          <w:rFonts w:ascii="Open Sans" w:eastAsia="SimSun" w:hAnsi="Open Sans" w:cs="Open Sans"/>
          <w:i w:val="0"/>
          <w:iCs/>
          <w:kern w:val="2"/>
          <w:sz w:val="20"/>
          <w:u w:val="single"/>
        </w:rPr>
      </w:pPr>
      <w:r w:rsidRPr="000C47F3">
        <w:rPr>
          <w:rFonts w:ascii="Open Sans" w:eastAsia="SimSun" w:hAnsi="Open Sans" w:cs="Open Sans"/>
          <w:i w:val="0"/>
          <w:iCs/>
          <w:kern w:val="2"/>
          <w:sz w:val="20"/>
          <w:u w:val="single"/>
        </w:rPr>
        <w:lastRenderedPageBreak/>
        <w:t>Załącznik nr D/4 do Umowy</w:t>
      </w:r>
    </w:p>
    <w:tbl>
      <w:tblPr>
        <w:tblW w:w="110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9"/>
      </w:tblGrid>
      <w:tr w:rsidR="00135054" w:rsidRPr="000C47F3" w14:paraId="0A81A874" w14:textId="77777777" w:rsidTr="00ED29A7">
        <w:tc>
          <w:tcPr>
            <w:tcW w:w="10991" w:type="dxa"/>
            <w:shd w:val="clear" w:color="auto" w:fill="F2F2F2"/>
          </w:tcPr>
          <w:p w14:paraId="3024B006" w14:textId="77777777" w:rsidR="00456A7C" w:rsidRPr="000C47F3" w:rsidRDefault="00456A7C"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 xml:space="preserve">Zadanie nr </w:t>
            </w:r>
            <w:r w:rsidRPr="000C47F3">
              <w:rPr>
                <w:rFonts w:ascii="Open Sans" w:hAnsi="Open Sans" w:cs="Open Sans"/>
                <w:b w:val="0"/>
                <w:bCs/>
                <w:i w:val="0"/>
                <w:iCs/>
                <w:sz w:val="24"/>
                <w:szCs w:val="24"/>
                <w:lang w:val="pl-PL"/>
              </w:rPr>
              <w:t>4 CK</w:t>
            </w:r>
          </w:p>
        </w:tc>
      </w:tr>
    </w:tbl>
    <w:p w14:paraId="2B282E8D" w14:textId="77777777" w:rsidR="0062731B" w:rsidRPr="000C47F3" w:rsidRDefault="0062731B" w:rsidP="00456A7C">
      <w:pPr>
        <w:pStyle w:val="Tekstpodstawowy"/>
        <w:jc w:val="left"/>
        <w:rPr>
          <w:rFonts w:ascii="Open Sans" w:eastAsia="SimSun" w:hAnsi="Open Sans" w:cs="Open Sans"/>
          <w:i w:val="0"/>
          <w:iCs/>
          <w:kern w:val="2"/>
          <w:sz w:val="20"/>
          <w:u w:val="single"/>
        </w:rPr>
      </w:pPr>
    </w:p>
    <w:tbl>
      <w:tblPr>
        <w:tblW w:w="10320" w:type="dxa"/>
        <w:tblInd w:w="75" w:type="dxa"/>
        <w:tblCellMar>
          <w:left w:w="70" w:type="dxa"/>
          <w:right w:w="70" w:type="dxa"/>
        </w:tblCellMar>
        <w:tblLook w:val="04A0" w:firstRow="1" w:lastRow="0" w:firstColumn="1" w:lastColumn="0" w:noHBand="0" w:noVBand="1"/>
      </w:tblPr>
      <w:tblGrid>
        <w:gridCol w:w="2567"/>
        <w:gridCol w:w="3750"/>
        <w:gridCol w:w="710"/>
        <w:gridCol w:w="429"/>
        <w:gridCol w:w="771"/>
        <w:gridCol w:w="782"/>
        <w:gridCol w:w="1311"/>
      </w:tblGrid>
      <w:tr w:rsidR="000C47F3" w:rsidRPr="000C47F3" w14:paraId="5F3CEF38" w14:textId="77777777" w:rsidTr="0062731B">
        <w:trPr>
          <w:trHeight w:val="360"/>
        </w:trPr>
        <w:tc>
          <w:tcPr>
            <w:tcW w:w="1032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F8EAAD8"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0C47F3" w:rsidRPr="000C47F3" w14:paraId="70EA7922" w14:textId="77777777" w:rsidTr="0062731B">
        <w:trPr>
          <w:trHeight w:val="360"/>
        </w:trPr>
        <w:tc>
          <w:tcPr>
            <w:tcW w:w="63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B20D83"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4003" w:type="dxa"/>
            <w:gridSpan w:val="5"/>
            <w:tcBorders>
              <w:top w:val="single" w:sz="4" w:space="0" w:color="auto"/>
              <w:left w:val="nil"/>
              <w:bottom w:val="single" w:sz="4" w:space="0" w:color="auto"/>
              <w:right w:val="single" w:sz="4" w:space="0" w:color="auto"/>
            </w:tcBorders>
            <w:shd w:val="clear" w:color="auto" w:fill="auto"/>
            <w:noWrap/>
            <w:vAlign w:val="center"/>
            <w:hideMark/>
          </w:tcPr>
          <w:p w14:paraId="2CBD3016"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4</w:t>
            </w:r>
          </w:p>
        </w:tc>
      </w:tr>
      <w:tr w:rsidR="000C47F3" w:rsidRPr="000C47F3" w14:paraId="128AEDE0" w14:textId="77777777" w:rsidTr="0062731B">
        <w:trPr>
          <w:trHeight w:val="255"/>
        </w:trPr>
        <w:tc>
          <w:tcPr>
            <w:tcW w:w="256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6E35EF94"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7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6350611"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71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B36730C"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29"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2E86807"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771" w:type="dxa"/>
            <w:tcBorders>
              <w:top w:val="single" w:sz="4" w:space="0" w:color="auto"/>
              <w:left w:val="nil"/>
              <w:bottom w:val="single" w:sz="4" w:space="0" w:color="auto"/>
              <w:right w:val="single" w:sz="4" w:space="0" w:color="auto"/>
            </w:tcBorders>
            <w:shd w:val="clear" w:color="000000" w:fill="F2F2F2"/>
            <w:noWrap/>
            <w:vAlign w:val="center"/>
            <w:hideMark/>
          </w:tcPr>
          <w:p w14:paraId="38EBB820"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782" w:type="dxa"/>
            <w:tcBorders>
              <w:top w:val="single" w:sz="4" w:space="0" w:color="auto"/>
              <w:left w:val="nil"/>
              <w:bottom w:val="single" w:sz="4" w:space="0" w:color="auto"/>
              <w:right w:val="single" w:sz="4" w:space="0" w:color="auto"/>
            </w:tcBorders>
            <w:shd w:val="clear" w:color="000000" w:fill="F2F2F2"/>
            <w:noWrap/>
            <w:vAlign w:val="center"/>
            <w:hideMark/>
          </w:tcPr>
          <w:p w14:paraId="46036676"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311" w:type="dxa"/>
            <w:tcBorders>
              <w:top w:val="single" w:sz="4" w:space="0" w:color="auto"/>
              <w:left w:val="nil"/>
              <w:bottom w:val="single" w:sz="4" w:space="0" w:color="auto"/>
              <w:right w:val="single" w:sz="4" w:space="0" w:color="auto"/>
            </w:tcBorders>
            <w:shd w:val="clear" w:color="000000" w:fill="F2F2F2"/>
            <w:noWrap/>
            <w:vAlign w:val="center"/>
            <w:hideMark/>
          </w:tcPr>
          <w:p w14:paraId="0B7E979C"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38108055" w14:textId="77777777" w:rsidTr="0062731B">
        <w:trPr>
          <w:trHeight w:val="180"/>
        </w:trPr>
        <w:tc>
          <w:tcPr>
            <w:tcW w:w="2567" w:type="dxa"/>
            <w:vMerge/>
            <w:tcBorders>
              <w:top w:val="single" w:sz="4" w:space="0" w:color="auto"/>
              <w:left w:val="single" w:sz="4" w:space="0" w:color="auto"/>
              <w:bottom w:val="single" w:sz="4" w:space="0" w:color="auto"/>
              <w:right w:val="single" w:sz="4" w:space="0" w:color="auto"/>
            </w:tcBorders>
            <w:vAlign w:val="center"/>
            <w:hideMark/>
          </w:tcPr>
          <w:p w14:paraId="76D478AC"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750" w:type="dxa"/>
            <w:vMerge/>
            <w:tcBorders>
              <w:top w:val="single" w:sz="4" w:space="0" w:color="auto"/>
              <w:left w:val="single" w:sz="4" w:space="0" w:color="auto"/>
              <w:bottom w:val="single" w:sz="4" w:space="0" w:color="auto"/>
              <w:right w:val="single" w:sz="4" w:space="0" w:color="auto"/>
            </w:tcBorders>
            <w:vAlign w:val="center"/>
            <w:hideMark/>
          </w:tcPr>
          <w:p w14:paraId="50265791"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710" w:type="dxa"/>
            <w:vMerge/>
            <w:tcBorders>
              <w:top w:val="single" w:sz="4" w:space="0" w:color="auto"/>
              <w:left w:val="single" w:sz="4" w:space="0" w:color="auto"/>
              <w:bottom w:val="single" w:sz="4" w:space="0" w:color="auto"/>
              <w:right w:val="single" w:sz="4" w:space="0" w:color="auto"/>
            </w:tcBorders>
            <w:vAlign w:val="center"/>
            <w:hideMark/>
          </w:tcPr>
          <w:p w14:paraId="69FA43E5"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14:paraId="410B8973"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2864"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72A4D1C6"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272410DB"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809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13DF8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17D16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6CD4A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CA1E3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99513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71E0E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D3E31D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757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7CC48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2F55E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A3D52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DA097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4D221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C5D2A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09D27E3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AC5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63528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 ABCD, 22 ABC</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05C04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528AA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410EA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330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80F5C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650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06265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47A2052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118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B63AD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9F2B2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EC040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06CA7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36FDA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52E2D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03BC928E"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C4D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62371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8D423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D6759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0E78C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E05D7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132C5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2828616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F07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6D564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38655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384CA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85FB0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9FD49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550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4F222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A3D2142"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D3B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25B24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 A,B,C</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D8889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A0B01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33F3B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BE5EF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F12AB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2FB482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1A0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8F622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ul. Orląt Lwowskich do 20a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59069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037C3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654D4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552</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F6EF6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F0161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435A98A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C03D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0FB48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garaży do promenady Kopernika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30F01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1B6DE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F8D88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516</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3B016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561C8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2D85602F"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F730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Giełdowa -Hanki Sawickiej 20 , 14</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10C68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Sawickiej 20 a do Zubrzyckiego 11 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41870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8AEBB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24BE4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48CD4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9BAC7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53E9BA7"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7B2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Janochy</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80E56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Słupskiej do boiska i przy parkingu</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927EB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B91C1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1BB26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2 050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3CA56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45754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390BC2E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648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Kopernika - Fałata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66835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Fałata przy stadionie do Sportowej</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6DB60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8FFC5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74510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1 450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FA849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60E98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36F7F063" w14:textId="77777777" w:rsidTr="0062731B">
        <w:trPr>
          <w:trHeight w:val="67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12FF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Kopernika - Hanki Sawickiej</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6D945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między płotami szkoły i przedszkola, od Hanki Sawickiej 12a do Kopernika, chodnik od parkingu przy nr 14 w kierunku nr 12d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857E9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FA38C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05900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271</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16F2A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0AC24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63798E01"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DDB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Kopernika promenada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4775A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od Sportowej do lasu ze ścieżką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1D26F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108EF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EE751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B27AB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BF1BA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5FEF6264"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9AD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Rekreacyjna - Rolna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A9D91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Wodny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9F02B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DB87A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93FDC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1F966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7DFCE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41EEBA9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E88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Rekreacyjna - Rolna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5F0C8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Gdańskiej ze scieżką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15709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32486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B4FF3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2 760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541BA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59DCD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DF47B13"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965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Rekreacyjna - Rolna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23441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Gdańskiej ze scieżką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9B6AD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0243A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8F432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1 285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B4F3F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A39FE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539C904A"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240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Słupska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80A81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Sanktuarium</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61215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EDBD9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34256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2F369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F282E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600CCB78"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84A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Słupska do Kłosa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E1F1A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cały i ścieżka rowerowa do Kłosa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A50A7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33530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A94BD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13 285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74747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48CFE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3CD1909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6996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Zubrzyckiego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A96EF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B6D57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CCE87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A23AC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5A9E3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18315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244B90F4"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487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Zubrzyckiego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8EB94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0ABAA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4C4EA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177EE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10BA1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64E48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35307D9F"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4A8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Zubrzyckiego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7B2920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do budynku 81c i przy boisku</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8996F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14D4D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D9C08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61200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B9884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3528C0E7"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00A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Zubrzyckiego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9AE38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1c do nr 9b</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BBCFB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C093B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9466E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E1562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56F98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2205FC88"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D2E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Kamieniarska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877EE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Gnieźnieńskiej do kwiaciarni</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C0BEB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05509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965C1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FC04F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FACC4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7A52F907"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5B92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Kamieniarska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88D25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cmentarza i parkingi</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9F2BC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04571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32828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2 079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6B08B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DF490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Kretomino</w:t>
            </w:r>
          </w:p>
        </w:tc>
      </w:tr>
      <w:tr w:rsidR="000C47F3" w:rsidRPr="000C47F3" w14:paraId="57C7282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879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7B8DD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A0853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C740E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B64CE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540DD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46D14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7FE6DA72"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C11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D2855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F6846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E7651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C1A21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18A21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B3B60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0A931DCC"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737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AFF05C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48D12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31D2A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0F187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CDE21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0C0AB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72FD8BA4"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ACB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28E47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75889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A919C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F22D3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606A6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83C0E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4DE9841F"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313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96E33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PWSZ</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3ADAC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8CFAB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1ECAE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FE792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1E51F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05667864"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E68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Paderewskiego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67787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Wodna Dolina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29A70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9CFFA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ACB9D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06299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1B0C4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3955DC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548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Sybiraków</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C549A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4BBE8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7E0C4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4CDB3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26A8B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C65AC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68C97CB1"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05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Sybiraków</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7514B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Sybiraków</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4CDB7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30097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8BAF1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6BD35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3C572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62DD8FC"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185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Sybiraków</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F3866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Wodna Dolina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1BCE9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75BED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CC0A3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55327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2154C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39A3A8A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A0B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Bajkowa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8D0795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Sezamkowej do końca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0CB12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399994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3DE12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518</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98B9E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C5024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BA06B9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9CB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Chałubińskiego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F42C7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Karłowicza do nr 10</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FEFEF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2CF86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E7086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DD3A3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B4470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7EA69D2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4C10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Chałubińskiego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51BB1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pętli do Promykowej ze ścieżką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28670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A9D55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0E888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1 102</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3D3F0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4BCEB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A7E110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7BB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Jutrzenki</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D1DAC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Chałubińskiego do Leśnej</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66127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847B8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283AA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03C1C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D20B2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BB202F4"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04A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Księżycowa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60F69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Jutrzenki do Zorzy cały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84E50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F79D1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F5939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CF371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248BE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75532F3"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808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Kubusia Puchatka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5E4C4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Bajkowej do Sybiraków</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447F4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78B1E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F304D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B1D5B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04BCF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0958173"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05C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Leśna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F4264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Chałubińskiego do zakrętu</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11931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E9823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D8919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FA74C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02E05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523FEB4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3E7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Leśna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F373B7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Jutrzenki do Słonecznej</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4EFF4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481EB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7437D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481</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32A7C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6FF983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1C353E4F"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232A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Paderewskiego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5CDF0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przejscia dla pieszych  do ul. Hallera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87F3C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44883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CE13C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7D4D7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B6E94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7EF874B7"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416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Paderewskiego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EFBF5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ze scieżką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2FDCE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DD9B5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40D72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2 024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2DDAB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D1879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3D1E1543"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280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Sybiraków</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1395A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ze ścieżką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0507A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A8874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FEDC2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1 211</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F4346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3040A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7C6B4740"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282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Tęczy</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4E90C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Jutrzenki do Zorzy cały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B9388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5E33D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9B6E4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86894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F0F63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30C7E0C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96E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Bajkowa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B2EB9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21 do 4 Marca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A838C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3AB52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E7D46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70BF2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06E41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73BA93FA"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6DBF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Chałubińskiego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530F9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bramy wjazdowej do szpitala przed prosektorium i wzdłuż parkingu za prosektorium</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2D435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22675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8805C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382</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F5982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7FD83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0727C0FA"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BD4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Chałubińskiego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198CEC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Leśnej do końca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E421D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98237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38AC6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288</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DE4AB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8A042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3CE976C3"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2DE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Chałubińskiego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3C5AB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wejścia na SOR (nr 5-7)</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14A81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2569F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037C4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518</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67F0A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62CBBB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6801B8BD"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DF2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Chałubińskiego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1DD51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Jutrzenki do Promykowej </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27964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60645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997EB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439CF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8CDBE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0A80BC38"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922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Leśna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054E00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Chałubińskiego do zakrętu</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32447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1D093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9C384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CCE72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7170D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C3787F0"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155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Leśna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F0899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ze ścieżką rowerową od nr 15 do Słonecznej</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7E307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B93F8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6C3D0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794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122F9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5D6CB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15501A67"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66C5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Paderewskiego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6A431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416E6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DA221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FF352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2 024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4B0D2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E7C65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7137382"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1AE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Sezamkowa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A6F59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4 Marca wewnętrznej do Bajkowej </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CDC0D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3107C2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1BAED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126</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B3DA9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79E18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27C9C092"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31C4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Sybiraków</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9A129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6C060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D5200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DEB95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1 211</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1DA35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B41D6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1697197A"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D74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Zorzy</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D9E66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Leśnej do Chałubińskiego </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0C665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6392F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AF1F4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F44FB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474F9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Rokosowo </w:t>
            </w:r>
          </w:p>
        </w:tc>
      </w:tr>
      <w:tr w:rsidR="000C47F3" w:rsidRPr="000C47F3" w14:paraId="552334C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923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28394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Radio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CDA46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CCA61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AFA76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59833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AF71D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2AD7534B"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C65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AC743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96AB3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D7349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ADA5D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643B9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F249E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53AE567"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3228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A6FD3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Biblioteka pedagogiczna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F0852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D4D57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B1F40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90869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2D29F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1987390A"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F5A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 75-79</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3D07D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przy boisku i do bud. Nr 77</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0735E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34F93A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83804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80B5D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6703D8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A66BE2D"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400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5ACC2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Orląt Lwowskich</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F9E11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E16B5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84117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4326B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D5C56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3D7187B8"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AC3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63C89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Zwyciestwa do Pileckiego (slepy odcinek)</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B6E1C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A4E5D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B65A1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4E19B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E19C3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41C2899B"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06E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F3C56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Sportowej do Mireckiego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8DAC6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BF530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841BE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D2FD1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E97D4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BC96DC0"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5CB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7F770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Orląt Lwowskich do nr 85( bez chodnika na wys. Banku) i od nr 85 do 87</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A9AFD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70884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CBE14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313</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331CE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8C800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0D56C16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41A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Piłsudskiego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BF55E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19 do Kościuszki</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F3CC4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94B0C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F3DF9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786BD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71861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0C47F3" w:rsidRPr="000C47F3" w14:paraId="68006770"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5F2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Nowowiejskiego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A778B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728E9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79311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01F66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FB990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400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CEE96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DE751BC"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D1C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Nowowiejskiego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A85EC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ABCD</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EBFBD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CCAFF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2B43E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7C01E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385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0537C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9A1B244"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778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Sygietyńskiego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1262D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9-15</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0A9A4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705D2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57394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152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E17B0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DD759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C7B599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0940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Sygietyńskiego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77B82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84268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6AE62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AFE83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0FB80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B6BAA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245814F"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8B2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Sygietyńskiego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B4DE4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17-23</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631E4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317A1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C9F2CA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295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01817DE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FC7E2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A83DDD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E64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Wieniawskiego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ED8E0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6-8</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118A6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09B72F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3AE95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BB528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115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FD006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EDF7609"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223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175C7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Jednostka Wojskowa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E701D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E3ACB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0AEF1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27C85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6E200E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C93F172"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00E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C06F4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Wojska Polskiego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1E73F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F6E0B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BAB4D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5C89B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C0B67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AD85A9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267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B639F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Orląt Lwowskich</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7E5B1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1D408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E54EE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B50A2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6F6BEF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2683AF7"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7DF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 15 - Chałubińskiego 12</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3F7FE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przy żywopłocie od pawilonu Chałubińskiego 15 do parkingu, ciągi do placu zabaw</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BF57E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40C1B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F7BC4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A1ECD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AC7E9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7749D99"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B0E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 44-46 - Chałubińskiego 22-24</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455D08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prawy wzdłuż parkingu za placem zabaw</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B2CBB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E1B77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EB24E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9884F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3D6930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91D5C18"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EA6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Karłowicza 5 - Chałubińskiego 10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5DD78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Chałubińskiego przed nr 10 do Karłowicza 5c</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C7588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34052C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459352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FCAA6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C530C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FFF553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2FA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Karłowicza 9-15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E4254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przy posesji nr 11</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1BA62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662BC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4F56D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67A0F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3BFCB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A425D6A"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4B3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Nowowiejskiego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525D8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Nowowiejskiego 7 do boiska szkolnego</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80068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2AFED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229F4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143</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7E9C15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4F446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96EF1A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6AA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DC558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66F3B4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E6572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4EE6B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98C23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02AEA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7060683"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0F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80DA8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Chopina do nr 28 i od garaży przy Nowowiejskiego do końca za garażami do Zamenhoffa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F0491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7D4A20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FC485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598</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12F49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E1497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C566880"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49B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Nowowiejskiego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4646AA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Traugutta do garaży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00018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3EAF25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043EE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933C3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1F197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891ACEF"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3DD9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B8934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Wojska Polskiego do Gnieźnieńskiej ze ścieżką rowerową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9AB92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562CB9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CC94F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2 253</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1E9FB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874EC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537E063"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415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 przy rondzie Polskich Żołnierzy Misji ONZ-</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CD417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wszystkie chodniki i ścieżki rowerowe w pasie rozdziału ulic</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F8EDD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6DB4E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664D39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B90F3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2CAB2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2ABEA2B2"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82D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Marca wewnętrzna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DD711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Bajkowej do Sezamkowej</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EB786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1B6AD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82FF3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235</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29677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1851D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723C67D"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446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4 Marca/ul. Sybiraków-po obu stronach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7DCA33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w pasie rozdziału ulic</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511444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1A4E0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D394B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58</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1A1B2A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F4A0E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10440BE1"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2B0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5AAEB2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22b do końca nr 48</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7AFEE8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0262F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73F54B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462FE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04C4E2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BC5EA7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86A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570D0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11 do nr 44</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40A08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FF127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19432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3D6E3F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98198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09B48F6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5B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88EA4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44 w odnodze do Zamenhoffa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34526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EE03A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B25BA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228</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416FAF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49EC3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74AAEE6"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DCAF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Karłowicza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3390453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wzdłuz nr 5 do nr 7</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0BB2C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679A06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1AE6DC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25A3AB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13094F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BFE889F" w14:textId="77777777" w:rsidTr="0062731B">
        <w:trPr>
          <w:trHeight w:val="45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49B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Karłowicza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127E9B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lewa odnoga od Karłowicza do Chałubińskiego (wzdłuż nr 3-5, 6)  - miejsca postojowe i chodniki obustronnie</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1E30C2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F97A0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06E6FE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960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6B515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C14FB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1F0090A" w14:textId="77777777" w:rsidTr="0062731B">
        <w:trPr>
          <w:trHeight w:val="263"/>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C17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Nowowiejskiego </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06B043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Traugutta do Karłowicza</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3310F5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CB81C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2E38C7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1 100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337D8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206BC8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55DC7BB7" w14:textId="77777777" w:rsidTr="0062731B">
        <w:trPr>
          <w:trHeight w:val="263"/>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7A1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Sygietyńskiego</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40915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Traugutta do nr 1</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4B805F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16CF82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31DBF9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EED69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550257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7E42BD95"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30B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Traugutta</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6C62B5E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Zwycięstwa ze ścieżką</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21E9F7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27CF72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C7028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2 010</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55CD95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4AFD9B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3BDCA14E" w14:textId="77777777" w:rsidTr="0062731B">
        <w:trPr>
          <w:trHeight w:val="255"/>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FFF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Wieniawskiego do garaży</w:t>
            </w:r>
          </w:p>
        </w:tc>
        <w:tc>
          <w:tcPr>
            <w:tcW w:w="3750" w:type="dxa"/>
            <w:tcBorders>
              <w:top w:val="single" w:sz="4" w:space="0" w:color="auto"/>
              <w:left w:val="nil"/>
              <w:bottom w:val="single" w:sz="4" w:space="0" w:color="auto"/>
              <w:right w:val="single" w:sz="4" w:space="0" w:color="auto"/>
            </w:tcBorders>
            <w:shd w:val="clear" w:color="auto" w:fill="auto"/>
            <w:vAlign w:val="center"/>
            <w:hideMark/>
          </w:tcPr>
          <w:p w14:paraId="20AF93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14:paraId="0AC1C7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9" w:type="dxa"/>
            <w:tcBorders>
              <w:top w:val="single" w:sz="4" w:space="0" w:color="auto"/>
              <w:left w:val="nil"/>
              <w:bottom w:val="single" w:sz="4" w:space="0" w:color="auto"/>
              <w:right w:val="single" w:sz="4" w:space="0" w:color="auto"/>
            </w:tcBorders>
            <w:shd w:val="clear" w:color="auto" w:fill="auto"/>
            <w:noWrap/>
            <w:vAlign w:val="center"/>
            <w:hideMark/>
          </w:tcPr>
          <w:p w14:paraId="472120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71" w:type="dxa"/>
            <w:tcBorders>
              <w:top w:val="single" w:sz="4" w:space="0" w:color="auto"/>
              <w:left w:val="nil"/>
              <w:bottom w:val="single" w:sz="4" w:space="0" w:color="auto"/>
              <w:right w:val="single" w:sz="4" w:space="0" w:color="auto"/>
            </w:tcBorders>
            <w:shd w:val="clear" w:color="auto" w:fill="auto"/>
            <w:noWrap/>
            <w:vAlign w:val="center"/>
            <w:hideMark/>
          </w:tcPr>
          <w:p w14:paraId="5CE208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114</w:t>
            </w:r>
          </w:p>
        </w:tc>
        <w:tc>
          <w:tcPr>
            <w:tcW w:w="782" w:type="dxa"/>
            <w:tcBorders>
              <w:top w:val="single" w:sz="4" w:space="0" w:color="auto"/>
              <w:left w:val="nil"/>
              <w:bottom w:val="single" w:sz="4" w:space="0" w:color="auto"/>
              <w:right w:val="single" w:sz="4" w:space="0" w:color="auto"/>
            </w:tcBorders>
            <w:shd w:val="clear" w:color="auto" w:fill="auto"/>
            <w:noWrap/>
            <w:vAlign w:val="center"/>
            <w:hideMark/>
          </w:tcPr>
          <w:p w14:paraId="667DB1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11" w:type="dxa"/>
            <w:tcBorders>
              <w:top w:val="single" w:sz="4" w:space="0" w:color="auto"/>
              <w:left w:val="nil"/>
              <w:bottom w:val="single" w:sz="4" w:space="0" w:color="auto"/>
              <w:right w:val="single" w:sz="4" w:space="0" w:color="auto"/>
            </w:tcBorders>
            <w:shd w:val="clear" w:color="auto" w:fill="auto"/>
            <w:noWrap/>
            <w:vAlign w:val="center"/>
            <w:hideMark/>
          </w:tcPr>
          <w:p w14:paraId="7F10A0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Wspólny Dom </w:t>
            </w:r>
          </w:p>
        </w:tc>
      </w:tr>
      <w:tr w:rsidR="000C47F3" w:rsidRPr="000C47F3" w14:paraId="655ACF09" w14:textId="77777777" w:rsidTr="0062731B">
        <w:trPr>
          <w:trHeight w:val="1065"/>
        </w:trPr>
        <w:tc>
          <w:tcPr>
            <w:tcW w:w="7456"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A24FC8A"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4</w:t>
            </w:r>
          </w:p>
        </w:tc>
        <w:tc>
          <w:tcPr>
            <w:tcW w:w="771"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17F8ED63"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54 741</w:t>
            </w:r>
          </w:p>
        </w:tc>
        <w:tc>
          <w:tcPr>
            <w:tcW w:w="782"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43B7ABBB"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2 160</w:t>
            </w:r>
          </w:p>
        </w:tc>
        <w:tc>
          <w:tcPr>
            <w:tcW w:w="1311"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78440AAF"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034525E9" w14:textId="77777777" w:rsidTr="0062731B">
        <w:trPr>
          <w:trHeight w:val="435"/>
        </w:trPr>
        <w:tc>
          <w:tcPr>
            <w:tcW w:w="7456" w:type="dxa"/>
            <w:gridSpan w:val="4"/>
            <w:vMerge/>
            <w:tcBorders>
              <w:top w:val="single" w:sz="4" w:space="0" w:color="auto"/>
              <w:left w:val="single" w:sz="4" w:space="0" w:color="auto"/>
              <w:bottom w:val="single" w:sz="4" w:space="0" w:color="auto"/>
              <w:right w:val="single" w:sz="4" w:space="0" w:color="auto"/>
            </w:tcBorders>
            <w:vAlign w:val="center"/>
            <w:hideMark/>
          </w:tcPr>
          <w:p w14:paraId="67C58906"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2864"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20269595"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56 901</w:t>
            </w:r>
          </w:p>
        </w:tc>
      </w:tr>
    </w:tbl>
    <w:p w14:paraId="0ECC18A4" w14:textId="0FC1DF99" w:rsidR="00C90B9B" w:rsidRPr="000C47F3" w:rsidRDefault="00C90B9B" w:rsidP="0062731B">
      <w:pPr>
        <w:pStyle w:val="Tekstpodstawowy"/>
        <w:rPr>
          <w:rFonts w:ascii="Open Sans" w:eastAsia="SimSun" w:hAnsi="Open Sans" w:cs="Open Sans"/>
          <w:i w:val="0"/>
          <w:iCs/>
          <w:kern w:val="2"/>
          <w:sz w:val="20"/>
          <w:u w:val="single"/>
        </w:rPr>
      </w:pPr>
    </w:p>
    <w:p w14:paraId="1BABBA9D" w14:textId="77777777" w:rsidR="00C90B9B" w:rsidRPr="000C47F3" w:rsidRDefault="00C90B9B">
      <w:pPr>
        <w:spacing w:after="0" w:line="240" w:lineRule="auto"/>
        <w:rPr>
          <w:rFonts w:ascii="Open Sans" w:eastAsia="SimSun" w:hAnsi="Open Sans" w:cs="Open Sans"/>
          <w:b/>
          <w:iCs/>
          <w:kern w:val="2"/>
          <w:sz w:val="20"/>
          <w:szCs w:val="20"/>
          <w:u w:val="single"/>
          <w:lang w:val="x-none" w:eastAsia="x-none"/>
        </w:rPr>
      </w:pPr>
      <w:r w:rsidRPr="000C47F3">
        <w:rPr>
          <w:rFonts w:ascii="Open Sans" w:eastAsia="SimSun" w:hAnsi="Open Sans" w:cs="Open Sans"/>
          <w:i/>
          <w:iCs/>
          <w:kern w:val="2"/>
          <w:sz w:val="20"/>
          <w:u w:val="single"/>
        </w:rPr>
        <w:br w:type="page"/>
      </w:r>
    </w:p>
    <w:p w14:paraId="6A02FD72" w14:textId="77777777" w:rsidR="0062731B" w:rsidRPr="000C47F3" w:rsidRDefault="0062731B" w:rsidP="0062731B">
      <w:pPr>
        <w:pStyle w:val="Tekstpodstawowy"/>
        <w:rPr>
          <w:rFonts w:ascii="Open Sans" w:eastAsia="SimSun" w:hAnsi="Open Sans" w:cs="Open Sans"/>
          <w:i w:val="0"/>
          <w:iCs/>
          <w:kern w:val="2"/>
          <w:sz w:val="20"/>
          <w:u w:val="single"/>
        </w:rPr>
      </w:pPr>
    </w:p>
    <w:p w14:paraId="2B24FEF8" w14:textId="77777777" w:rsidR="0062731B" w:rsidRPr="000C47F3" w:rsidRDefault="0062731B" w:rsidP="0062731B">
      <w:pPr>
        <w:pStyle w:val="Tekstpodstawowy"/>
        <w:jc w:val="right"/>
        <w:rPr>
          <w:rFonts w:eastAsia="SimSun"/>
          <w:lang w:val="pl-PL" w:eastAsia="zh-CN"/>
        </w:rPr>
      </w:pPr>
      <w:r w:rsidRPr="000C47F3">
        <w:rPr>
          <w:rFonts w:ascii="Open Sans" w:eastAsia="SimSun" w:hAnsi="Open Sans" w:cs="Open Sans"/>
          <w:i w:val="0"/>
          <w:iCs/>
          <w:kern w:val="2"/>
          <w:sz w:val="20"/>
          <w:u w:val="single"/>
        </w:rPr>
        <w:t>Załącznik nr D/5 do Umowy</w:t>
      </w:r>
    </w:p>
    <w:tbl>
      <w:tblPr>
        <w:tblW w:w="108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4"/>
      </w:tblGrid>
      <w:tr w:rsidR="00135054" w:rsidRPr="000C47F3" w14:paraId="1773C920" w14:textId="77777777" w:rsidTr="00ED29A7">
        <w:tc>
          <w:tcPr>
            <w:tcW w:w="10844" w:type="dxa"/>
            <w:shd w:val="clear" w:color="auto" w:fill="F2F2F2"/>
          </w:tcPr>
          <w:p w14:paraId="45563674" w14:textId="77777777" w:rsidR="0062731B" w:rsidRPr="000C47F3" w:rsidRDefault="0062731B"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 xml:space="preserve">Zadanie nr </w:t>
            </w:r>
            <w:r w:rsidRPr="000C47F3">
              <w:rPr>
                <w:rFonts w:ascii="Open Sans" w:hAnsi="Open Sans" w:cs="Open Sans"/>
                <w:b w:val="0"/>
                <w:bCs/>
                <w:i w:val="0"/>
                <w:iCs/>
                <w:sz w:val="24"/>
                <w:szCs w:val="24"/>
                <w:lang w:val="pl-PL"/>
              </w:rPr>
              <w:t>5 CK</w:t>
            </w:r>
          </w:p>
        </w:tc>
      </w:tr>
    </w:tbl>
    <w:p w14:paraId="4FF780F4" w14:textId="77777777" w:rsidR="0062731B" w:rsidRPr="000C47F3" w:rsidRDefault="0062731B" w:rsidP="0062731B">
      <w:pPr>
        <w:pStyle w:val="Tekstpodstawowy"/>
        <w:jc w:val="left"/>
        <w:rPr>
          <w:i w:val="0"/>
          <w:iCs/>
          <w:lang w:val="pl-PL" w:eastAsia="zh-CN"/>
        </w:rPr>
      </w:pPr>
    </w:p>
    <w:tbl>
      <w:tblPr>
        <w:tblW w:w="10320" w:type="dxa"/>
        <w:tblInd w:w="75" w:type="dxa"/>
        <w:tblCellMar>
          <w:left w:w="70" w:type="dxa"/>
          <w:right w:w="70" w:type="dxa"/>
        </w:tblCellMar>
        <w:tblLook w:val="04A0" w:firstRow="1" w:lastRow="0" w:firstColumn="1" w:lastColumn="0" w:noHBand="0" w:noVBand="1"/>
      </w:tblPr>
      <w:tblGrid>
        <w:gridCol w:w="2535"/>
        <w:gridCol w:w="3713"/>
        <w:gridCol w:w="703"/>
        <w:gridCol w:w="425"/>
        <w:gridCol w:w="764"/>
        <w:gridCol w:w="775"/>
        <w:gridCol w:w="1405"/>
      </w:tblGrid>
      <w:tr w:rsidR="000C47F3" w:rsidRPr="000C47F3" w14:paraId="558B17E1" w14:textId="77777777" w:rsidTr="0062731B">
        <w:trPr>
          <w:trHeight w:val="360"/>
        </w:trPr>
        <w:tc>
          <w:tcPr>
            <w:tcW w:w="1032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51AF08C"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0C47F3" w:rsidRPr="000C47F3" w14:paraId="2D695F02" w14:textId="77777777" w:rsidTr="0062731B">
        <w:trPr>
          <w:trHeight w:val="360"/>
        </w:trPr>
        <w:tc>
          <w:tcPr>
            <w:tcW w:w="62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1FF797"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4072" w:type="dxa"/>
            <w:gridSpan w:val="5"/>
            <w:tcBorders>
              <w:top w:val="single" w:sz="4" w:space="0" w:color="auto"/>
              <w:left w:val="nil"/>
              <w:bottom w:val="single" w:sz="4" w:space="0" w:color="auto"/>
              <w:right w:val="single" w:sz="4" w:space="0" w:color="auto"/>
            </w:tcBorders>
            <w:shd w:val="clear" w:color="auto" w:fill="auto"/>
            <w:noWrap/>
            <w:vAlign w:val="center"/>
            <w:hideMark/>
          </w:tcPr>
          <w:p w14:paraId="696A486D"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5</w:t>
            </w:r>
          </w:p>
        </w:tc>
      </w:tr>
      <w:tr w:rsidR="000C47F3" w:rsidRPr="000C47F3" w14:paraId="71A7EB84" w14:textId="77777777" w:rsidTr="0062731B">
        <w:trPr>
          <w:trHeight w:val="255"/>
        </w:trPr>
        <w:tc>
          <w:tcPr>
            <w:tcW w:w="253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E6E884C"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713"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16FAAC5"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703"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3F71545"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25"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F7B967"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764" w:type="dxa"/>
            <w:tcBorders>
              <w:top w:val="single" w:sz="4" w:space="0" w:color="auto"/>
              <w:left w:val="nil"/>
              <w:bottom w:val="single" w:sz="4" w:space="0" w:color="auto"/>
              <w:right w:val="single" w:sz="4" w:space="0" w:color="auto"/>
            </w:tcBorders>
            <w:shd w:val="clear" w:color="000000" w:fill="F2F2F2"/>
            <w:noWrap/>
            <w:vAlign w:val="center"/>
            <w:hideMark/>
          </w:tcPr>
          <w:p w14:paraId="32908D3E"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775" w:type="dxa"/>
            <w:tcBorders>
              <w:top w:val="single" w:sz="4" w:space="0" w:color="auto"/>
              <w:left w:val="nil"/>
              <w:bottom w:val="single" w:sz="4" w:space="0" w:color="auto"/>
              <w:right w:val="single" w:sz="4" w:space="0" w:color="auto"/>
            </w:tcBorders>
            <w:shd w:val="clear" w:color="000000" w:fill="F2F2F2"/>
            <w:noWrap/>
            <w:vAlign w:val="center"/>
            <w:hideMark/>
          </w:tcPr>
          <w:p w14:paraId="6E8761C8"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405" w:type="dxa"/>
            <w:tcBorders>
              <w:top w:val="single" w:sz="4" w:space="0" w:color="auto"/>
              <w:left w:val="nil"/>
              <w:bottom w:val="single" w:sz="4" w:space="0" w:color="auto"/>
              <w:right w:val="single" w:sz="4" w:space="0" w:color="auto"/>
            </w:tcBorders>
            <w:shd w:val="clear" w:color="000000" w:fill="F2F2F2"/>
            <w:noWrap/>
            <w:vAlign w:val="center"/>
            <w:hideMark/>
          </w:tcPr>
          <w:p w14:paraId="5ABF22D3"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78C5AA23" w14:textId="77777777" w:rsidTr="0062731B">
        <w:trPr>
          <w:trHeight w:val="180"/>
        </w:trPr>
        <w:tc>
          <w:tcPr>
            <w:tcW w:w="2535" w:type="dxa"/>
            <w:vMerge/>
            <w:tcBorders>
              <w:top w:val="single" w:sz="4" w:space="0" w:color="auto"/>
              <w:left w:val="single" w:sz="4" w:space="0" w:color="auto"/>
              <w:bottom w:val="single" w:sz="4" w:space="0" w:color="auto"/>
              <w:right w:val="single" w:sz="4" w:space="0" w:color="auto"/>
            </w:tcBorders>
            <w:vAlign w:val="center"/>
            <w:hideMark/>
          </w:tcPr>
          <w:p w14:paraId="52031240"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713" w:type="dxa"/>
            <w:vMerge/>
            <w:tcBorders>
              <w:top w:val="single" w:sz="4" w:space="0" w:color="auto"/>
              <w:left w:val="single" w:sz="4" w:space="0" w:color="auto"/>
              <w:bottom w:val="single" w:sz="4" w:space="0" w:color="auto"/>
              <w:right w:val="single" w:sz="4" w:space="0" w:color="auto"/>
            </w:tcBorders>
            <w:vAlign w:val="center"/>
            <w:hideMark/>
          </w:tcPr>
          <w:p w14:paraId="5ADFFF49"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5E516BC9"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14:paraId="74A0D6CF"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2944"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595DA667"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1F7C4A4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CF0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Bosmańska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B32464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 odnodze przy numerach 16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2BF72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5A12E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37BF1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4FD43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30DB2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98EB4D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B01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Bosmańska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8B764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12A do nr 20A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E861A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9C18F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1B6FE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44A4E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1BBB8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218EC8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C51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Bosmańska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D9375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22A do końca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D0834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E2A6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82CF1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F321C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07921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2571CA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7C5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Bosmańska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3A739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ścieżka rowerowa od Batalionów Chłopskich</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14CC1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89C46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E42A9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E7175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1C01E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3BC27E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230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Bosmańska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030A5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zieleńca przy boisku z odnogą do szkoły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53B42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D6EF6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4E071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181A0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4F41A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960819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310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Bosmańska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1A6FA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9B do końca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DF252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60CD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0AC5E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1 463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FA16B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EA2DF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60CA0A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7CF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Dokerów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1C504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3EA8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4C711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404BE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51D3E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DFB20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75E4C3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BFA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846573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D8DD5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54BBD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5C1B9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3EEFC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266A8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37366B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EF6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85DDE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nr 2A włącznie</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41F15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8F02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46C8A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31125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3CE11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E02B7F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86A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868D8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24 do Franciszkańskiej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947CC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2773E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39B5D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A66E7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8D5D2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042F08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92D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D259B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nr 15</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6D75D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F26B5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B135F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1435B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026EC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8FADEE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14B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993B1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Os. Morskie</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21825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37188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59AAB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9B5AE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9FDCF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00FFD9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655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439CD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89567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B096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F7886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DC8DA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D7582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936F1B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FA2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B7F83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Oś. Morskie</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5DE1B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4DDBC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9926E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1A4FF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1F398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B3DC6A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9A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5A344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3963B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57401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E799A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A35EC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1B015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2FDE2E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ABE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D785D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parkingu za skrzyżowaniem</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DB837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F4159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91D60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713FC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4B9B2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9490B4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758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C1819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do końca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3983F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2D00F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2E1A7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5E3C8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E7D55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E36597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338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7CC20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Dąbrowskiego  do Bosmańskiej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D18EC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03616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5FA22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1 632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7FE36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E8CE4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38EFED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32B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877F4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Wydmowej do Krańcowej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CDF9B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95D2A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63863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C532A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D86B3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38CE7E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35C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A82A9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nr 41</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1AA4D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D70F8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202A5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AA271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4E8D6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029BC47"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864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 - Batalionów Chlopskich</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A1CB5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kladka nad rz.Dzierżęcinką od ul. Franciszkańskiej do ul. Batalionów Chlopskich</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A659C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73788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87DCF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D97EC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861EF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D58411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8A75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Franciszkańska 104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EA798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chodnik pomiędzy parkingiem a pawilonami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E9C05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27E3E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03FCB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271</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A5FA4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23C46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2A7F18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58CB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 116-122</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EB4D4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przedszkola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A4901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DDBA9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EF8F9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083E5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EF972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0ADD2C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A97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Franciszkańska 7</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5BD05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wzdłuż pawilonu 7 i lewy przy hurtowni 3-5, ze schodami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F7993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60E4D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DB773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1C4FC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D2071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936A1F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BE0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Jachtowa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6512E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Teligi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3604B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0457E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51897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B8AF3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CBF12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F294B6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160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Jantarowa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A0DC0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ciągu pieszego wzdłuż skweru do Bursztynowej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CA71B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1D205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11B48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EBA74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20D9C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6BA624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ED2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Jantarowa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B0D7E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25A do Bursztynowej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FB1B0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E00C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450C5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9A6E0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20BB8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1303AE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92C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Kapitańska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30010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Jachtowej do Teligii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4760B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F9519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5F94B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7C72A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EA955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703B23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144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Kapitańska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2CE26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Jachtowej do Teligii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99833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EEC16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2375B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0CAD1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FE31E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284B09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96A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Kinga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6D9C3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Franciszkańskiej do Nerudy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B3926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A8307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FB8EC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44F05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68334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2C3A31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650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Kinga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10A06B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Franciszkańskiej do nr Picassa 1</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8B10D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6FF6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14A5F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D2FD0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E6CE6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1FB687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55C0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Kosynierów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2D5C2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Sienkiewicza do Rybackiej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D9349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67937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34B95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5A245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D5507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ABAF11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37D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Krańcowa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658B3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Krańcowa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3F7BA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1B630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57ACA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2C568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A4456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6710A2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0D4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Krańcowa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0B672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końca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24BCF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16E32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BA276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2 525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2A2E5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E5BE5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B622A9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EA5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Krańcowa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642CF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końca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C1E0A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79817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0CE2F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1 260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0F9C4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8FA74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3A2B39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890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39616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FF93F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80083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6AFEF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686A5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67BBA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222660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117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78FB8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DPS</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F9422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0F8FA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AB395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68BA2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5D5B2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E39243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125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2F410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Franciszkańskiej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83163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9BECE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7FCDA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990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A5197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71D68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E7C9D0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FB5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E571B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Franciszkańskiej stara ściezka za ekranem</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EB8AB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D9F4B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323B2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1268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B8C5F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3390B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61295A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FEA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Kutrowa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AE4F7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CED82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EA6E5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3BBE5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A6AEE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34195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64D690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38B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Lniana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D0B55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zakretu przy nr 2 do nr 4</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6DF3C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D1363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BE7D1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76330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3509A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F06DB6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405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Lniana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513A7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nr 9b</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E1106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E25C5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A216B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F2F02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982EE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8418C8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B2C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Mazowieckiego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E9915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DPS</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1D280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39DD5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90F3D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8A62E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A41C5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388D98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7C0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Mazowieckiego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590D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gen. Maczka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4671A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27AF7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28012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64887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784FA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0BBCFF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E02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Mazowieckiego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8812A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Franciszkańskiej do Bosmańskiej stara ściezka za ekranem</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E42B5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03DDF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0AAF3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1390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3F8C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60534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D8E2B3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528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Mazowieckiego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C8793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Franciszkańskiej do Władysława IV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83714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41869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7A577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7420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1F79C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32A01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8781F2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D15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0CCE4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F6B8D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C296D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C6103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0BFD4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146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A465D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E491E7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03D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84462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68, 70, 72</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29650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B91F7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9D874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FF2AB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958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BBA89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037E3F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364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6CF5F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78, 80</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C8A69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4FD16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C4216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E6258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132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DF522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29152D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1E9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4CD36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86, 88</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FA264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F984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66633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27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9E4FE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1061C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8A69C6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313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8A1FF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74, 76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9C75C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043F7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A8A98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27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203DE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98684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8EB0F6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B75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A6039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82, 84</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88FBE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D9900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1B1D9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EE6223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DBB63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BC5F29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AC7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4814E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FA8B8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B727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B63E8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2E087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AA94B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C7DE85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F771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6BDB6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90, 92</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71795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DF59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9898EB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74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D3611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E4372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25153C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79D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76EA1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9-9A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A31F7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9E0A9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AC93D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5366A3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470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39691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F6113C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899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5FCFA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65, 67-69, 71-73</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51E6E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B898E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72C13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0F7B0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9460C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E5F735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085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84868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83-85; 87-89</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CEA10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A8F05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BE44F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0CD0C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56CEA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A7083F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8D2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EFD64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75-77; 79-81</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A10F0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F2CA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B545A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92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E1C17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6C04D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6BD256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B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8F853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91-93; 95-97</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99FA8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D0886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B10AE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A0B5C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0F01E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5B2B61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083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8D6C5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273FA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5A0B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767A0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D8B35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08411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D53517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00C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0F373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4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698A0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85561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E8B33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D30D20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4F746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5D7B74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97A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9810D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6FD47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DAECE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64456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6ACAE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9B091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75ABE3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FE8C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4B1F2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99F11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677A0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65534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DCB0E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1F176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E040C6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068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4F3D2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8D1FB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AB7EA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CB4F0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47C81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7727B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DE412D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D07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7E3DD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Skarbowy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BC3D3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282DE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19EA8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EA47C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7366C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F764C3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3AD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1026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7A008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17236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59F6C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00441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E4F9E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C78AE7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7EE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06BF1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Skarbowy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820BF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B53AC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411FF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191B2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D8543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FCBAB6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943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027AC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D0EA8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6525F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11FFA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2D8CF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2A0D9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4D8AFC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C25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CB597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Energetyków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D7290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F22E4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8B339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EA9DC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58B1C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50A9EC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D55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11A0D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Leśniczówka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F7538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F11A7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35C89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02221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85EB9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69B56F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9FF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A5913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Leśniczówka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650F6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B03B4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83B84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E53F1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55D47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CB8598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3D5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0F47B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ścieżka rowerowa od Wydmowej do stacji paliw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2A2B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2CB56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DCFCB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3 556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7BED3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EBE11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1B60FF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0A2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B7BF8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 chodnikiem pod wiadutem i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E0B0C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8FC8B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B7B34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10 207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095D6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F5B04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B37B19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FD3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8B920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 chodnikiem pod wiadutem</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11F56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A376B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B12CD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5 207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B6B4A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E032F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6B460E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5C3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Morska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C4816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i ścieżki rowerowe w pasie rozdziału ulic (oprócz rond)</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49F92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8BAF2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6F125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C2AAE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C835D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ADD850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6E0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Morska 114 - 118 - Krańcowa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A09B3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wzdłuż budynków 114-116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133BC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8E1A4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35EAB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1F01E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3BD93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756FEE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478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Morska 67-99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0D9C5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przy nr 99 do 99A prawy na działce 15/2</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D7219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D3A9C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C8F98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91</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BCFBD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BA07F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F5DACF2"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DE3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generała Augusta Emila Fieldorfa , ul. Przemysłowa  -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B7FEC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ścieżka rowerowa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5A52B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C87D5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21915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74F83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084BD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669BBED"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0B8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generała Augusta Emila Fieldorfa ul. Bowid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774BD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wszystkie chodniki i ścieżki rowerowe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4A183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367B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C274B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A7D72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991B8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747BDAA"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B37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generała Augusta Emila Fieldorfa ul. Grabskiego -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37029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ścieżka rowerowa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0FD42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EEBF2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CC2EA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CA9F3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EDC5F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C7E1CF3"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3DD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Generała Stanisława Sosabowskiego-ul. 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49281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chodnik i ścieżka rowerowa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36DC3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4F15E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AB91D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A9E71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B77C2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008CE3C"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294C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generała Stanisława Sosabowskiego-ul. Kresowian ,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4723D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ścieżka rowerowa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DB27E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399FC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577D3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0E76C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94B12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C935519"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CC6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Generała Stanisława Sosabowskiego-ul. Morska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CBE2C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wszystkie chodniki ścieżki rowerowe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6C560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D0D9B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E13A3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261B3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93620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2C1F758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450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0FDAC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Boh. Warszawy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EBE5B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D26C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EAA99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1DBC4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708EA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3709BD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C29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7F6CC4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Morską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2084F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3EC73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1079D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C2022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7E33B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1BF023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663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Sebastiana Karpiniuka-ul. Krańcowa-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FF84A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ścieżka rowerowa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35BD4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4F5F2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A6F6F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01CCA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B8C55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48E8C4A"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5FA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Sebastiana Karpiniuka-ul. 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11AD7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po obu stronach wszystkie chodniki i ścieżki rowerowe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DC942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D0276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28E61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B4013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43A88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1914FBF"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8BC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Sebastiana Karpiniuka-ul. Mytnika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34D23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ściezka rowerowa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14C49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9C26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F89B9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1AE94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172F0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C4328F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D2D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 xml:space="preserve">Rondo Wł. Husejki ul. Bowid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4ABDD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chodniki i ścieżki rowerowe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04C79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CD5B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13219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A1234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77EF3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E366D2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740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Wł. Husejki ul. Mieszka I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AC743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chodniki i ścieżki rowerowe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9742A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88BD3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73D37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2995C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07687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80599D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6CB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Różana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4C59F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nr 5</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C7AB5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A87A2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08425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8DD0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38ECA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576DE7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BC8D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Rybacka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583A9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6FC41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6829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51F3B0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A295C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127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FD83B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05D6E1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2AF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Rybacka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5498F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nr 2</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21E80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740A7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66677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3F9A1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AA253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15D405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632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Rybacka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4CA8BD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Spokojnej do Kosynierów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9647C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FB6F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EF66B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E8D8C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75FCD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8D5647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AF4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Rybacka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0B14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Sienkiewicza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52CDF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58B8F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5FDEF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9D702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88DF3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53DA5C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CB8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Rybacka, Sienkiewicza tereny rekreacyjne</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4BAE2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0863F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93B85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B82F75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A587E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FF06A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6E0A2F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E31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Sienkiewicza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08D73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D82E5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1BC98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B3854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91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B05B79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38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56175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658706B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8B5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Sienkiewicza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EB0F1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8 do Kosynierów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5310F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6377B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984AD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20D47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28F10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91193A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879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Sienkiewicza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DF2B0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nr 7</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271BD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08109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166F5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5E554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9E45E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B1414A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94D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Spokojna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6FDE7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Spokojna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5A55E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432BC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9769F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6D17D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DCAE0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4A74B25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9F9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Spokojna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8A210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Rybackiej do Franciszkańskiej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C67CF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59673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7D68E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D232B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9569A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1665037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ADB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Spokojna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20598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Sienkiewicza do nr Morska 90 (do skarpy)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BBA42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3A723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DF925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A1CE5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1A29C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3DEA6A2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2B4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Teligi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60671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Kapitańskiej do Franciszkańskiej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02E7F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2D049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BA030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B6615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6419B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5A26F26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665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Wydmowa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BB2260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Franciszkańskiej do Morskiej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C6A5D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78342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18909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141DA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65D73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0BB1360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F170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Wydmowa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093B3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33 do końca ulicy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D59F9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FBE34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EE937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3FC64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4AF7F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Morskie </w:t>
            </w:r>
          </w:p>
        </w:tc>
      </w:tr>
      <w:tr w:rsidR="000C47F3" w:rsidRPr="000C47F3" w14:paraId="79E199F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38A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38EB1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42EE9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6C3A6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AD5D2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FC968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192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02802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973124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D26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Brzozowa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50E46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Szczecińskiej do nr 26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FBBC7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1DE7E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FA725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A5494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9DC74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AAE3C1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083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Brzozowa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8FEC86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23  do Bohaterów Warszawy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15C02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1DC6A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FFCA4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A5225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C7189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4EAE47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46A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Olchowa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0A6DA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Bohaterów Warszawy do Szczecińskiej</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C1890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57132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29FB3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612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3C2BC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0B46D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551FC5A"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B4C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Łupaszki, ul. Szczecińska po obu stronach, Wołyńska, Syrenki-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DD1D8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673B1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F5C58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4B64E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0F28F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470C5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1018FD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ACC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19FD8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C529B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816D5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F0866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0527F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58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7E0AA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255C51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7D3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5767F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Jasna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DF5AF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54D4E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1C19F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C0B7F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035FD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D9F2B4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6B8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88786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Szczecińska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2521E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35D94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81B68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E8902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923CD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A13AEB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C0F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6EDDB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Jasna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E190D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22C60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B71BE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5AF3B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E7E9B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8C2830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18F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2927F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 Rondo</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94070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82A58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BA004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4D3EA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0D364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D1BE92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A3E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4A5C8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 Usługi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71241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26741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E5857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E30B4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D80B1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BDE484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BF9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6323A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wiaduktu do przejazdu</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00189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612B1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6367A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2 494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2F661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112DE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F45B89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6DF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62B80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wiaduktu do przejazdu</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DDE7A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B161E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AA225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2 494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987D0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A5DE5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0A1BCA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798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Szczecińska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427D0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ZZDW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66FBF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805A5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BA126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04CC4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C2D4A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A172D4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EFA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Szczecińska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A769E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ZZDW</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3B8B1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F7B0D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EBDA6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C96EE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555DD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3D46A3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115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Szczecińska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40CCA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 Usługi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9B8E2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DB16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3F548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3F2B1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09EB6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48F4FE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C85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Szczecińska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09648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ściezka rowerowa do końca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062D5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A924A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93561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1 760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FE146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05193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411AABF"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7E5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 /Koszalińska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93A56E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od nr2(przejście dla pieszych) do ul. Polnych Traw(hotel Trawa)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24D3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5CA32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8F475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53DC8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E3937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E2BFDEE" w14:textId="77777777" w:rsidTr="0062731B">
        <w:trPr>
          <w:trHeight w:val="49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025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 /Koszalińska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02A180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ze ścieżką rowerową od pętli autobusowej do wiaduktu drogi S6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9E86F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514F7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06FF9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1 712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2D005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16BC3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274FD8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956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94182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36-38</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12789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4D2C1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468D7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52E62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4 414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F7BFB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833D07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F71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01C31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Brzozowa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4A326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21589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F4DAD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20889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C9CD8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0EFFEA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1E8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DC803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D3239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AC43A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50A43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5CE44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53518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C5DD23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32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C35AC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233AE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3B1F0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C68F6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1BBE4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02952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27B541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561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4928F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5937D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647CA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B364C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D2EF5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D7BD3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EA492E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701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4EB10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8E59C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A36F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8025F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E1C7A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5865C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70C54C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55A6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488EB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Brzozowa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3B67A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A770E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47773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5A420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47712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377A6D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DC9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4C591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A68BD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F48BB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43F8D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52137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64A17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9F8FD0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950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79539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nr 36  do ronda Syrenki w kierunku strefy do końca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2DDA9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CB695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3910A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E3ED0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AC386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EC2ABA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FCA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8DBBC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nr 30</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0DD41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32CB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EB734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2 600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55630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697F5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ED5596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06A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B3FD7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Biedronki do ronda Grota Roweckiego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B3B25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720AE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BD019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836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9706E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946DE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FF9732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2F6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D443D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Biedronki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DF1FD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79B1C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4A896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1 638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29081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CCBC2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91F543C"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320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Bohaterów Warszawy-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BC90B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 ( oprócz przy rondach i skrzyżowaniu)</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AD95C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FB8C9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F1A07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49651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5B483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0B7293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F3B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Bohaterów Warszawy 2</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1B8E6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chodnik od Bohaterów Warszawy do wjazdu do hurtowni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D61E8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01E15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D2EBE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545CE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213E7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71A0F7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573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Bohaterów W-wy przy rondzie Inki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2B68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D535C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1FE0D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A6801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30D85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8D10E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5DEF632"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F513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Bohaterów W-wy przy wiadukcie kolejowym ,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56CA6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ścieżka rowerowa i chodnik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441C9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E4D0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72CB4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211</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0253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9470D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23BDDB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7A3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55C96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 Mieszkalny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C065E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B54EE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45CE2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A724A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D9041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1B9370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620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F1C13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 Mieszkalny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313B9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6C822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6DEA3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64057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D7A23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00C757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060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D117C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 Zakłady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2D17A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94EE6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2F7EF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CBA5C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46F61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1CBB65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37B8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A691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23B2A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2DEC0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68AA9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0A731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9252A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E3719B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7A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F4B6D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ZORD</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BA67A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CB2C5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1503B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E0F78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27C86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EF0992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190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26E08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 Zakłady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24FAA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546AF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3BB87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C417A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6F8B9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97C86E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0FF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CBAA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161FA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C7E1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D35D6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56BC3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240C2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7E0095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06A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D1FB4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Kresowian</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46BE7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AA492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699BA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2929B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D6C1E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ED0BCA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221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059F5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przystanku</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6199C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F886E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FF548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EEC4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605FD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C4CDFB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2A5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9FD37A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Mieszka I do KOSPEL-u</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24CBC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4D692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6B425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1D7F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EC37A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177B61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FB6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D8A034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Przemysłowej do Mieszka I ze scieżką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2ABCE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1612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DDDF5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1 758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71F81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EA66B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B0BE6C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081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AC3A38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Przemysłowej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E6517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74C48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49117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D41F9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7127B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17CC3C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054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BOWiD</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BD888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Mieszka I do Bohaterów Warszawy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CF0EA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16400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486BF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3 710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07AF5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81B7C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9BED99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09F4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Grabskiego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D9A96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Nila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E911D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0375C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6D732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8C060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74AC0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545A6D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ECE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Grabskiego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22857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Nila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0A2A0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051A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0CC64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C2876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74CB8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1C3990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DC7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Grabskiego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D771F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Przemysłowej do Mieszka 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E0F62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F480E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A56F9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2 116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5BEC2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23F4E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837075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2DE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Grabskiego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FA685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Przemysłowej do Mieszka I ze scieżką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261A6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73B0A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EFB90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5 908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3ECB4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ADCEB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73E9DF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2A2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5B469F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5513B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85E24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EAE80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77A4D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9F42B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B1AFAD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E0D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FA456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A4B9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07971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E1173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E8489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DA8AD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5295F3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611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A9BDE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 Ekonomiczna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8BD5B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3737D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09DB1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CA2FB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3920D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CAD47D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5F18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380C0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Grota do końca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D56BE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3E097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A2C7B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764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83EF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B8F89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215828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AAF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Łukasiewicza przy rondzie Inki-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51876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67F97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7F085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14B83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0217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045D5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64AE35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D69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50FF7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Miła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090D5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F4ACE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3ECA8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90FC7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D6AD3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191617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051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155C7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Miła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2DAFC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1EA8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142FE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22BAC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07EF5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EE7053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51E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97CE9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Wiadukt</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80F27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86C70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3199F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035A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0BF1D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346638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FA3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5FF09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Żwirki i Wigury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409B8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ED07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73434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8DD1C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5A919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CDE9C2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537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C0BC3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Żwirki i Wigury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A5D0D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EE9EC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F2A23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EA016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E7BC2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4BEF1A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A363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FA00F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Wiadukt</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A7296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913CA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758CF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513B8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0A714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868D23B"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9303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ECB9B3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ZORD</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40D63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0AEB7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9C4BA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B26FF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2350E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960BFC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5DC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0EC93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ZORD</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EDDC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625CF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3A83A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7D75A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BB492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427719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ADB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8A97C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Szczecińskiej do Cegielskiego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92346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9633F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F81D4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1 408</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2BD7D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A7276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B2C52A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E8A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24B6B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Szczecińskiej doschroniska ze scieżką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255F6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D71D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59FFB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3 110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57D3A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04A3D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7AD5DCC"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B13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Mieszka I -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CDEB3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 (oprócz ronda i skrzyżowania z Boh.    W-wy)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68EC1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D9077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A574F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2802C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A4517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D3741B7"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419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Mieszka I 24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F7B6F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od Mieszka I do nr 20A, prawy poprzeczny przy zatoce za nr 18A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4D77E5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B9981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B0ADE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775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B16FD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C07AA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57CD465"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0DD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-chodnik/ Bohaterów W-wy-</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CABBB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wszystkie chodniki i scieżki rowewrowe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35460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6FFBD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C0CE2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55DDB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CCBE7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9F2530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CF7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DE702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25190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E2386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3E810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8BCE5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1CA53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24639E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730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1C4D7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8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77E40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18969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F9C14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1B8A1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30F6F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F021EB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84C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40CA9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4C84C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33881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9C79B8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9A6AC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1 630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A4548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1B75599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134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go</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F3008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23-23A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0D537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EB1FF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DA988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BF026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188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6FBF8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4E509B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BBF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Mieszka I odnoga 24-20A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7FB72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24 do MEC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471BD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A7753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EDA18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467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E752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842C7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B482811"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1F65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Mytnika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3451B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Mieszka I do Morskiej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D3F2B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B7948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6D009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7 091</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60492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874FE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B74C402"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5E9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Armii Krajowej/Monte Cassino do ronda Boh. W-wy/Morska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14F48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9A6FA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5E385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49358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3C7A7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D5EDD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57E8AEB" w14:textId="77777777" w:rsidTr="0062731B">
        <w:trPr>
          <w:trHeight w:val="45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064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Armii Krajowej/Monte Cassino do ronda Boh. W-wy/Morska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3734C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9598C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B8193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51028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232</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FD91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5C805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DED406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440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24479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4D – 4K</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7FC03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A113F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2B011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1 200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796C2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1 207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DB543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F75083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BA0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BC62D3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CC266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8D232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22EEFF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5DBE7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0476E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577AB69"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866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5E0916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Skarbowy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DA1A8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DCE0E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51DE6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71B7E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4C004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FEC779D"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7A9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A37CC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Celny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9B1A7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F65A6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9A243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0F45E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9D3DD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EFE5CE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591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99744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Urząd Celny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B1E67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8646A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F5CC8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58F96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0887B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F05C44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F63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DDC3E8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BOWID cały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55743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FCBB8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56D69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1 915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17390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9697D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C5E5DC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7F7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Przemysłowa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2FBCC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Morskiej do BOWID cały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0DB32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431D1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648CA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2 151</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1954E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7FEFD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60DB623"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183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Przemysłowa 3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B5218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prawy od bramy do numeru 5F w odnodze i do końca do nr 3c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57935C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5130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4AC9B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CCF48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71545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2B7962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11E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Przemysłowa 4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6BAC1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od Przemysłowej do nr 4c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59FF6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B1CA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3A7A0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0CFFB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55F853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5D0E90E"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7B9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B51DBC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E68DE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81C39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DDF38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77D41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B3FB3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F61481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971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5DC32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B92DA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BDD93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3E7CA4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4EAC5D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57D9F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A12A150"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67B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38FE1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Zakład Karny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1B820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FCE79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F1F37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9D02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1663B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EC6ACFC"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35D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CEF31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Zakład Karny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F3BF4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A11AA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2D7E3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F453A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4DD13A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D922D74"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741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00C1D7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Zakład Karny</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77D0A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3020E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00F750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ADFB2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2E09A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CB1C028"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6A8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AE510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Łukasiewicza do końca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0BF08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BA5F2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845E5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316</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C947E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7C647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98B49E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5A3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Strefowa</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0F9D3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 do Biedronki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3B2720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7127B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B0F98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05A34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0F9170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72E3F08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EB4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67D8CF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99512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6FB67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5C6E0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98C37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134902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58F4DF5F"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F2F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91F28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Szczecińska Rondo</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B6C59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6A7AE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59CB55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89CC4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12B65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89936A2"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A23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7C9C92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Szczecińskiej do ronda ze ścieżką</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1D9B53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AEE05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859D2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1 014</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8ECF4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757946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40886AC7"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1D2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Syrenki przy rondzie Inki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647E7C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 pasie rozdziału ulic</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36B52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73D52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76869E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589F4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87020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E7B5F46"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538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Szarych Szeregów</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480FCD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Mieszka I do nr 3</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21519C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2DC2F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4061C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8DBF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DECBF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6BAEBCC6" w14:textId="77777777" w:rsidTr="0062731B">
        <w:trPr>
          <w:trHeight w:val="300"/>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2EF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Zacisze</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19B76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642BBB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CC5E9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4F9074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3DE32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2E4016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012C0FBA"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CDA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Zacisze</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BAE55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09FFAA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03458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632E90D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    </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0C779C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3CE6C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37DB2645" w14:textId="77777777" w:rsidTr="0062731B">
        <w:trPr>
          <w:trHeight w:val="255"/>
        </w:trPr>
        <w:tc>
          <w:tcPr>
            <w:tcW w:w="25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415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Zacisze </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248A92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13 do nr 47</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14:paraId="731157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B62EE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14:paraId="1D6DA9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31F4D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32E5E0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Strefa</w:t>
            </w:r>
          </w:p>
        </w:tc>
      </w:tr>
      <w:tr w:rsidR="000C47F3" w:rsidRPr="000C47F3" w14:paraId="2D39D186" w14:textId="77777777" w:rsidTr="0062731B">
        <w:trPr>
          <w:trHeight w:val="1215"/>
        </w:trPr>
        <w:tc>
          <w:tcPr>
            <w:tcW w:w="7376"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D57EA4C"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5</w:t>
            </w:r>
          </w:p>
        </w:tc>
        <w:tc>
          <w:tcPr>
            <w:tcW w:w="764"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60C45F84"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105 968</w:t>
            </w:r>
          </w:p>
        </w:tc>
        <w:tc>
          <w:tcPr>
            <w:tcW w:w="775"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6891392C"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11 205</w:t>
            </w:r>
          </w:p>
        </w:tc>
        <w:tc>
          <w:tcPr>
            <w:tcW w:w="1405"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264B2E3E"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3C612F7E" w14:textId="77777777" w:rsidTr="0062731B">
        <w:trPr>
          <w:trHeight w:val="435"/>
        </w:trPr>
        <w:tc>
          <w:tcPr>
            <w:tcW w:w="7376" w:type="dxa"/>
            <w:gridSpan w:val="4"/>
            <w:vMerge/>
            <w:tcBorders>
              <w:top w:val="single" w:sz="4" w:space="0" w:color="auto"/>
              <w:left w:val="single" w:sz="4" w:space="0" w:color="auto"/>
              <w:bottom w:val="single" w:sz="4" w:space="0" w:color="auto"/>
              <w:right w:val="single" w:sz="4" w:space="0" w:color="auto"/>
            </w:tcBorders>
            <w:vAlign w:val="center"/>
            <w:hideMark/>
          </w:tcPr>
          <w:p w14:paraId="1E27C2B8"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2944"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7665D9CB"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117 173</w:t>
            </w:r>
          </w:p>
        </w:tc>
      </w:tr>
    </w:tbl>
    <w:p w14:paraId="7767BA3B" w14:textId="45CA74ED" w:rsidR="00C90B9B" w:rsidRPr="000C47F3" w:rsidRDefault="00C90B9B" w:rsidP="0062731B">
      <w:pPr>
        <w:pStyle w:val="Tekstpodstawowy"/>
        <w:rPr>
          <w:rFonts w:eastAsia="SimSun"/>
          <w:i w:val="0"/>
          <w:iCs/>
          <w:lang w:val="pl-PL" w:eastAsia="zh-CN"/>
        </w:rPr>
      </w:pPr>
    </w:p>
    <w:p w14:paraId="02F48204" w14:textId="77777777" w:rsidR="00C90B9B" w:rsidRPr="000C47F3" w:rsidRDefault="00C90B9B">
      <w:pPr>
        <w:spacing w:after="0" w:line="240" w:lineRule="auto"/>
        <w:rPr>
          <w:rFonts w:ascii="Times New Roman" w:eastAsia="SimSun" w:hAnsi="Times New Roman"/>
          <w:b/>
          <w:iCs/>
          <w:sz w:val="28"/>
          <w:szCs w:val="20"/>
          <w:lang w:eastAsia="zh-CN"/>
        </w:rPr>
      </w:pPr>
      <w:r w:rsidRPr="000C47F3">
        <w:rPr>
          <w:rFonts w:eastAsia="SimSun"/>
          <w:i/>
          <w:iCs/>
          <w:lang w:eastAsia="zh-CN"/>
        </w:rPr>
        <w:br w:type="page"/>
      </w:r>
    </w:p>
    <w:p w14:paraId="5C73691C" w14:textId="77777777" w:rsidR="0062731B" w:rsidRPr="000C47F3" w:rsidRDefault="0062731B" w:rsidP="0062731B">
      <w:pPr>
        <w:pStyle w:val="Tekstpodstawowy"/>
        <w:jc w:val="right"/>
        <w:rPr>
          <w:rFonts w:eastAsia="SimSun"/>
          <w:lang w:val="pl-PL" w:eastAsia="zh-CN"/>
        </w:rPr>
      </w:pPr>
      <w:r w:rsidRPr="000C47F3">
        <w:rPr>
          <w:rFonts w:ascii="Open Sans" w:eastAsia="SimSun" w:hAnsi="Open Sans" w:cs="Open Sans"/>
          <w:i w:val="0"/>
          <w:iCs/>
          <w:kern w:val="2"/>
          <w:sz w:val="20"/>
          <w:u w:val="single"/>
        </w:rPr>
        <w:lastRenderedPageBreak/>
        <w:t>Załącznik nr D/6 do Umowy</w:t>
      </w:r>
    </w:p>
    <w:tbl>
      <w:tblPr>
        <w:tblW w:w="108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8"/>
      </w:tblGrid>
      <w:tr w:rsidR="00135054" w:rsidRPr="000C47F3" w14:paraId="1BEF3D55" w14:textId="77777777" w:rsidTr="00ED29A7">
        <w:tc>
          <w:tcPr>
            <w:tcW w:w="10819" w:type="dxa"/>
            <w:shd w:val="clear" w:color="auto" w:fill="F2F2F2"/>
          </w:tcPr>
          <w:p w14:paraId="52943CD9" w14:textId="77777777" w:rsidR="0062731B" w:rsidRPr="000C47F3" w:rsidRDefault="0062731B"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 xml:space="preserve">Zadanie nr </w:t>
            </w:r>
            <w:r w:rsidRPr="000C47F3">
              <w:rPr>
                <w:rFonts w:ascii="Open Sans" w:hAnsi="Open Sans" w:cs="Open Sans"/>
                <w:b w:val="0"/>
                <w:bCs/>
                <w:i w:val="0"/>
                <w:iCs/>
                <w:sz w:val="24"/>
                <w:szCs w:val="24"/>
                <w:lang w:val="pl-PL"/>
              </w:rPr>
              <w:t>6 CK</w:t>
            </w:r>
          </w:p>
        </w:tc>
      </w:tr>
    </w:tbl>
    <w:p w14:paraId="441099F4" w14:textId="77777777" w:rsidR="0062731B" w:rsidRPr="000C47F3" w:rsidRDefault="0062731B" w:rsidP="0062731B">
      <w:pPr>
        <w:pStyle w:val="Tekstpodstawowy"/>
        <w:jc w:val="left"/>
        <w:rPr>
          <w:rFonts w:eastAsia="SimSun"/>
          <w:lang w:val="pl-PL" w:eastAsia="zh-CN"/>
        </w:rPr>
      </w:pPr>
    </w:p>
    <w:tbl>
      <w:tblPr>
        <w:tblW w:w="10320" w:type="dxa"/>
        <w:tblInd w:w="75" w:type="dxa"/>
        <w:tblCellMar>
          <w:left w:w="70" w:type="dxa"/>
          <w:right w:w="70" w:type="dxa"/>
        </w:tblCellMar>
        <w:tblLook w:val="04A0" w:firstRow="1" w:lastRow="0" w:firstColumn="1" w:lastColumn="0" w:noHBand="0" w:noVBand="1"/>
      </w:tblPr>
      <w:tblGrid>
        <w:gridCol w:w="2688"/>
        <w:gridCol w:w="3950"/>
        <w:gridCol w:w="727"/>
        <w:gridCol w:w="439"/>
        <w:gridCol w:w="789"/>
        <w:gridCol w:w="801"/>
        <w:gridCol w:w="926"/>
      </w:tblGrid>
      <w:tr w:rsidR="000C47F3" w:rsidRPr="000C47F3" w14:paraId="2C2D7373" w14:textId="77777777" w:rsidTr="0062731B">
        <w:trPr>
          <w:trHeight w:val="360"/>
        </w:trPr>
        <w:tc>
          <w:tcPr>
            <w:tcW w:w="1032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BEF08B2"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0C47F3" w:rsidRPr="000C47F3" w14:paraId="2B64D981" w14:textId="77777777" w:rsidTr="0062731B">
        <w:trPr>
          <w:trHeight w:val="360"/>
        </w:trPr>
        <w:tc>
          <w:tcPr>
            <w:tcW w:w="66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B2D3FF"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3682" w:type="dxa"/>
            <w:gridSpan w:val="5"/>
            <w:tcBorders>
              <w:top w:val="single" w:sz="4" w:space="0" w:color="auto"/>
              <w:left w:val="nil"/>
              <w:bottom w:val="single" w:sz="4" w:space="0" w:color="auto"/>
              <w:right w:val="single" w:sz="4" w:space="0" w:color="auto"/>
            </w:tcBorders>
            <w:shd w:val="clear" w:color="auto" w:fill="auto"/>
            <w:noWrap/>
            <w:vAlign w:val="center"/>
            <w:hideMark/>
          </w:tcPr>
          <w:p w14:paraId="757BD9F1"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6</w:t>
            </w:r>
          </w:p>
        </w:tc>
      </w:tr>
      <w:tr w:rsidR="000C47F3" w:rsidRPr="000C47F3" w14:paraId="2D4DDF86" w14:textId="77777777" w:rsidTr="0062731B">
        <w:trPr>
          <w:trHeight w:val="255"/>
        </w:trPr>
        <w:tc>
          <w:tcPr>
            <w:tcW w:w="268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6F8F384"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950"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7A2FE00"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727"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2F700D2"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39"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8E74251"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789" w:type="dxa"/>
            <w:tcBorders>
              <w:top w:val="single" w:sz="4" w:space="0" w:color="auto"/>
              <w:left w:val="nil"/>
              <w:bottom w:val="single" w:sz="4" w:space="0" w:color="auto"/>
              <w:right w:val="single" w:sz="4" w:space="0" w:color="auto"/>
            </w:tcBorders>
            <w:shd w:val="clear" w:color="000000" w:fill="F2F2F2"/>
            <w:noWrap/>
            <w:vAlign w:val="center"/>
            <w:hideMark/>
          </w:tcPr>
          <w:p w14:paraId="6AE808F2"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801" w:type="dxa"/>
            <w:tcBorders>
              <w:top w:val="single" w:sz="4" w:space="0" w:color="auto"/>
              <w:left w:val="nil"/>
              <w:bottom w:val="single" w:sz="4" w:space="0" w:color="auto"/>
              <w:right w:val="single" w:sz="4" w:space="0" w:color="auto"/>
            </w:tcBorders>
            <w:shd w:val="clear" w:color="000000" w:fill="F2F2F2"/>
            <w:noWrap/>
            <w:vAlign w:val="center"/>
            <w:hideMark/>
          </w:tcPr>
          <w:p w14:paraId="62AC1EDA"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926" w:type="dxa"/>
            <w:tcBorders>
              <w:top w:val="single" w:sz="4" w:space="0" w:color="auto"/>
              <w:left w:val="nil"/>
              <w:bottom w:val="single" w:sz="4" w:space="0" w:color="auto"/>
              <w:right w:val="single" w:sz="4" w:space="0" w:color="auto"/>
            </w:tcBorders>
            <w:shd w:val="clear" w:color="000000" w:fill="F2F2F2"/>
            <w:noWrap/>
            <w:vAlign w:val="center"/>
            <w:hideMark/>
          </w:tcPr>
          <w:p w14:paraId="0028839D"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707FD1C4" w14:textId="77777777" w:rsidTr="0062731B">
        <w:trPr>
          <w:trHeight w:val="180"/>
        </w:trPr>
        <w:tc>
          <w:tcPr>
            <w:tcW w:w="2688" w:type="dxa"/>
            <w:vMerge/>
            <w:tcBorders>
              <w:top w:val="single" w:sz="4" w:space="0" w:color="auto"/>
              <w:left w:val="single" w:sz="4" w:space="0" w:color="auto"/>
              <w:bottom w:val="single" w:sz="4" w:space="0" w:color="auto"/>
              <w:right w:val="single" w:sz="4" w:space="0" w:color="auto"/>
            </w:tcBorders>
            <w:vAlign w:val="center"/>
            <w:hideMark/>
          </w:tcPr>
          <w:p w14:paraId="1F84E815"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950" w:type="dxa"/>
            <w:vMerge/>
            <w:tcBorders>
              <w:top w:val="single" w:sz="4" w:space="0" w:color="auto"/>
              <w:left w:val="single" w:sz="4" w:space="0" w:color="auto"/>
              <w:bottom w:val="single" w:sz="4" w:space="0" w:color="auto"/>
              <w:right w:val="single" w:sz="4" w:space="0" w:color="auto"/>
            </w:tcBorders>
            <w:vAlign w:val="center"/>
            <w:hideMark/>
          </w:tcPr>
          <w:p w14:paraId="48C82BAB"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727" w:type="dxa"/>
            <w:vMerge/>
            <w:tcBorders>
              <w:top w:val="single" w:sz="4" w:space="0" w:color="auto"/>
              <w:left w:val="single" w:sz="4" w:space="0" w:color="auto"/>
              <w:bottom w:val="single" w:sz="4" w:space="0" w:color="auto"/>
              <w:right w:val="single" w:sz="4" w:space="0" w:color="auto"/>
            </w:tcBorders>
            <w:vAlign w:val="center"/>
            <w:hideMark/>
          </w:tcPr>
          <w:p w14:paraId="4240283F"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39" w:type="dxa"/>
            <w:vMerge/>
            <w:tcBorders>
              <w:top w:val="single" w:sz="4" w:space="0" w:color="auto"/>
              <w:left w:val="single" w:sz="4" w:space="0" w:color="auto"/>
              <w:bottom w:val="single" w:sz="4" w:space="0" w:color="auto"/>
              <w:right w:val="single" w:sz="4" w:space="0" w:color="auto"/>
            </w:tcBorders>
            <w:vAlign w:val="center"/>
            <w:hideMark/>
          </w:tcPr>
          <w:p w14:paraId="3254CCA8"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2516"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7A3C25B7"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76202C26"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F48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Dobrzyckiego</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3B909B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Dobrzyckiego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CB757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0AD39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089DF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462AD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8A111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A81E9D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AB4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Dobrzyckiego</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C07E8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67A0A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2E787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7545B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A3FFC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3B67A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9D277AC"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436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Dobrzyckiego</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7EAB0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Gnieźnieńskiej do Słowiańskiej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185F3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AE473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93B46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3 412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21263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690BD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59E96D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5EE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7CD50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A90DA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221DE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87455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212DE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8F121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4C022B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CE2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94854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15-23</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6E82F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47BD4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D96FB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358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443A6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25367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018E07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0AA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6A889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25-33</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AA549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20E99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52ECE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337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FBB72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52D26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F38B72F"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719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F3FBF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35-43</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BA388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BC1AD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03098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269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35FA0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6A266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4432D4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840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C1EBC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45-57</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237D2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282C4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DCC36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E6385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B0184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2FD488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D06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A5FA3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59-69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21EFC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9BE2E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0044B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FDAA2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18D40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9EB42F6"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352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Kolejowa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B1F6F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Zwycięstwa do nr 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00B6B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13292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C359B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FA815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E4A78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90B3AAC"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4CD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Kolejowa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9091E8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rozwidlenia do nr 16</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DE4D2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E74D2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2C438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490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CC9C2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330FA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6DC525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67F9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Kolejowa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5E9FA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kościoła do nr 15</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C36EB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1F101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5C3BE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16390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3B020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2D8CE6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01D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Kolejowa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5957E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23 do Lechickiej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31359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8589E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AD7B4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645</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02B47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75780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A3CE1FD"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381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 25 i 35</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449CE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od szczytu nr 25 i 35 na terenie zielonym</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E8229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28AB2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DFA63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9B6B7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1B8D1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E73D3D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B6AD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735A9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0BBFB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6BC09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6BA48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37139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1 595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9B8B7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F5D6600"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A3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A3C8C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24-30</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FE125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B6E19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9DC3A3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0B35D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97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C12FC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363AB3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F0C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B3FD4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32-38</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AD7CF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43B82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A1690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EA5D8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B7645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E1B36F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B6A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82408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9670F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1D654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68636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5E23A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2DFC8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59EE2A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81C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91525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B451C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56F64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D80B5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DB0F6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8EE36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BB78477"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A25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21CD5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73528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D6CA3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BC1FA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BB0CA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84A76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D0A1D0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1BD3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2A4EE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31</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C4E3B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05DB1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572B41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C72AB3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61F62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81342F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86A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5DF7D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9D2D0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7905A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7ED9F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205E2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6BE28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1C2DDA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C68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F3D0D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440C2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38254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9EB46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20DF0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BC8CF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09E663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F2E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0670F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CC8CF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EBECD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8D9B2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29025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EFB0F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94EAE2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511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E2AC5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9D4AF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F6255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A65E2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1A7E3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0E055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8BA81F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7C35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A0B61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Działki</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1A668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7F264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8F65D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E73EE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083BB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B9E7C6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7D4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B4471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Ogrodnictwo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BC761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AE372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29F76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A8FCE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9EA46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BDA0B9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668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8BBCE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Ogrodnictwo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7FE5E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48A65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C6E87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75743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9C454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80B265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B33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DEA6C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Krakusa i Wandy do Powstańców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56392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7F277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BD532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CF5D2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D9213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43FA4F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B20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1AA34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 do przejazdu za nr 64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9AA0B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B820F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795B3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972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513B0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F7771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A03641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7C0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69FB0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17 do nr 23</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74928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C9CC5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54B04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A09CB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4D1A7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4A258C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468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2D195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nr 35a do przejazdu ze scieżką </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D6E01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03C14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BFC37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1 434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5D884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E6004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AB8C16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53C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C4EF7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35-35A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C863F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546C5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7142C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C0771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4A436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353B50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105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FAA70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89E9B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7CC1A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C2C48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9E7C6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BC36D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5ED811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4C1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Lechicka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78E7F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w pasie rozdziału ulic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0B544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51C17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1AE28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53</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145E1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0EE02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8FCB6E6"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EC9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11-15, Obotrytów 3, Lutyków 2</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203C0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4F193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2AB3B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E0E90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FD5D9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9F938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6126F6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1585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14-22 / Łużycka 42 B-C</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8A5EF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wokoło i pomiędzy budynkami</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0D62D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3A9D2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4EEC5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71BC2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EFAC9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8E1F2E2" w14:textId="77777777" w:rsidTr="0062731B">
        <w:trPr>
          <w:trHeight w:val="43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791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25-27 / Łużycka 46</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09AAE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927C4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5A546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08417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258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6859F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F46C4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79FE14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F82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7-9 / Lutyków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CAD22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912E6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50F18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F1E24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26A18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410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B3768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37790E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2A5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3E8F1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pomiędzy placem zabaw a parkingiem</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A92DB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F0C52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6BEB5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285</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D546B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AA83E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B65773C" w14:textId="77777777" w:rsidTr="0062731B">
        <w:trPr>
          <w:trHeight w:val="42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E2B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Lechicka przy Rondzie 27 Wołyńskiej Dywizji Piechoty AK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DDBBC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chodniki + ścieżki rowerowe w pasie rozdziału ulic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1E479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52635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5E785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DF1A0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9B8A3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669F78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C1D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Lutyków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63015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20-22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DBA27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98C9F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2BC74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2DABA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C3E8B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56AA09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99C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Lutyków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4F97C1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Lutyków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21A16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DE318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C42C7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8F7FA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C44C5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B5F45E7"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9FAC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Lutyków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69F121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Lutyków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F8537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49DA0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E2414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92E0B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68E47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7CB359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9B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Lutyków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8964C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12-14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8FC11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948AD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42B6F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16925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9C438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A37A89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419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Lutyków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8EECA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29-31</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BEDBC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A58DE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E6220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58C8A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BB001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329E044" w14:textId="77777777" w:rsidTr="0062731B">
        <w:trPr>
          <w:trHeight w:val="51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B1E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Lutyków 27  - Poprzeczna  - Krakusa i Wandy</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0DBA5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Poprzecznej na szczycie posesji Lutyków 27e do Krakusa i Wandy 48</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56422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D9CA9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E2CDC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197</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A0764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8B56D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6DABDF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D5B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206E1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D0B56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70430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6C07B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14E2F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152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F7281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C51CCF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643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B3BC5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F017E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76EE9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4F205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3C540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13A80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B4D482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150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3EF51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F13EF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AD637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70E3F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8A854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CBE4A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4FCE50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6DD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40450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483DB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187EC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685FD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D521A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1D289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3161B6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BCEF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56F5F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11-13</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CACAA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726D1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73AD9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7BB4D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525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7953B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E8B2FA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6A8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02094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48-50</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CEB66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DB4FB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325D2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D0E82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0BD70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581046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F7A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2F585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52-54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FFCDE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2F9F5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A430E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98340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B53B6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BCBD154" w14:textId="77777777" w:rsidTr="0062731B">
        <w:trPr>
          <w:trHeight w:val="42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31A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35CDE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CCD5E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DA4A9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0F8B9C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0FB745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9AAE2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D9BF2BC" w14:textId="77777777" w:rsidTr="0062731B">
        <w:trPr>
          <w:trHeight w:val="27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A4A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2863D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Kolejowej do kościoła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2F8DD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04FC4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F2A56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652A8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C11B0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76EBA7B" w14:textId="77777777" w:rsidTr="0062731B">
        <w:trPr>
          <w:trHeight w:val="43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BF4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FA4B8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30 do Lechickiej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D4BC0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E35D0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180BE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30D48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F97A3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C34824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4AE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EDBA4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Lechickiej do Poprzecznej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B34AA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E7099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0BC81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AC9ED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FB3B5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6E9234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74C4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CB693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33 do Lechickiej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332DC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12F5D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133D4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C624B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2000C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61A3AE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FB8D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561C3C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 do Ratajczaka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2A0FA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4C7D2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0D903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216</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0714F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60342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869684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1AD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37E65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21 do Radogoszczańskiej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2FC8D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DC572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AC872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6D0F1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8DB19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C12C1AA" w14:textId="77777777" w:rsidTr="0062731B">
        <w:trPr>
          <w:trHeight w:val="48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1E4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 21 - Powstańców Wlkp. 16</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52D51A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Łużyckiej 19 do Powstańców 16, ciąg pieszy przez zieleniec od Radogoszczańskiej do osłony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6A219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3ADE0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07DAA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308</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FF9A1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6B9AC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F7ABFB2" w14:textId="77777777" w:rsidTr="0062731B">
        <w:trPr>
          <w:trHeight w:val="48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C4E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 25 - Radogoszczańska 12</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56E2A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lewy od Radogoszczańskiej na szczycie nr 12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E6AA4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C2DD9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5F9AC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664BF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21660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B96F06F" w14:textId="77777777" w:rsidTr="0062731B">
        <w:trPr>
          <w:trHeight w:val="48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904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Łużycka 26 -Kolejowa 57</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1D35C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od Kolejowej 23 do Łużyckiej 26a, ciągi piesze przed pawilonami, lewy chodnik od posesji 69 do nr Lechicka 22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498DC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75313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920DB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428</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CA075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2DB8C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62BC17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2A5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Nowa strefa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CE984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ul. Wołynskiej do ul. Lechickiej wraz  ze scieżką rowerową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580BF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73D06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B34FB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445</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AABC3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A6D82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F5588D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922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Obotrytów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EA084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4-4A, 6-6A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F116C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A759D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D202A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517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613EB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720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536B8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24AF3F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D1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956EE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22-24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6F8A0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B2B84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F7EF9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53E3A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F5D88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A78FDED"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F08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464BE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 A-G</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7DCD9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E932A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EC10C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EFC801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470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7CC0F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F9C4B6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236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5DFD3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 A-B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6BA6F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94F31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E3493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204CBA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D0623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CA1226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4A8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FCA7F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 A-B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68762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2EAC7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403F6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71E44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F32D8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23622C0"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2C2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0D51D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 A-D</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AD3D8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C2AE8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52306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BB838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56296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F9A8CA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FC1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00DE8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 A-D</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09946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32BE3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5D5B1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1F5571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C1C2A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FECFC1D"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33D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820FA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 A-C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44208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45F20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06A26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365C9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302DD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E9DB86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0D7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CB2AE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 A-B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DE51F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9EA28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7158D3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0D82D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0447D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A2005E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8A3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D6A51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 A-B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2CA1D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ED892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580D9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B29F8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42AD4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06097A7"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F97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4AE64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Obotrytów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151CE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A6BDC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6E745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154F1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2C025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BBA694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6D8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FC6EA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zieleńców przy skrzyżowaniu z Wenedów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D0FFF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9D9F3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94F00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68</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6DDF3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BD7AA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F7CDAA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509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4321A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nr 3</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12E9D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4528A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DA832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131</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8B310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89D8E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BB1723C" w14:textId="77777777" w:rsidTr="0062731B">
        <w:trPr>
          <w:trHeight w:val="42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CA3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 22,24</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266975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 pieszy od Poprzecznej na tyłach budynków Łużycka 56-70 i wzdłuż posesji 22 a-d </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4C891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D87FA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49EE3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336</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E94AA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86091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E7481B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838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 24 - Lutyków 8</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C2D6A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od Poprzecznej wzdłuż szczytu posesji 8B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56A71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F9284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2E8E2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B581B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E2DCF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CEC10E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073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Poprzeczna 8, Lutyków 24</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47782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7C79A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F9160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723AC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E8EA1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0D600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B09EFA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22A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634E7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Szkoła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6ADC7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3C537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000AC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4ECB6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821FD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0793289" w14:textId="77777777" w:rsidTr="0062731B">
        <w:trPr>
          <w:trHeight w:val="40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ADDA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Wielkopolskich</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85684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A38F3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5F52A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96A22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7C2B5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3B4F7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FB19531" w14:textId="77777777" w:rsidTr="0062731B">
        <w:trPr>
          <w:trHeight w:val="40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476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Wielkopolskich</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E8696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C4209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C783B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B9571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270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F3105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6A0BE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C664D55"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577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Wielkopolskich</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EB0AF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B5B11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FCBE6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C454D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280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9BECE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7FF68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A85297D"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1A3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Powstańców Wielkopolskich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8D755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7FDC5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D8AE3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439F8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EF5DD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615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94657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0395616"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595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Powstańców Wielkopolskich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2A74B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6FAB4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AECF3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F5073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420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C72AD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669B4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DCB973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85E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Powstańców Wielkopolskich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04FDC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18 do Radogoszczańskiej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2C94D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FA439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A41D3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136</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A5FE7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C3B66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D73410C"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46A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Powstańców Wielkopolskich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B38BE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POD</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AEE51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3CC0A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5ABCA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560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A7724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7AE86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021A0C1" w14:textId="77777777" w:rsidTr="0062731B">
        <w:trPr>
          <w:trHeight w:val="46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33B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Powstańców Wielkopolskich 18-24, Radogoszczańska 2-8</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04C7B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122E0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2183D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6FBFD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C2A22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77CF7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62605CF" w14:textId="77777777" w:rsidTr="0062731B">
        <w:trPr>
          <w:trHeight w:val="46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0D7F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Wielkopolskich 26-36, Radogoszczańska 1-5</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8090B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E0AE3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2D5C3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DB7E4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360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2D528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67B60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4254DC9" w14:textId="77777777" w:rsidTr="0062731B">
        <w:trPr>
          <w:trHeight w:val="46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97D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Wielkopolskich 38 / Lechicka 2</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61798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23730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A46B3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55888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08045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3F8A0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8BAF227"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612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Powstańców Wielkopolskich 6-8</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DAA3D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pomiedzy Powstańców 6A a Ratajczaka 7</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71834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69D31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7883A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040D8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2B870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A1CA79C"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8AA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Radogoszczańska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6E668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14-14 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03A85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01855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09505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009EF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82CCF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582F71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6F0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Radogoszczańska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A5BF0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 A-B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43919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D949D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96127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F3BA4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E1A64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3A9EDA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DB27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Ratajczaka pomiędzy 2-12 a 14-24</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BC3CD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1A04A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D621A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795CE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175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913CA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75219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936161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E7C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Skargi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BD4B9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Krakusa i Wandy do Obotrytów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AD2B9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13609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11892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238</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6B743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F9744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60B4C89" w14:textId="77777777" w:rsidTr="0062731B">
        <w:trPr>
          <w:trHeight w:val="270"/>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AC9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21C75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8D824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6EA27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0041E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91EC3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C3205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AE01EC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83EF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28B93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FA77E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7B879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B22CD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1244E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8EF99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965FF9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9DE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CB1AF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MEC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7B41F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435D5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04C15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1E450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EFF0B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89F713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BC13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2FF2D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Dobrzyckiego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273D5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0C17A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985DA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F0F70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E615F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CFD67D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74C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3CA19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Lechickiej do Polczyńskiej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B47E6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0506E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8B60E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2 200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B6942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01692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CF49C1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5C5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6F2C4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hurtowni budowlanej do Wenedów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A6A4D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B1EB0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36234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977F3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9C31B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2A8B05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566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 8</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309A9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prawe przy pętli autobusowej i dalej w kierunku MEC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4B735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3804F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C656C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A0729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FD5A8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75FF4E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2724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Słowiańska przy rondzie</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3677BE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 ścieżka rowerowa w pasie rozdziału ulic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409A3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0D59A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D9C53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12A7F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65EA1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78BE7E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270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AEBAA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5a-e</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DF272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927CF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75595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9516D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470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3E4B1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37BC3B0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BA7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A71A0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4334B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EF70F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71FBB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75F7A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4F575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FA64B3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09C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2E681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00FD8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B0451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FB6A0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C4838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9B429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98EAD38"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01F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Wenedów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EF1A6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Słowiańskiej do Poprzecznej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79C26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C6B08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1402D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1 040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61C77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D2E05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29EBAA6"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9831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Wenedów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6AC4A8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Słowiańskiej do Poprzecznej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AB519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09E58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5AF32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1 040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D24FA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EA09C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593772E"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B483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Wenedów 18 - Połczyńska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4BF7F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Połczyńskiej przy ogródkach do Wenedów 18c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19824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4C155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8049C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3FD08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D2D7F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54BA40D"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006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7-9-15</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A0852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dwa chodniki dookoła parkingu</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C4513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0FEE5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DB41B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19B70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34410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6A48C5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7C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7-9-16</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2642D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parkingu do wjazdu przed 9b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82E5E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5D8E5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CE7DA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5AE8E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490EB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D84D0CD" w14:textId="77777777" w:rsidTr="0062731B">
        <w:trPr>
          <w:trHeight w:val="40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8B3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do nr 18</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00D7D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22 do nr 18c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0A2BE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E66F9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F880B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216</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11DA6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99AAA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F795AC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B07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do nr 4</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85CB7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Orlika do końca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7FF67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C2DAD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F681F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169</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87C9A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F2DEA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651B856"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B6A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do nr 4</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E3EF5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głownej ulicy do końca 10b</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057EF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896ED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127EE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3EC95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62862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101461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9AA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od Polo do Coca coli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BAC53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Wenedów wzdłuż parkingu</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D09FE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369D6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E623C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88</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9A4E1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57693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790566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A7C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od Polo do Coca coli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6C68B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Wenedów do nr 7a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9E74D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997A8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A3043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71</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8A143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DB3D8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43EB15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FC7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Wenedów odnoga od Polo do Coca coli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7AA151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7d do Poprzecznej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9D18C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6F89D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AC04D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E62C6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E75B2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0991CD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72A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Wołyńska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DA107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Słowiańskiej do Szczecińskiej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596B5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1ADF3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95A75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6 500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E5DB4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BF427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4CBD9740" w14:textId="77777777" w:rsidTr="0062731B">
        <w:trPr>
          <w:trHeight w:val="49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476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Wołyńska przy Rondzie 27 Wołyńskiej Dywizji Piechoty AK,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9793C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ściezka rowerowa w pasie rozdziału ulic</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B19F9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E76AA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98419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BD9BE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B5E53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57128A7D"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045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Zwycięstwa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8682A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wiaduktu do Kolejowej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F385A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003FF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46AB2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C43DC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025D79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7A2E3F8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7BB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9C793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86A8D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AD548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3417A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97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2174D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375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2F272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4304A97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859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19082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67e</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FFDCD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6B8B4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6E1F4D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57BB9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650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67F76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33D55D3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627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C76E7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71</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896A9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6E743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1139F1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217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8CC23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125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A8D25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21FA30E8"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6E4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Łubinów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55C89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pętla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A172E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666DE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37A14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D6F6C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690F4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28635AB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2E7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9E64F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Goździków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38B16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9F011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9DF34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2F1EF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69049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1BCA74C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B7E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641E6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Goździków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9306B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19C2A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F16E4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C57AC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A7D16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76DA0D8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DE7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1C7CC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Słoneczników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8F2A9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06185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85199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D8945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64597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1209D78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63A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F430D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Słoneczników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A60FC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5C03B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AAA66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63822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2A153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68FD538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D73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96268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Bratków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F3DB4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D3ACD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3D97F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9F3D3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A01FA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70DA47DD"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AD3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80C59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Bratków</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CC9CA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46071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2DC34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4D591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0470D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3F4CB56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3D7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0B6F51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 Szkoła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88AC3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E6CB7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BD2DC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364F5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3332CF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52C8DF0F"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7453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9866BC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Sarzyno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4E178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8CF09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9B0A8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92E90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A5D92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0DF1DE2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217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9F1DC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Seminaryjna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EA7BF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4742C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7DB04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183E49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89241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45BF9B82"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3A7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Połczyńska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2A566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Żytnia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E61D7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A9D56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10D6B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AD1F0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2F115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1715AD5E"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DA3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Połczyńska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03213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Żytnia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C1032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462E6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12285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45EFA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AC01C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317CAE6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8A0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 xml:space="preserve">Wrzosów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12EA8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Wrzosów </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6126F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C3DE3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D5B42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111BD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09AE6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1068F1E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A7F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 71-67</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A4991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prawy od Dobrzyckiego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35B86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93C94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427A8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0668B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91407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327AF42F"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45C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9267A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 Szkoła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444A8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09139B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04409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5D304E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150C3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76699E9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688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9EF4A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Sarzyno</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C10CE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BD2B8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DF03B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4308D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5B687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44B9BA73"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64F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0581F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Seminaryjna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6FAA70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8B1C5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6E1C8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ED236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51870A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68088BC1"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29D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Seminaryjna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4D6DB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Seminaryjna</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01A6CA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76B246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04FD4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19C73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9FE9E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416A6520"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666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Wrzosów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3F21C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Wrzosów </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5A414F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69AEE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0C7FC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32D8B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540C8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5B5D46C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65B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Jaskrów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3E91B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0DE3F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93CD2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D55AA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2A81B0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C61B4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56EBBB4C"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163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CF41E1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C320D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72C73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F61BB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984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370AD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4B74C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7CB06739"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D32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A163E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Solidarności do Działkowej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2261EC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1C4E3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195037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4 030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56709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CE15C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11EB094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4F3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Stokrotek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FA901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Paproci do nr 4</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1B675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3FC2D4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05186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2A4AE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2BE19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20148D44"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02B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Wrzosów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4D2B7D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86A4C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10C30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0BB581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3 325</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D4413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7BFB1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4D3F5A94"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C3F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Żytnia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6C9704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końca nr 32</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8910A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F3E9A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FA823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942</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006537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61922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689A11A8" w14:textId="77777777" w:rsidTr="0062731B">
        <w:trPr>
          <w:trHeight w:val="28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BB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Jaskrów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C4DDE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25E92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126E7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5C8B2F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62A094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5765B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5370BF8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455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Paproci</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0602A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744727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68C720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A3C7B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984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3D4BD6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2165A4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27CE0D4C"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0F4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Połczyńska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35794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Sarzyńskiej do Wrzosów ze ścieżką</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1D929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432633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B96A4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4 938</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D3AC1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622E5D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03455A75"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0F1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Stokrotek </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1EAEF3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Paproci na zakręcie</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8B522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180217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3534D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DCEE3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4EA80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4C597F5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BEE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Wrzosów</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5CF806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istniejący</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3216C3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E5C34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24CAA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230</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7234EB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733B7D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7CFD49EA"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76C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Żytnia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208465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dookoła pętli autobusowej</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122B51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22E97F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72D095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131</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70815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1C261B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3091BEEB" w14:textId="77777777" w:rsidTr="0062731B">
        <w:trPr>
          <w:trHeight w:val="255"/>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9A2F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Żytnia</w:t>
            </w:r>
          </w:p>
        </w:tc>
        <w:tc>
          <w:tcPr>
            <w:tcW w:w="3950" w:type="dxa"/>
            <w:tcBorders>
              <w:top w:val="single" w:sz="4" w:space="0" w:color="auto"/>
              <w:left w:val="nil"/>
              <w:bottom w:val="single" w:sz="4" w:space="0" w:color="auto"/>
              <w:right w:val="single" w:sz="4" w:space="0" w:color="auto"/>
            </w:tcBorders>
            <w:shd w:val="clear" w:color="auto" w:fill="auto"/>
            <w:vAlign w:val="center"/>
            <w:hideMark/>
          </w:tcPr>
          <w:p w14:paraId="38BD11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końca BIMS do końca chodnika przy parkingach</w:t>
            </w:r>
          </w:p>
        </w:tc>
        <w:tc>
          <w:tcPr>
            <w:tcW w:w="727" w:type="dxa"/>
            <w:tcBorders>
              <w:top w:val="single" w:sz="4" w:space="0" w:color="auto"/>
              <w:left w:val="nil"/>
              <w:bottom w:val="single" w:sz="4" w:space="0" w:color="auto"/>
              <w:right w:val="single" w:sz="4" w:space="0" w:color="auto"/>
            </w:tcBorders>
            <w:shd w:val="clear" w:color="auto" w:fill="auto"/>
            <w:noWrap/>
            <w:vAlign w:val="center"/>
            <w:hideMark/>
          </w:tcPr>
          <w:p w14:paraId="48508C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9" w:type="dxa"/>
            <w:tcBorders>
              <w:top w:val="single" w:sz="4" w:space="0" w:color="auto"/>
              <w:left w:val="nil"/>
              <w:bottom w:val="single" w:sz="4" w:space="0" w:color="auto"/>
              <w:right w:val="single" w:sz="4" w:space="0" w:color="auto"/>
            </w:tcBorders>
            <w:shd w:val="clear" w:color="auto" w:fill="auto"/>
            <w:noWrap/>
            <w:vAlign w:val="center"/>
            <w:hideMark/>
          </w:tcPr>
          <w:p w14:paraId="552D07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3B72FF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264</w:t>
            </w:r>
          </w:p>
        </w:tc>
        <w:tc>
          <w:tcPr>
            <w:tcW w:w="801" w:type="dxa"/>
            <w:tcBorders>
              <w:top w:val="single" w:sz="4" w:space="0" w:color="auto"/>
              <w:left w:val="nil"/>
              <w:bottom w:val="single" w:sz="4" w:space="0" w:color="auto"/>
              <w:right w:val="single" w:sz="4" w:space="0" w:color="auto"/>
            </w:tcBorders>
            <w:shd w:val="clear" w:color="auto" w:fill="auto"/>
            <w:noWrap/>
            <w:vAlign w:val="center"/>
            <w:hideMark/>
          </w:tcPr>
          <w:p w14:paraId="45C8F2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14:paraId="490A70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Raduszka </w:t>
            </w:r>
          </w:p>
        </w:tc>
      </w:tr>
      <w:tr w:rsidR="000C47F3" w:rsidRPr="000C47F3" w14:paraId="23E407D4" w14:textId="77777777" w:rsidTr="0062731B">
        <w:trPr>
          <w:trHeight w:val="1155"/>
        </w:trPr>
        <w:tc>
          <w:tcPr>
            <w:tcW w:w="7804"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25612F0"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6</w:t>
            </w:r>
          </w:p>
        </w:tc>
        <w:tc>
          <w:tcPr>
            <w:tcW w:w="789"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1B216BAA"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52 440</w:t>
            </w:r>
          </w:p>
        </w:tc>
        <w:tc>
          <w:tcPr>
            <w:tcW w:w="801"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6C2C1081"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8 654</w:t>
            </w:r>
          </w:p>
        </w:tc>
        <w:tc>
          <w:tcPr>
            <w:tcW w:w="926"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71820418"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783EF875" w14:textId="77777777" w:rsidTr="0062731B">
        <w:trPr>
          <w:trHeight w:val="435"/>
        </w:trPr>
        <w:tc>
          <w:tcPr>
            <w:tcW w:w="7804" w:type="dxa"/>
            <w:gridSpan w:val="4"/>
            <w:vMerge/>
            <w:tcBorders>
              <w:top w:val="single" w:sz="4" w:space="0" w:color="auto"/>
              <w:left w:val="single" w:sz="4" w:space="0" w:color="auto"/>
              <w:bottom w:val="single" w:sz="4" w:space="0" w:color="auto"/>
              <w:right w:val="single" w:sz="4" w:space="0" w:color="auto"/>
            </w:tcBorders>
            <w:vAlign w:val="center"/>
            <w:hideMark/>
          </w:tcPr>
          <w:p w14:paraId="7E0D1446"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2516"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56CFAD7A"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61 094</w:t>
            </w:r>
          </w:p>
        </w:tc>
      </w:tr>
    </w:tbl>
    <w:p w14:paraId="22CEAA39" w14:textId="4693AC91" w:rsidR="00C90B9B" w:rsidRPr="000C47F3" w:rsidRDefault="00C90B9B" w:rsidP="0062731B">
      <w:pPr>
        <w:pStyle w:val="Tekstpodstawowy"/>
        <w:jc w:val="left"/>
        <w:rPr>
          <w:rFonts w:eastAsia="SimSun"/>
          <w:lang w:val="pl-PL" w:eastAsia="zh-CN"/>
        </w:rPr>
      </w:pPr>
    </w:p>
    <w:p w14:paraId="2A50232C" w14:textId="77777777" w:rsidR="00C90B9B" w:rsidRPr="000C47F3" w:rsidRDefault="00C90B9B">
      <w:pPr>
        <w:spacing w:after="0" w:line="240" w:lineRule="auto"/>
        <w:rPr>
          <w:rFonts w:ascii="Times New Roman" w:eastAsia="SimSun" w:hAnsi="Times New Roman"/>
          <w:b/>
          <w:i/>
          <w:sz w:val="28"/>
          <w:szCs w:val="20"/>
          <w:lang w:eastAsia="zh-CN"/>
        </w:rPr>
      </w:pPr>
      <w:r w:rsidRPr="000C47F3">
        <w:rPr>
          <w:rFonts w:eastAsia="SimSun"/>
          <w:lang w:eastAsia="zh-CN"/>
        </w:rPr>
        <w:br w:type="page"/>
      </w:r>
    </w:p>
    <w:p w14:paraId="1185098E" w14:textId="77777777" w:rsidR="0062731B" w:rsidRPr="000C47F3" w:rsidRDefault="0062731B" w:rsidP="0062731B">
      <w:pPr>
        <w:pStyle w:val="Akapitzlist"/>
        <w:suppressAutoHyphens/>
        <w:ind w:left="0"/>
        <w:contextualSpacing/>
        <w:jc w:val="right"/>
        <w:rPr>
          <w:rFonts w:ascii="Open Sans" w:hAnsi="Open Sans" w:cs="Open Sans"/>
          <w:b/>
          <w:bCs/>
          <w:iCs/>
          <w:sz w:val="14"/>
          <w:szCs w:val="14"/>
          <w:u w:val="single"/>
        </w:rPr>
      </w:pPr>
      <w:r w:rsidRPr="000C47F3">
        <w:rPr>
          <w:rFonts w:ascii="Open Sans" w:eastAsia="SimSun" w:hAnsi="Open Sans" w:cs="Open Sans"/>
          <w:b/>
          <w:bCs/>
          <w:iCs/>
          <w:kern w:val="2"/>
          <w:sz w:val="20"/>
          <w:u w:val="single"/>
        </w:rPr>
        <w:lastRenderedPageBreak/>
        <w:t>Załącznik nr D/7 do Umowy</w:t>
      </w:r>
    </w:p>
    <w:tbl>
      <w:tblPr>
        <w:tblW w:w="109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2"/>
      </w:tblGrid>
      <w:tr w:rsidR="00135054" w:rsidRPr="000C47F3" w14:paraId="305B27A7" w14:textId="77777777" w:rsidTr="00ED29A7">
        <w:tc>
          <w:tcPr>
            <w:tcW w:w="10954" w:type="dxa"/>
            <w:shd w:val="clear" w:color="auto" w:fill="F2F2F2"/>
          </w:tcPr>
          <w:p w14:paraId="37CC36B2" w14:textId="77777777" w:rsidR="0062731B" w:rsidRPr="000C47F3" w:rsidRDefault="0062731B"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Zadanie nr</w:t>
            </w:r>
            <w:r w:rsidRPr="000C47F3">
              <w:rPr>
                <w:rFonts w:ascii="Open Sans" w:hAnsi="Open Sans" w:cs="Open Sans"/>
                <w:b w:val="0"/>
                <w:bCs/>
                <w:i w:val="0"/>
                <w:iCs/>
                <w:sz w:val="24"/>
                <w:szCs w:val="24"/>
                <w:lang w:val="pl-PL"/>
              </w:rPr>
              <w:t xml:space="preserve"> 7 CK</w:t>
            </w:r>
          </w:p>
        </w:tc>
      </w:tr>
    </w:tbl>
    <w:p w14:paraId="340CF51B" w14:textId="77777777" w:rsidR="0062731B" w:rsidRPr="000C47F3" w:rsidRDefault="0062731B" w:rsidP="0062731B">
      <w:pPr>
        <w:pStyle w:val="Tekstpodstawowy"/>
        <w:rPr>
          <w:rFonts w:eastAsia="SimSun"/>
          <w:lang w:val="pl-PL" w:eastAsia="zh-CN"/>
        </w:rPr>
      </w:pPr>
    </w:p>
    <w:tbl>
      <w:tblPr>
        <w:tblW w:w="10360" w:type="dxa"/>
        <w:tblInd w:w="75" w:type="dxa"/>
        <w:tblCellMar>
          <w:left w:w="70" w:type="dxa"/>
          <w:right w:w="70" w:type="dxa"/>
        </w:tblCellMar>
        <w:tblLook w:val="04A0" w:firstRow="1" w:lastRow="0" w:firstColumn="1" w:lastColumn="0" w:noHBand="0" w:noVBand="1"/>
      </w:tblPr>
      <w:tblGrid>
        <w:gridCol w:w="2467"/>
        <w:gridCol w:w="3679"/>
        <w:gridCol w:w="697"/>
        <w:gridCol w:w="421"/>
        <w:gridCol w:w="847"/>
        <w:gridCol w:w="857"/>
        <w:gridCol w:w="1392"/>
      </w:tblGrid>
      <w:tr w:rsidR="000C47F3" w:rsidRPr="000C47F3" w14:paraId="2951E2A3" w14:textId="77777777" w:rsidTr="0062731B">
        <w:trPr>
          <w:trHeight w:val="360"/>
        </w:trPr>
        <w:tc>
          <w:tcPr>
            <w:tcW w:w="1036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23D290"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0C47F3" w:rsidRPr="000C47F3" w14:paraId="435BC31D" w14:textId="77777777" w:rsidTr="0062731B">
        <w:trPr>
          <w:trHeight w:val="360"/>
        </w:trPr>
        <w:tc>
          <w:tcPr>
            <w:tcW w:w="61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7058A9"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42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0206363F"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8</w:t>
            </w:r>
          </w:p>
        </w:tc>
      </w:tr>
      <w:tr w:rsidR="000C47F3" w:rsidRPr="000C47F3" w14:paraId="1996E250" w14:textId="77777777" w:rsidTr="0062731B">
        <w:trPr>
          <w:trHeight w:val="255"/>
        </w:trPr>
        <w:tc>
          <w:tcPr>
            <w:tcW w:w="246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258FA2B"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679"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1A820ACE"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697"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9E549BF"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21"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C4ACDBF"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847" w:type="dxa"/>
            <w:tcBorders>
              <w:top w:val="single" w:sz="4" w:space="0" w:color="auto"/>
              <w:left w:val="nil"/>
              <w:bottom w:val="single" w:sz="4" w:space="0" w:color="auto"/>
              <w:right w:val="single" w:sz="4" w:space="0" w:color="auto"/>
            </w:tcBorders>
            <w:shd w:val="clear" w:color="000000" w:fill="F2F2F2"/>
            <w:noWrap/>
            <w:vAlign w:val="center"/>
            <w:hideMark/>
          </w:tcPr>
          <w:p w14:paraId="1CC3FC6B"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857" w:type="dxa"/>
            <w:tcBorders>
              <w:top w:val="single" w:sz="4" w:space="0" w:color="auto"/>
              <w:left w:val="nil"/>
              <w:bottom w:val="single" w:sz="4" w:space="0" w:color="auto"/>
              <w:right w:val="single" w:sz="4" w:space="0" w:color="auto"/>
            </w:tcBorders>
            <w:shd w:val="clear" w:color="000000" w:fill="F2F2F2"/>
            <w:noWrap/>
            <w:vAlign w:val="center"/>
            <w:hideMark/>
          </w:tcPr>
          <w:p w14:paraId="25B75B28"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392" w:type="dxa"/>
            <w:tcBorders>
              <w:top w:val="single" w:sz="4" w:space="0" w:color="auto"/>
              <w:left w:val="nil"/>
              <w:bottom w:val="single" w:sz="4" w:space="0" w:color="auto"/>
              <w:right w:val="single" w:sz="4" w:space="0" w:color="auto"/>
            </w:tcBorders>
            <w:shd w:val="clear" w:color="000000" w:fill="F2F2F2"/>
            <w:noWrap/>
            <w:vAlign w:val="center"/>
            <w:hideMark/>
          </w:tcPr>
          <w:p w14:paraId="0630CF8C"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0C47F3" w:rsidRPr="000C47F3" w14:paraId="1C60ABBB" w14:textId="77777777" w:rsidTr="0062731B">
        <w:trPr>
          <w:trHeight w:val="180"/>
        </w:trPr>
        <w:tc>
          <w:tcPr>
            <w:tcW w:w="2467" w:type="dxa"/>
            <w:vMerge/>
            <w:tcBorders>
              <w:top w:val="single" w:sz="4" w:space="0" w:color="auto"/>
              <w:left w:val="single" w:sz="4" w:space="0" w:color="auto"/>
              <w:bottom w:val="single" w:sz="4" w:space="0" w:color="auto"/>
              <w:right w:val="single" w:sz="4" w:space="0" w:color="auto"/>
            </w:tcBorders>
            <w:vAlign w:val="center"/>
            <w:hideMark/>
          </w:tcPr>
          <w:p w14:paraId="4C74D03B"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679" w:type="dxa"/>
            <w:vMerge/>
            <w:tcBorders>
              <w:top w:val="single" w:sz="4" w:space="0" w:color="auto"/>
              <w:left w:val="single" w:sz="4" w:space="0" w:color="auto"/>
              <w:bottom w:val="single" w:sz="4" w:space="0" w:color="auto"/>
              <w:right w:val="single" w:sz="4" w:space="0" w:color="auto"/>
            </w:tcBorders>
            <w:vAlign w:val="center"/>
            <w:hideMark/>
          </w:tcPr>
          <w:p w14:paraId="386557FA"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22ECE4EB"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21" w:type="dxa"/>
            <w:vMerge/>
            <w:tcBorders>
              <w:top w:val="single" w:sz="4" w:space="0" w:color="auto"/>
              <w:left w:val="single" w:sz="4" w:space="0" w:color="auto"/>
              <w:bottom w:val="single" w:sz="4" w:space="0" w:color="auto"/>
              <w:right w:val="single" w:sz="4" w:space="0" w:color="auto"/>
            </w:tcBorders>
            <w:vAlign w:val="center"/>
            <w:hideMark/>
          </w:tcPr>
          <w:p w14:paraId="7516CFB4"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096"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072B1F69"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0C47F3" w:rsidRPr="000C47F3" w14:paraId="79C1FD3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8DB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Krucza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FF320C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Kościuszki do Sportowej cały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D3D1E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CB6B5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8600A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598</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78E7B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0222A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13B1B9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C4F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Krucza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333C1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Kościuszki do Sportowej cały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391E8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F848F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B8A2E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F13C3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452A2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49745B4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E0F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1D5C7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141E9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8B82F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D0C75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20565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42423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3D23A8C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F373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1572E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88E6B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AAFE8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975F3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D1175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1C492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079695E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ED3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FC198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10D80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E0863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2EC88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128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737C7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1F9CF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6CDFE8F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0D5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6084D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78A5E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24E06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666D8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2805F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110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1D82A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51AB91F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FA32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D7E12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8AB51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F5F6A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A759D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D1F1A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D4601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F378C9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B07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83D96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zieleniec od Monte Cassino do nr 2B</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DB52C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A68EF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6A6D1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8CBCC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D624D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4A3725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A58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AAEC0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19 do Kruczej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D1175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1C8D5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0AEAD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83B2C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11D85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6E995F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6AE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74EB8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Monte Cassino do nr 17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1F71F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07180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D5462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959F9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BBD44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430368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2A473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 17</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2FB15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za budynkiem partyzantów 17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5680D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3C9A4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9B041F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9DF52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1 750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75DCA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76BAA4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982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 19 -23</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A11D2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chodnik na zakrecie od ulicy Partyzantów</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8CA84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C542C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44DF0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D1B9F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7C764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4394F6DE" w14:textId="77777777" w:rsidTr="0062731B">
        <w:trPr>
          <w:trHeight w:val="46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1794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Partyzantów 7, 11,13  - Monte Cassino 2</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4469E3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przy zieleńcach i przed MOPS, pomiedzy budynkami nr 11-15 prawy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43177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8BBC4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666C8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387</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02D03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9FBFF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73044F4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F74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5A5A7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Armii Krajowej do Morskiej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F1A40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D203B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89102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E16BB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918AF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0C47F3" w:rsidRPr="000C47F3" w14:paraId="1E71952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1FD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54DE0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Solidarności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7ABF0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A2E1E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65F6E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61511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15F41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F12714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350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0EC06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Samochodówka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9BA63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E8B1A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97262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43F47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AA8F6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66C463D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126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8758D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Kretomińska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0D21E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7FB35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B5004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7C419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91932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2D345AF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778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60E7D6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Solidarności do Kamieniarskiej ze ścieżką</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4EDE6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5AD05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9BE20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4 340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DF554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7A4ED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013BCDF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37C3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Gnieźnieńska 8</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1104D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chodnik od Gnieźnieńskiej do wejścia na tor kartingowy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97253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1EF79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B200A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73931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82AE9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Lechitów </w:t>
            </w:r>
          </w:p>
        </w:tc>
      </w:tr>
      <w:tr w:rsidR="000C47F3" w:rsidRPr="000C47F3" w14:paraId="1A8B0611" w14:textId="77777777" w:rsidTr="0062731B">
        <w:trPr>
          <w:trHeight w:val="43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8B3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Kwiatkowskiego 22-22a, Na Skarpie 1-3</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BEC0A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wokoło budynków</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94D48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4F4EF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38DCA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410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18FDD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7203B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4FC952B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470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Kwiatkowskiego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7FB6D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Batalionów Chł. do do Władysława IV ze ścieżką</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3992C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64CDE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DFAF0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1 302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EF679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0A472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06CAD91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73B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Kwiatkowskiego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E4000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nr 21 (pawilony) do Władysława IV </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85939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20B82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EABB2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BF6DB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85598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34B015C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79F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Kwiatkowskiego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CC0F2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wiaduktu do nr 1b</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11166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38808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4C3DA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8AB07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45A3B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2DC2A23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FE9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Kwiatkowskiego - Sikorskiego 9, 15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8F56E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przy parkingach</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AA251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02390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F5F92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08F84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CE023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550879B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6C9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Na Skarpie</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0ED43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Kwiatkowskiego do Biedronki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93FD4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0CD1B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79B3C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963EA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92CC1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7488485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1FA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Na Skarpie</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569DA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zakrętu do Kwiatkowskiego</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8DFB2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8D415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B3EB3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F6D8B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893AE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270D49B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D01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Na Skarpie</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439FD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od i do Kwiatkowskiego</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FC720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53328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699EE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A4FBF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07AEE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7AC0EE2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2BF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Na Skarpie 13</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71834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 pieszy - łącznik między Sikorskiego 7A i Na Skarpie </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69CD5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9B2DA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D633F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37676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2AE7B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0407E69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7CBF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Szeregowa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ABC72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Kwiatkowskiego do Wery Kostrzewy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A7FD1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4A0F4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DC528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F9EB7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7055E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35D3426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5F3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Szeregowa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0F24B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Kwiatkowskiego do Wery Kostrzewy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A407D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72ADD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2706A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DB7BA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C72A9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0C47F3" w:rsidRPr="000C47F3" w14:paraId="28A98D7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760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43E597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6F9E2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B6F2C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2FEEB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8A530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43176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9B6639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418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158F1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PKP pętla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C45EF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1FF43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8BE04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CC91E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AA226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F7212A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702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ED90A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PKP pętla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773E1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39478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1DB53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624A7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72A5E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3140E6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2BC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93A02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PKP pętla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16BE3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308C7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2C8E1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F75BE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3237A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63AF4E4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98CB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9190A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PKP</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0A725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74FD2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C5D4A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2024C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D49CF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B541D4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B88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D8827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B6897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68746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EAD9A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510F9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73D07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E789B2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4C7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DA498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E8E20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D71E7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5D293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A7518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946DC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485FA5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549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E3A5E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04BFA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DC304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D8430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33DE0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7E4ED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303E9E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1F1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0FEE0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CED53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7AF49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AA445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B1CD5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C3BF3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74BF01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1A0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2F7AC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28F02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35901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88ADD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2732A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734FF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5CEBA65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72C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071CC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8BD87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9FAD8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746F0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796BB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CA1F9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2454632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931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3C214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Centrum Przesiadkowe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7984B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89D52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66804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F87AA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2B13B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1FE380C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C1B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26697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PKP</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4D65D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EE049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D74E7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8DA31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5B305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1CA364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F76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30ABF1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 Gruźliczy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E52E4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D0F0D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57BAE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4CF5C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21098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43A5285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0C16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D5903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Szpital Gruźliczy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ADDD4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B3621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6B523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E26D6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304A1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51403A3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9F0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25FC0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PKP pętla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E601B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7FC1D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DF6DB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25172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99842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D0E1AF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5CD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1A6EE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C1569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C7FD2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EC2AE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DB830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E325C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0D1030E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CBA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C0886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E19BF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CD8D6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5B679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4595E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37B52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F5CEE7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1EAB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30610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AA844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4520F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B1C0D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E3838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DD63F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7C160B5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4CA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359F0C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C7757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96621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E0DBF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07816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9F94D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3F80650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DAF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C0AF8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BF73A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68152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A3B89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90D5F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121F9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0C47F3" w:rsidRPr="000C47F3" w14:paraId="5CE6518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0C3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73B10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FFE52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AC1B6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493A3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EE8B4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051CB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25351CF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2E2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75AF3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Kolejowa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73E5A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E2DC6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D30BB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19068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C124D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1B35F51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42E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2A371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Zwycięstwa do Niepodległości ze ścieżką</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34009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AC3B6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14B8B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1 920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A3660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3255B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23D53E3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7FD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D9C72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plac przed dworcem </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5D035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F9374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6D900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1 350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DF420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995D3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24CCA9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FF4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D0497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ścieżka rowerowa w pasie rozdziału</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4439E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120C5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14322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1 451</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78A51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064B3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CED3C2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4A9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8F682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muru dworca PKS do Franciszkańskiej ze ścieżką</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3E6CC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84A31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15DB5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2 697</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315CB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6224C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03097FB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925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Dworcowa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98E3D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0D3EB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D005B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1D0E6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6230C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104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99ACF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3434184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4FE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Dworcowa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94A99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11-15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DE6C9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9CD20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D6E12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2D362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268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2849A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2E9CD60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4FA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Dworcowa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753B8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cała jako ciąg pieszy również wzdłuz budynkow</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1C81D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51F43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B6049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2 491</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7E014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A8BC1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D6E36F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AC3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Dworcowa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AC738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cała jako ciąg pieszy również wzdłuz budynkow</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7DD4D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FF311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AFF9B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2 491</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B0CB5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18B70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3364E8F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0BD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Dworcowa 2, Jana z Kolna 7</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6B416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5BCC0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538EC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3DEEF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A959C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89411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0E9B85B"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DC8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Dworcowa 6-8-10</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99D81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chodnik od Jana z Kolna za bankiem, prawy chodnik od tyłu banku do posesji Dworcowa 10 i ciągi piesze za placem zabaw</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A898B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9AA91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FA678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376</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05B23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3697C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9632EF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2605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Dzieci Wrzesińskich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04799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5D64C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94A8E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C4CAC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474BB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D58F9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078F8E5E"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0D8C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Dzieci Wrzesińskich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BE065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ul. Zwyciestwa do Dzieci Wrzesińskich .nr 17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A9FDA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18644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71089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0826D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6A29D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00158A8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5668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Dzieci Wrzesińskich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C4AC2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Zwycięstwa do nr 28</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B23CF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7D9EC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E4E26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71F07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C706D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4E412F6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05D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Dzieci Wrzesińskich teren</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2BBCB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28-34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97327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1C90E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945BE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3BC17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1CCF0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2D38D2A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3F8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A2ACD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71667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19C8B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DA4F4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C46C2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19ADD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4D4A76B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3A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28085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78CFA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6798D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0371D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17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D617D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00BBC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36BF92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89D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18B77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 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E7821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1AAA5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A91D8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823ABD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85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B84DF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50205F3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284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2F107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3B3F0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91C1C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68616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56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12103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A94F8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06C31430"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1BD5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8FA60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84ED5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35BBF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1C207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58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B9CFD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0ADCD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530F53C" w14:textId="77777777" w:rsidTr="0062731B">
        <w:trPr>
          <w:trHeight w:val="43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EA23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558D4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BD868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83958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B16C3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34613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26CDB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375C01A0"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D06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A34A7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10CD4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44775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462076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FC3D8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181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74399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C9D683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71F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F4EE2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0630A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29FBA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4B6D9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5B817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2575D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0C0A9DA5" w14:textId="77777777" w:rsidTr="0062731B">
        <w:trPr>
          <w:trHeight w:val="67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34D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2BEDF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od ulicy Jana z Kolna do posesji nr 24 i chodnik od ulicy za nr 28 do terenu zielonego na tyłach posesji Spółdzielcza 3f, ze schodami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FA008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9643C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55F4C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405DB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FB84A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95A9F53"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E89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5F058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od Zwycięstwa do Armii Krajowej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074EE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0F076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3FD3B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4D3EA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0DA7F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3050DD0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9F32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A511D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parking obok NOT</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4F606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D5800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4288B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940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284E2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EFF39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BF7D85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CFF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4352C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na zieleńcu przy parkingu</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6EEAA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D0CED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3ED8E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B9366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0C6F6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887B76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44E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7A953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skweru Ofiar Katyńskich od Zwycięstwa do numeru 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5E791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FB56F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E8552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BB746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10785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351C76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4FF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41149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parkingu przed NOT do Armii Krajowej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64F4B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AFEB5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87ED9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218</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577D8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1C73B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024FAD3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CE8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E450E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Parkingi i płatne miejsca postojowe: parking obok banku</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A5958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0AA18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887CF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5 770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D3B50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78C09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F3E423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509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z Kolna 4-20, Spółdzielcza 2-4,</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D4A6E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od podwórka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B8354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83F6B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41C39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9CADB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376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64CE6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5661630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F6E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Armii Krajowej</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DB0D7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Armii Krajowej do Morskiej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4500D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E3308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6D61F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F9480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F1366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60A1E4E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1BD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Rzemieślnicza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66C87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C9A7D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DDCDC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D0EEB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06012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0BB68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5F4293B0"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855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Rzemieślnicza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F4D58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5552E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FED94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879B9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0D9CC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E7811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542DBF5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8AD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Rzemieślnicza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B89EE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8-8i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58F5D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814D9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2DE29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FE2BD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89055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13A9CD7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20E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Rzemieślnicza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1D634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 do zakrętu</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1B3EF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EF595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E75F6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E7E1E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758C5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1EB8A91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C80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Rzemieślnicza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008B4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bramki szkoły do schodów plus schody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8FCE8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975E2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A6BEE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9B2D9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D519B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7F0F108" w14:textId="77777777" w:rsidTr="0062731B">
        <w:trPr>
          <w:trHeight w:val="67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B8D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Rzemieślnicza 6-8</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09D3B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do przedszkola od Rzemieślniczej, od Niepodległości 53A i między przedszkolem a Niepodległości 51, chodnik od Armii Krajowej do pawilonów Niepodległości 53A i wzdłuż pawilonów</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AF8CD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6016F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024BF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750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CCB7C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5736B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Nowobramskie </w:t>
            </w:r>
          </w:p>
        </w:tc>
      </w:tr>
      <w:tr w:rsidR="00135054" w:rsidRPr="000C47F3" w14:paraId="7C88FC2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BBBA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Komunalna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73C2B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Gnieźnieńskiej do PGK</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A5CA7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F8E40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F3C30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32443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14419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77B18F2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E00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B974F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23, 25, 27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6C9EC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B87A4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DAD25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136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68DCB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405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8C4F9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76FFD35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EF5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BA7AA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A5264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5EE42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082C4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3BEB7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630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68212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D0CDE8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C65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6A48F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15-17- 19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2231A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7CF39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3E911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F4ED6B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602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E9033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7016BA6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194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A68A4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Dubois do nr 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B6CF0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D4FB9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69F3A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5A3DD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A6AD9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D3FAF5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97E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870E5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 do Mariańskiej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E1165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C6202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700FC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BD92C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58C95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C88FD2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5F0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35A0C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27 do nr 33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0928B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108C1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7F37F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36A4A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FC1E5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419DE82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559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12384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Lecha Żyły do nr 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AA9C7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E5BE5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68E5D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EB707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E9913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72EF55A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0DC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Konstytucji 3 Maja 21 - 23</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A89C8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obustronnie pod filarami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2E439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875A3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41A79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6A184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D63A6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DED69F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A9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E2FD3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BD625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1571B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5D003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81841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5A31F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2A5047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7C9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DBEB5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853E7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5EAE1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EEC65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48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DEF67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454C2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385EB4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986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58870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E4BC9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C80D6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5BD84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56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29DE4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E43A1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92EF73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0CD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B0224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C3976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37947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EAFDE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BF337E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CB4A5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1F4BA6B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FD7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59951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5D438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994EC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133F3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119E7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9D158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066410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7F2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720BD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E146A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0416F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94EAD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66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A67B3C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768F4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8BA875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981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C589A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E39C9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9E118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B770C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72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11BBE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067C9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5419DCC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E764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5F480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FF4D4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E75EC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D10F8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F2003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A36D1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D8D0D3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704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CA7017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DEF2B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B67E3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B98F0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54D52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25D3A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47803E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0B4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8480B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Solidarności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EF2B5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03311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2403A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50F23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0CEB1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692C42A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B503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D816C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Dworzec PKS</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921DE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37080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E0F1B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4AB67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E9F87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5F34F01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646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5D064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Drzymały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6A3F7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B4E24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FE3FA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805D9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3701D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16CD975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C2E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BBEC8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numeru 10  do numeru 12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11204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B310A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37E3C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223</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CDE69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B9038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27808AF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431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55766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nr 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50BC2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F379A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33D2F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D65A6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FBB82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46A3AE9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F3A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55469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numeru 30  do Zwycięstwa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26D24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00D54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A631E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1 412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7936B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D8587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4797DC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EDEF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86C24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Połczyńskiej do Zwycięstwa ze ścieżką</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7C64D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D9A91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DBAEC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5 737</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7118E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78FD8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4F41C623"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C30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Krakusa i Wandy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14961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i ścieżki rowerowe w pasie rozdziału ulic ( bez rond i skrzyżowań)</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72A44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B9754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7A258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A28F9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0EF81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1FB34C1" w14:textId="77777777" w:rsidTr="0062731B">
        <w:trPr>
          <w:trHeight w:val="43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B1D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 12-30, Drzymały 15-21, Barlickiego 9-25, Konstytucji 3 go Maja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77E40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16CDD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87039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466B3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2FE7F1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2 932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85F7A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7FA32EBA"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3B0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Krakusa i Wandy 1-9, Lechicka 3-5, Lutyków 1-9</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D35DC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6481D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7B16F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CFC6C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AC838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1 520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E362E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FB3C6F6"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9F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ul. Lechicka-Krakusa I Wandy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DA28E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 obu stronach, Konstytucji 3-maja, chodniki i ścieżki rowerowe w pasie rozdziału ulic</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03325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5275C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20D3E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77</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12E50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8DADF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16983E3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498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Szeroka 2-16, Konst. 3 Maja 11-13</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2CE29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A07F8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ED0AC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674CAB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991898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580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F55B8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51869EC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6D2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Szeroka 3-15 / Konstytucji 9</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A03B2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AEC6A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AB139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BEB59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597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ED466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640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57C6D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Śródmieście </w:t>
            </w:r>
          </w:p>
        </w:tc>
      </w:tr>
      <w:tr w:rsidR="00135054" w:rsidRPr="000C47F3" w14:paraId="33B5A35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69B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 Chłop.  Park Dendr.</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B0487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alejka od Bat. Chłopskich do kamienicy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7BFAB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F1A19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75A06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3B683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BCF88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35E8543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7596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 Chłop.  Park Dendr.</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E3EA6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alejka od ul. Kutrzeby do schodów przy ul. Monte Cassino</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47BF4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24DC5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CA17D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A4953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A12FF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03C53F44" w14:textId="77777777" w:rsidTr="0062731B">
        <w:trPr>
          <w:trHeight w:val="27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381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 Chłop.  Park Dendr.</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4C825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Tuńczyk – chodnik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D6066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650A0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E2416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370    </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14:paraId="7970BD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5316A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7DA33D3" w14:textId="77777777" w:rsidTr="0062731B">
        <w:trPr>
          <w:trHeight w:val="27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8C1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 Chłop.  Park Dendr.</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DC38B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przy wiadukcie (prawa strona)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1C076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F8740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2B55D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583    </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14:paraId="52C0C6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88F98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73BBAFA" w14:textId="77777777" w:rsidTr="0062731B">
        <w:trPr>
          <w:trHeight w:val="27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310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 Chłop.  Park Dendr.</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5AB38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alejka od mostu do wodospadu</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4A123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4D958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115C4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2 125    </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14:paraId="7B13A6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BF87F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CC0B445" w14:textId="77777777" w:rsidTr="0062731B">
        <w:trPr>
          <w:trHeight w:val="27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80E3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 Chłop.  Park Dendr.</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0A99D6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Dendrologiczny; alejki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607A9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EF0C3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58A49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2 125    </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14:paraId="05314D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F6D3C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36B9D14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094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7CDBB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10-12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A9A32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888D1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3E460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B67A0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576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172A8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A31851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DEA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23D17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CBCF8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8A676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512C9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CC2FD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129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F924A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355F44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C6F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5ED6D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08207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76D57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8CC74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69021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65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256B4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1B772B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900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9DFCF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34-36</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A15C7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092C3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96D7A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7F0B0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7B68F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9C27DE1"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93F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ED1B3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DEBA3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3FAB1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3784F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42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985E6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0F248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A85719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3D6E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2388E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38-40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ED2AB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2FBA0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A37D9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BAC82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41311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98A59C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45E4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18216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6B728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B9936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FD831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3EA7C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227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5CA36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9E45CA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271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1E03F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44-52 SKARPA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2EA5C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3F10B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15A78C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6D7CD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105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FF44A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FB0222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32F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2F9DB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66047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6A71B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3C5F8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CEB53D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AFC64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2E79B5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1A5C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56DA8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AE913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AA697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41CFC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102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711DCC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34FAE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4FD9F6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FC6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BBD70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DA0BB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A50E9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D1AF1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DB91E3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1C887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61642D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9EB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330F0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23-25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778F2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608D5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BEB07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28498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3D38E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EF0723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010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64EF3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DD3F9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82837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9F6E49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FACCF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364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3AC95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8171B3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BA2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B73B4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0EBD7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2C061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9693E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587B87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2BB57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EA4822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CD7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552795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 do nr 16 i przy parkingu</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805EF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6B737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DE367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7F8C3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D6FA1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7C255E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2DA3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C19DF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ronda do nr 18</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79746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1865C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A8D3C5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275</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751C2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6A29F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0732615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621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A1B9B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62 do końca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031C9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11F01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D8B1D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834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CF374B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2D2AC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1D282D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CD7F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786E4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25 do nr 35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CEB34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63AF9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F91E3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88</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AD8CF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AA89E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B82A1F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2DB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6D8FCE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Młyńskiej do nr 23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D6BF4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18FBB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21DBC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9E479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D247A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4D8586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DB68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Batalionów Chłopskich</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0A08C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Strumykowej do wiaduktu ze ścieżką</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A2F3F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1A867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4AA3B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1 414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1C197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ACC90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DDDE8D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544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CD973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20-20B</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D3373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9EB1E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C0B76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125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EC256A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273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083DD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3FDDF20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B13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677E9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18-18C</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14C5A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936EE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B65C7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A9611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A1D44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B757D50"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B032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5D5F9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 parking</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CD4F5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0E246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3CA40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624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1280A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858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81FEA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89DEE30"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51CF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D45CED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Biblioteka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A1D83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93EF4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F3B61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411F7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04F2D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BD7A14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78EE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BC27A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Biblioteka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EF2C0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1D83E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FF187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FF458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BFBF4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348CB31E"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39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C2164E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8290D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9E552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D9B08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FB3A6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A1A78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80F5F6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C054B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17F1A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42273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8AFB4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7ABD7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683D7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AF304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04F3E5B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C556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9F425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Kościuszki do Fałata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63E7A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5ED91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5EC48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49CED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235167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FE3C03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045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A39AC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18c do Franciszkańskiej z wiaduktem i schodami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1951E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0CD99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A8919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1 846</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8A91A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A58E8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FE28DF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0F5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FDCEC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Kościuszki wzdłuż parku przy rondzie</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95835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80ADD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3D7C7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84</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7FD45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A6997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05E896D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DB3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87F627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Młyńskiej do Niepodległości z wiaduktem i schodami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9F26E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493EE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A2313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1 846</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EA824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379E2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84750F8" w14:textId="77777777" w:rsidTr="0062731B">
        <w:trPr>
          <w:trHeight w:val="27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EE8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Monte Cassino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65F49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Zorza – chodnik</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08E960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91E86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31C9A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305    </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14:paraId="3B5855F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6E69D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21BE571"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A09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 2</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D3ABC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pomiędzy garażami</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154AC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86600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C3C39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D7B04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301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35F82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767A98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09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Monte Cassino 2</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DF896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u szczytu drugiego rzędu garaży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4C32A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E3830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CB1AC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7254B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192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CBFDB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B40457F"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F0BA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Monte Cassino/ul. Władysława IV na wys, nr 22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DCF43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po obu stronach w pasie rozdziału ulic</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34AA4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18852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5DB36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103</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5C366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44DE4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EDCEFF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6D9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0B75E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5C39A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C1584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091DB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6AC96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61BAD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1CE81F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F452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023CC2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FFAF6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9CFB4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04099F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9603E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24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C541C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0865CD3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C282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C7D81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5DA95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D98C4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8B05ED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13280B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981EC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74D48F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E63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FBE68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6AB75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AD2E5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7B0E5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85864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201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2014F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47CB75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52AD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A7823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DF44A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FCE1C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11DB7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C1019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168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0B0AA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E697589"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36E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5F503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37</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399F2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3E8A1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E7FDE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A947A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D2C7A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BCC377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EFD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5CEFE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10DA8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41020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9B10D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8589C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105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A87EE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CB56F1C"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9844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4D3CD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C86C0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89356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76288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A0C869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D9448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E63F29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489F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CDCDD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03060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AF5F2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87223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54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DCBE0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162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163D8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A168DE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E67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FB439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FFF00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4C98D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34F81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C3A00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822CC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5B8B04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F16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B1F64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E6046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E85B2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A2A020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89D65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9498D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32D27F30"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EE2C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25F41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B53C3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78668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A5217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63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A5122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59F7E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9DD040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60F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67DFFD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16-18</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ACCC7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D1DB8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849EF3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476B17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27BFE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353DA8D"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045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2A357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7F600C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2C9D6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442D7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34BB5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A860A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4C974F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425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B6020C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16 do nr 30</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1D591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940E8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A13A3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5E7253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2F4CF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73F7C8A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8C6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310751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42 do Monte Cassino</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96948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0704B4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A8CC3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272</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538BA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4C5856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AA8EA9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A2F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Niepodległości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46694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E54D0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6DA24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9BB1E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A92FB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3D698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583DB6B"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C87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Niepodległości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634D7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42B80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3E769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FBF13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06F0E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F99AC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FEFE045"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58A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Niepodległości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4113A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14030B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3CEC6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E98A0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05516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B39B5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3161118"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B88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Niepodległości  </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E2B34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A9173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90899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59E30C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51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651B08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80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6EDFD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703A210" w14:textId="77777777" w:rsidTr="0062731B">
        <w:trPr>
          <w:trHeight w:val="46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AA1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  2-12 / Spółdzielcza 25-27</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27359F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F2692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5C386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919D2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75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EA9BE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10C11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74BD1D5" w14:textId="77777777" w:rsidTr="0062731B">
        <w:trPr>
          <w:trHeight w:val="46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D01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Niepodległości 15-27, Rzemieślnicza 1-5</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DEEB6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Teren wewnętrzny</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9D5DC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C7EEF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2CA58D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250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629C8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1 100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C0217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3C4819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D8D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CEA5F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65A24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B33F3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30B1B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15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C2F02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28A03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3BA3A29"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B90E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74E310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5FA71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3EBB8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501E0D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41B38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146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34406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E09D327"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612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317A1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4C9FB6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61670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5F413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3FACE5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239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6DE02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3325273"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660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BF225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39FA1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E0C28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736844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93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21E5F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30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23B2C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4C94EBA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C3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EF553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Browar</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348B2D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5A60AC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9C3E9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7BD26E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52F643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3F316A6"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1B5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104903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Browar</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5C1F85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049B9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756D9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9E1E5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3A330F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2591A2A"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8C7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EDBB9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E74B9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F0AD7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DEB0A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6D08C0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3CE74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FF03172"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D7CC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6AB979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86974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30B5BF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47906E9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0AEF76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1FB4A3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6DC0F144"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5D0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302D99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skweru od Grunwaldzkiej</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6053F6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101196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0DC681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3608B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79D7FA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59EBD232" w14:textId="77777777" w:rsidTr="0062731B">
        <w:trPr>
          <w:trHeight w:val="450"/>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4A20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Spółdzielcza 7 - 9</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4CF8EF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ciągi piesze na podwórku wzdłuż posesji Spółdzielcza 9-19,  teren przed pawilonami handlowymi </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04FAF0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29EC0F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601F0C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546</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221DC2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6ACD1D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2816D67F" w14:textId="77777777" w:rsidTr="0062731B">
        <w:trPr>
          <w:trHeight w:val="255"/>
        </w:trPr>
        <w:tc>
          <w:tcPr>
            <w:tcW w:w="2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BB38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Strumykowa</w:t>
            </w:r>
          </w:p>
        </w:tc>
        <w:tc>
          <w:tcPr>
            <w:tcW w:w="3679" w:type="dxa"/>
            <w:tcBorders>
              <w:top w:val="single" w:sz="4" w:space="0" w:color="auto"/>
              <w:left w:val="nil"/>
              <w:bottom w:val="single" w:sz="4" w:space="0" w:color="auto"/>
              <w:right w:val="single" w:sz="4" w:space="0" w:color="auto"/>
            </w:tcBorders>
            <w:shd w:val="clear" w:color="auto" w:fill="auto"/>
            <w:vAlign w:val="center"/>
            <w:hideMark/>
          </w:tcPr>
          <w:p w14:paraId="5B5373C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Batalionów Chłopskich do Dąbrowskiego</w:t>
            </w:r>
          </w:p>
        </w:tc>
        <w:tc>
          <w:tcPr>
            <w:tcW w:w="697" w:type="dxa"/>
            <w:tcBorders>
              <w:top w:val="single" w:sz="4" w:space="0" w:color="auto"/>
              <w:left w:val="nil"/>
              <w:bottom w:val="single" w:sz="4" w:space="0" w:color="auto"/>
              <w:right w:val="single" w:sz="4" w:space="0" w:color="auto"/>
            </w:tcBorders>
            <w:shd w:val="clear" w:color="auto" w:fill="auto"/>
            <w:noWrap/>
            <w:vAlign w:val="center"/>
            <w:hideMark/>
          </w:tcPr>
          <w:p w14:paraId="2B8D47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65EC7D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3C86D4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330</w:t>
            </w:r>
          </w:p>
        </w:tc>
        <w:tc>
          <w:tcPr>
            <w:tcW w:w="857" w:type="dxa"/>
            <w:tcBorders>
              <w:top w:val="single" w:sz="4" w:space="0" w:color="auto"/>
              <w:left w:val="nil"/>
              <w:bottom w:val="single" w:sz="4" w:space="0" w:color="auto"/>
              <w:right w:val="single" w:sz="4" w:space="0" w:color="auto"/>
            </w:tcBorders>
            <w:shd w:val="clear" w:color="auto" w:fill="auto"/>
            <w:noWrap/>
            <w:vAlign w:val="center"/>
            <w:hideMark/>
          </w:tcPr>
          <w:p w14:paraId="1BA0D4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14:paraId="03F34E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Tysiąclecia </w:t>
            </w:r>
          </w:p>
        </w:tc>
      </w:tr>
      <w:tr w:rsidR="00135054" w:rsidRPr="000C47F3" w14:paraId="1E305A2C" w14:textId="77777777" w:rsidTr="0062731B">
        <w:trPr>
          <w:trHeight w:val="1050"/>
        </w:trPr>
        <w:tc>
          <w:tcPr>
            <w:tcW w:w="7264"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F2F8BC0"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8</w:t>
            </w:r>
          </w:p>
        </w:tc>
        <w:tc>
          <w:tcPr>
            <w:tcW w:w="847"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2E10EE69"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63 207</w:t>
            </w:r>
          </w:p>
        </w:tc>
        <w:tc>
          <w:tcPr>
            <w:tcW w:w="857"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5A970BAF"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21 208</w:t>
            </w:r>
          </w:p>
        </w:tc>
        <w:tc>
          <w:tcPr>
            <w:tcW w:w="1392"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6FA814BC"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15F47B92" w14:textId="77777777" w:rsidTr="0062731B">
        <w:trPr>
          <w:trHeight w:val="480"/>
        </w:trPr>
        <w:tc>
          <w:tcPr>
            <w:tcW w:w="7264" w:type="dxa"/>
            <w:gridSpan w:val="4"/>
            <w:vMerge/>
            <w:tcBorders>
              <w:top w:val="single" w:sz="4" w:space="0" w:color="auto"/>
              <w:left w:val="single" w:sz="4" w:space="0" w:color="auto"/>
              <w:bottom w:val="single" w:sz="4" w:space="0" w:color="auto"/>
              <w:right w:val="single" w:sz="4" w:space="0" w:color="auto"/>
            </w:tcBorders>
            <w:vAlign w:val="center"/>
            <w:hideMark/>
          </w:tcPr>
          <w:p w14:paraId="400016C9"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3096"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5E76FDD3"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84 415</w:t>
            </w:r>
          </w:p>
        </w:tc>
      </w:tr>
    </w:tbl>
    <w:p w14:paraId="5F354370" w14:textId="38AAB0AB" w:rsidR="00C90B9B" w:rsidRPr="000C47F3" w:rsidRDefault="00C90B9B" w:rsidP="0062731B">
      <w:pPr>
        <w:pStyle w:val="Tekstpodstawowy"/>
        <w:rPr>
          <w:rFonts w:eastAsia="SimSun"/>
          <w:lang w:val="pl-PL" w:eastAsia="zh-CN"/>
        </w:rPr>
      </w:pPr>
    </w:p>
    <w:p w14:paraId="07486159" w14:textId="77777777" w:rsidR="00C90B9B" w:rsidRPr="000C47F3" w:rsidRDefault="00C90B9B">
      <w:pPr>
        <w:spacing w:after="0" w:line="240" w:lineRule="auto"/>
        <w:rPr>
          <w:rFonts w:ascii="Times New Roman" w:eastAsia="SimSun" w:hAnsi="Times New Roman"/>
          <w:b/>
          <w:i/>
          <w:sz w:val="28"/>
          <w:szCs w:val="20"/>
          <w:lang w:eastAsia="zh-CN"/>
        </w:rPr>
      </w:pPr>
      <w:r w:rsidRPr="000C47F3">
        <w:rPr>
          <w:rFonts w:eastAsia="SimSun"/>
          <w:lang w:eastAsia="zh-CN"/>
        </w:rPr>
        <w:br w:type="page"/>
      </w:r>
    </w:p>
    <w:p w14:paraId="4630978E" w14:textId="77777777" w:rsidR="0062731B" w:rsidRPr="000C47F3" w:rsidRDefault="0062731B" w:rsidP="0062731B">
      <w:pPr>
        <w:pStyle w:val="Akapitzlist"/>
        <w:suppressAutoHyphens/>
        <w:ind w:left="0"/>
        <w:contextualSpacing/>
        <w:jc w:val="right"/>
        <w:rPr>
          <w:rFonts w:ascii="Open Sans" w:hAnsi="Open Sans" w:cs="Open Sans"/>
          <w:b/>
          <w:bCs/>
          <w:iCs/>
          <w:sz w:val="14"/>
          <w:szCs w:val="14"/>
          <w:u w:val="single"/>
        </w:rPr>
      </w:pPr>
      <w:r w:rsidRPr="000C47F3">
        <w:rPr>
          <w:rFonts w:ascii="Open Sans" w:eastAsia="SimSun" w:hAnsi="Open Sans" w:cs="Open Sans"/>
          <w:b/>
          <w:bCs/>
          <w:iCs/>
          <w:kern w:val="2"/>
          <w:sz w:val="20"/>
          <w:u w:val="single"/>
        </w:rPr>
        <w:lastRenderedPageBreak/>
        <w:t>Załącznik nr D/8 do Umowy</w:t>
      </w:r>
    </w:p>
    <w:tbl>
      <w:tblPr>
        <w:tblW w:w="109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2"/>
      </w:tblGrid>
      <w:tr w:rsidR="00135054" w:rsidRPr="000C47F3" w14:paraId="2ED952F0" w14:textId="77777777" w:rsidTr="00ED29A7">
        <w:tc>
          <w:tcPr>
            <w:tcW w:w="10954" w:type="dxa"/>
            <w:shd w:val="clear" w:color="auto" w:fill="F2F2F2"/>
          </w:tcPr>
          <w:p w14:paraId="51330F28" w14:textId="77777777" w:rsidR="0062731B" w:rsidRPr="000C47F3" w:rsidRDefault="0062731B"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Zadanie nr</w:t>
            </w:r>
            <w:r w:rsidRPr="000C47F3">
              <w:rPr>
                <w:rFonts w:ascii="Open Sans" w:hAnsi="Open Sans" w:cs="Open Sans"/>
                <w:b w:val="0"/>
                <w:bCs/>
                <w:i w:val="0"/>
                <w:iCs/>
                <w:sz w:val="24"/>
                <w:szCs w:val="24"/>
                <w:lang w:val="pl-PL"/>
              </w:rPr>
              <w:t xml:space="preserve"> 8 CK</w:t>
            </w:r>
          </w:p>
        </w:tc>
      </w:tr>
    </w:tbl>
    <w:p w14:paraId="624FA01F"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tbl>
      <w:tblPr>
        <w:tblW w:w="10340" w:type="dxa"/>
        <w:tblInd w:w="75" w:type="dxa"/>
        <w:tblCellMar>
          <w:left w:w="70" w:type="dxa"/>
          <w:right w:w="70" w:type="dxa"/>
        </w:tblCellMar>
        <w:tblLook w:val="04A0" w:firstRow="1" w:lastRow="0" w:firstColumn="1" w:lastColumn="0" w:noHBand="0" w:noVBand="1"/>
      </w:tblPr>
      <w:tblGrid>
        <w:gridCol w:w="2681"/>
        <w:gridCol w:w="3684"/>
        <w:gridCol w:w="711"/>
        <w:gridCol w:w="430"/>
        <w:gridCol w:w="884"/>
        <w:gridCol w:w="784"/>
        <w:gridCol w:w="1166"/>
      </w:tblGrid>
      <w:tr w:rsidR="00135054" w:rsidRPr="000C47F3" w14:paraId="63B690EF" w14:textId="77777777" w:rsidTr="0062731B">
        <w:trPr>
          <w:trHeight w:val="360"/>
        </w:trPr>
        <w:tc>
          <w:tcPr>
            <w:tcW w:w="1034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3BEA46C"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135054" w:rsidRPr="000C47F3" w14:paraId="37D36433" w14:textId="77777777" w:rsidTr="0062731B">
        <w:trPr>
          <w:trHeight w:val="360"/>
        </w:trPr>
        <w:tc>
          <w:tcPr>
            <w:tcW w:w="63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E30886"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3975" w:type="dxa"/>
            <w:gridSpan w:val="5"/>
            <w:tcBorders>
              <w:top w:val="single" w:sz="4" w:space="0" w:color="auto"/>
              <w:left w:val="nil"/>
              <w:bottom w:val="single" w:sz="4" w:space="0" w:color="auto"/>
              <w:right w:val="single" w:sz="4" w:space="0" w:color="auto"/>
            </w:tcBorders>
            <w:shd w:val="clear" w:color="auto" w:fill="auto"/>
            <w:noWrap/>
            <w:vAlign w:val="center"/>
            <w:hideMark/>
          </w:tcPr>
          <w:p w14:paraId="39CAE581"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9</w:t>
            </w:r>
          </w:p>
        </w:tc>
      </w:tr>
      <w:tr w:rsidR="00135054" w:rsidRPr="000C47F3" w14:paraId="06A36427" w14:textId="77777777" w:rsidTr="0062731B">
        <w:trPr>
          <w:trHeight w:val="255"/>
        </w:trPr>
        <w:tc>
          <w:tcPr>
            <w:tcW w:w="2681"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3B7C64E"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684"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C3F66A3"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711"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7518649"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3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D9956CA"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884" w:type="dxa"/>
            <w:tcBorders>
              <w:top w:val="single" w:sz="4" w:space="0" w:color="auto"/>
              <w:left w:val="nil"/>
              <w:bottom w:val="single" w:sz="4" w:space="0" w:color="auto"/>
              <w:right w:val="single" w:sz="4" w:space="0" w:color="auto"/>
            </w:tcBorders>
            <w:shd w:val="clear" w:color="000000" w:fill="F2F2F2"/>
            <w:noWrap/>
            <w:vAlign w:val="center"/>
            <w:hideMark/>
          </w:tcPr>
          <w:p w14:paraId="7EA36D07"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784" w:type="dxa"/>
            <w:tcBorders>
              <w:top w:val="single" w:sz="4" w:space="0" w:color="auto"/>
              <w:left w:val="nil"/>
              <w:bottom w:val="single" w:sz="4" w:space="0" w:color="auto"/>
              <w:right w:val="single" w:sz="4" w:space="0" w:color="auto"/>
            </w:tcBorders>
            <w:shd w:val="clear" w:color="000000" w:fill="F2F2F2"/>
            <w:noWrap/>
            <w:vAlign w:val="center"/>
            <w:hideMark/>
          </w:tcPr>
          <w:p w14:paraId="5E9AAA3D"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166" w:type="dxa"/>
            <w:tcBorders>
              <w:top w:val="single" w:sz="4" w:space="0" w:color="auto"/>
              <w:left w:val="nil"/>
              <w:bottom w:val="single" w:sz="4" w:space="0" w:color="auto"/>
              <w:right w:val="single" w:sz="4" w:space="0" w:color="auto"/>
            </w:tcBorders>
            <w:shd w:val="clear" w:color="000000" w:fill="F2F2F2"/>
            <w:noWrap/>
            <w:vAlign w:val="center"/>
            <w:hideMark/>
          </w:tcPr>
          <w:p w14:paraId="6E81DA5F"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135054" w:rsidRPr="000C47F3" w14:paraId="3B2F3827" w14:textId="77777777" w:rsidTr="0062731B">
        <w:trPr>
          <w:trHeight w:val="180"/>
        </w:trPr>
        <w:tc>
          <w:tcPr>
            <w:tcW w:w="2681" w:type="dxa"/>
            <w:vMerge/>
            <w:tcBorders>
              <w:top w:val="single" w:sz="4" w:space="0" w:color="auto"/>
              <w:left w:val="single" w:sz="4" w:space="0" w:color="auto"/>
              <w:bottom w:val="single" w:sz="4" w:space="0" w:color="auto"/>
              <w:right w:val="single" w:sz="4" w:space="0" w:color="auto"/>
            </w:tcBorders>
            <w:vAlign w:val="center"/>
            <w:hideMark/>
          </w:tcPr>
          <w:p w14:paraId="4545E68A"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14:paraId="25AA02B8"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637045F"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30" w:type="dxa"/>
            <w:vMerge/>
            <w:tcBorders>
              <w:top w:val="single" w:sz="4" w:space="0" w:color="auto"/>
              <w:left w:val="single" w:sz="4" w:space="0" w:color="auto"/>
              <w:bottom w:val="single" w:sz="4" w:space="0" w:color="auto"/>
              <w:right w:val="single" w:sz="4" w:space="0" w:color="auto"/>
            </w:tcBorders>
            <w:vAlign w:val="center"/>
            <w:hideMark/>
          </w:tcPr>
          <w:p w14:paraId="07AF547B"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2834"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6C48AD5A"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135054" w:rsidRPr="000C47F3" w14:paraId="0A981FF2"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9FD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Gdańska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1D755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Gdańska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CFC0C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C739C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A434F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359D4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83169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39F0318"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E42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Gdańska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32A914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Wodny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31360E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97A36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109035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75DB7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14A8A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1C9217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678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Gdańska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88B81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Orląt Lwowskich do granic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B063B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93785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2042C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2 320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532FE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05F44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A142669"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595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Gdańska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30767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Jana Pawła II do lasu ze scieżką rowerową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E255E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AA5C9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53F98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4 454</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3C980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44BC6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187728A"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27D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Gdańska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A699FF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Park Wodny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12B90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F4D34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FF20B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3B4F7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08320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D941AB9"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1FE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Gdańska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2DB18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Politechnika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A5683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40260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A36D4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48140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D9D10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B471053"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21F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Gdańska przy rondzie Kardynała Ignacego Jeża-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90C41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w pasie rozdziału ulicy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639F8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90AFC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57A63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34370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D337C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5CFC9ED"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A09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Orląt Lwowskich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36712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Piłsudskiego do Kopernika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44C22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7E481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45301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1 038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6F6819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7A1D0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135054" w:rsidRPr="000C47F3" w14:paraId="06E87874"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268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Orląt Lwowskich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8F7B8E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i scieżki rowerowe w pasie rozdziału ulic(oprócz ronda i skrzyżowania)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27D44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ACBA9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23FB5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12EA7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5CCA5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135054" w:rsidRPr="000C47F3" w14:paraId="6B771B83"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19E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Orląt Lwowskich przy rondzie Kardynała Ignacego Jeża ,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F1811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i ścieżka rowerowa -w pasie rozdziału ulic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96607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A3957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4E7E2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EFC3B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D8B7E3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Jedliny</w:t>
            </w:r>
          </w:p>
        </w:tc>
      </w:tr>
      <w:tr w:rsidR="00135054" w:rsidRPr="000C47F3" w14:paraId="4B18E95E"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76E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Chrząszczyńskiego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20E71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Sniadeckich do Gdańskiej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F1646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48FAB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6BDD3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1 120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B5FFA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C2A3A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64574D9"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D86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Chrząszczyńskiego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2E478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Śniadeckich do Gdańskiej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1E74F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1DDF5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B2C0C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1 120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3F2C4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359C7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741A3534"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07C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Kołłątaja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4C7BD6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Śniadeckich do 10</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DBA25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93AE7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3C900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530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11281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DFA3D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0E63F2B"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7FA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Kołłątaja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1C5C5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1 do Staszica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B2EE7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18157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A0AC5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892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6A3B30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BBEC7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002DE099" w14:textId="77777777" w:rsidTr="0062731B">
        <w:trPr>
          <w:trHeight w:val="40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236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Kołłątaja 2-12 - Lelewela 15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1C3A8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na szczycie Kołłątaja 6, Lelewela 19 i od Śniadeckich 19 do Lelewela 15</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A26D1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E4DE9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E0566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0407A8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4AA31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4E4AEC90"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DFF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300B1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Bukowej do końca nr 12</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CA5C1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E0BBA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309C0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8254F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A6135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7A9F1EAE"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22D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08A853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szczytu bud. 19C do bud. 21</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D2688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A5F80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CD951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812F3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A0E1D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3C6CBB20"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8F6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6CACE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Bukowej do nr 7</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D5214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0F826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AFB13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D3AB7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09843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FEE6980"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39D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CC69BA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budynku 13- 17/15</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A4DC8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50E11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7CFAA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4CE61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C8D9D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394AE5ED"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226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 10 - Staszica 7</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28E40B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prawy chodnik wzdłuż budynku nr 10 i lewy od Lelewela do nr 12</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654AB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94B02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DB890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C84BB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B1B16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EE84AC8"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383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 11 - 13C</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9BA728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pomiędzy Lelewela 9 a 13</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0C817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74AE7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F9EB0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5E7CF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90CE6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D5F9922"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9B8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Rondo Ewy Larysy -Śniadeckich po obu stronach, Chrząszczyńskiego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E6837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i ścieżki rowerowe w pasie rozdziału ulic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F29E2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4DD03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DE825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DE3DE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9CBE0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1F00D390"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2869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Jana Pawła II / Władysława IV</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57235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Władysława IV x 2</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97B90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458A6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7E589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6BDD6C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8855B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79161788"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0F6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Rondo Jana Pawła II / Władysława IV</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EBD9F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przez Jana Pawła II</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BA5C6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1B4DA6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22A78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25BE3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A2D5B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47BF8433"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1B1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Spasowskiego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342D2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od Jana Pawła II do Kołłątaja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58BFC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651F5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13CCF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950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4EEB9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543DE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9AE44CF"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F72A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Spasowskiego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21ED14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Staszica (przynr 5A) do Kołłątaja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35066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E6F28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967DC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092E9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F1A94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9FDA962"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298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Spasowskiego 2</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BFA2E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pasaż przed pawilonami handlowymi Jana Pawła II 4-4a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7D5D1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0CFBA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C274F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769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B314A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CF68F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99EA7FA"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57E6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Spasowskiego 6,10 - Śniadeckich 7 -3a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E2CC4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przy Śniadeckich 5 i parkingu przy Śniadeckich</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68284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81E55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ED294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842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F8875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11910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B4F4068"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F1F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Staszica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181968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parkingu przed kościołem</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377CD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6144E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41136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35D73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33535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1348569C"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6BD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Staszica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27760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nr 18 Próchnika do Akademickiej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8CFFB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DF750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3D815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3CBB7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94D3D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53EDA174"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F6B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Staszica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B3DC1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9c w odnodze do Lelewela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B3A53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7A7BB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8C0DB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9BD83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66962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72165AB1"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7CB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Staszica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931C6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Bukowej do Jana Pawła II</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594EB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D1B93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15F27A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2 100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24822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46F6F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1AED8A6C"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231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Staszica 1 - 5C - O. Lange 35 - 35A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F560A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 pieszy od Staszica wzdłuż nr 35 do parkingu i chodnik wzdłuż parkingu od strony Lelewela 2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2DDF9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8A9B5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19F41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59AAC4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9CFFB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D8D3497"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414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9F130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4E37A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5EB4D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F120C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2869B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10BD2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5BD4EF0"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77B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EACF3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 Poltechnika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BFD5E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2309C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DDE3C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1C17F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74965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4BC70A9C"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A4A7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657AC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 Poltechnika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C7002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022A6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C5FE9F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69ED9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70090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1062ACFE"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ECE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D6957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 Hala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D6065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6270B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2EE5B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6D2C63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AE4A3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41C0878B"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347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11E0D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8FD4D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89E7E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364E3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08AD9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9C691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6175A9D1"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CBA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31E88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Jana Pawła II do Lange cały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5671C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FB17C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70279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2 859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4EA71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10FAD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138A392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09A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439EF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Jana Pawła II do Lange cały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DB184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E3449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17053B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2 859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EBD0A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5492E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366679A1"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F2D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Śniadeckich 13 - 27</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93FEC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przy Śniadeckich 15-17-19 i naprzeciwko nr 21</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4693B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41932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5C319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8C711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7FF40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5DA7FB49"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54D7F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 17-19 - 25D</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5ED63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 pieszo- jezdny między 17-19 do parkingu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F106B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409C8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67003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235AA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FEC77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0246F704"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017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 27</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16BDC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przy Śniadeckich 27 i 29</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1F1B6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0EE4B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0D36A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574</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9A5E9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D0560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17983B02"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EFA2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Śniadeckich 31 - O. Lange 25-27B</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D4F1E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O. Lange przed  pawilonami 19-21</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F6277F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FA006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91724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672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7DD7C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6EB2F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2A6FCC6"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C69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przy rondzie Politechniki Koszalińskiej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B0E392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chodnik w pasie rozdziału ulic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BB2A4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F68D8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44AC2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32780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D856C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Śniadeckich </w:t>
            </w:r>
          </w:p>
        </w:tc>
      </w:tr>
      <w:tr w:rsidR="00135054" w:rsidRPr="000C47F3" w14:paraId="2A0FAD62"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BEC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4F963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ZUS</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E7E05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3A6E8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52CBC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0488B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A249F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03E670F"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B5F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5FDE0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ZUS</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79711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983A6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AA61F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21B93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6FF6E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CD8C76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486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9A458F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Politechnika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0F4A1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3F466B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215A3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32C16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D7717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1D3B64DA"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669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AE083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ul. Kretomińskiej do przystanku</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23041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04BDC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95700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284</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9C5A9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F1329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3656698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8C2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161274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72BDB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88443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5105D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4 000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FEE0A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A205B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4A3A5FF"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AF8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1BDD5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ze ściezką rowerową od przystanku do nr 37</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AB628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942BC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03AE47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462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E5A9C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53EC8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5878EB8"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41BD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54D49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ze ścieżką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10861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984DA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8BC9B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3 420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69553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9C0D3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D4ABD85" w14:textId="77777777" w:rsidTr="0062731B">
        <w:trPr>
          <w:trHeight w:val="67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ADD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 11- Jana Pawła II 15</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09F64B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na szczycie Fałata 15, chodnik prawy wzdłuż parkingu do Jana Pawła II 7-9 i dalej lewy wzdłuż budynku nr 13 aż do zaplecza Biedronki</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DE8C2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58C2D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DB8D6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1 490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705A1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E22EF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04E2ACF"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55D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 30-32</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0FA5EB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Szkoły Muzycznej do Monte Cassino</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00FCB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9028C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1E2E3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1 470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84C46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12B97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17711BEF"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08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 5, 7 - 7b, Szenwalda 2 (Makuszyńskiego)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1C4C4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Szenwalda 2 do Wańkowicza 78</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4B287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011FE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D69B5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33</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B67A8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2C4EA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99C48F5" w14:textId="77777777" w:rsidTr="0062731B">
        <w:trPr>
          <w:trHeight w:val="48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968A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 przy rondzie Kardynała Ignacego Jeża-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040BD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wszytkie chodniki i ścieżki rowerowe -w pasie rozdziału ulic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EBDB0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E1C4D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EE50F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4991B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0C5A6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E285A08"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7B3F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Fałata przy skrzyżowaniu z Wańkowicza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BB0308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po obu stronach w pasie rozdziału ulic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14343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C871A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610D9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F8608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3F7A2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C29D7C3" w14:textId="77777777" w:rsidTr="0062731B">
        <w:trPr>
          <w:trHeight w:val="27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2AB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Jagoszewskiego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04C98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Jagoszewskiego – deptak</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5766F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BACF9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5E983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2 000    </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0A59E7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61DB1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1CC4DEAC"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716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Jagoszewskiego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E2F66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Wańkowicza do Jana Pawła II + przed klubem</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B71D2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8A950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28B20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E6F7C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5FFAE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1D916615"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F3DE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Jagoszewskiego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317BE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Wańkowicza do CKU</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0ECB7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4405C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429E4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1 108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621C9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94881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73BFBEFF"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6045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Jagoszewskiego 4 - Wańkowicza 17</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7E0D6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pomiędzy przedszkolem a żłobkiem</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78041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E5B06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50CD2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221</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7F514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01C96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E51A3E2"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F3C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Jagoszewskiego 7 - 15 - 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98F76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lewy wzdłuż pawilonów 7-11c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FC4BA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945A6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013E6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538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6898C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5D66E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CE6A144"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90C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F2752A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Politechnika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29AD0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83A8D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951B3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E64BD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9CF9D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8EF2A69"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559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C0BA0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Politechnika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51709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FC26D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0DD2E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0604F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9C516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3D364641"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AD4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E09B5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Staszica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580A2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2DD8B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83034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C5925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2FE9F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747D41A7"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1ED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4730E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Staszica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CEF85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BEE06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5700F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719B21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FD2C9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A553600"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C903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84655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D505A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EABFB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6E4B6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F31CC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478D3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49D3B834"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579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471561C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Gdańskiej do Władysława IV cały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A55E32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BF8BF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0D5FF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2 800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6CBFCE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5506F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3F866108"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E902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2FC621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od Fałata do Władysława IV ze ścieżkami</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74CAC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537DE7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03145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3 636</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D3152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840F8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4F19C4E8"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553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Jana Pawła II - Akademicka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B8F660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między ulicami Jana Pawła II i Akademicką i między kościołem i szkołą  katolicką</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749C1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388BD8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FDC8E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1 050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B4A51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D16CF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60D03913"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3DF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 2 - Śniadeckich 1, 3-5</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BBD8A0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na szczycie Spasowskiego 8 i Jana Pawła II 2, wzdłuż Śniadeckich 1 i na skos przez tereny zielone</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165A0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2D902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A37FB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1 583</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0A755E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E9839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14A58D46"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A7A0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Jana Pawła II na wys. nr 15 i 17 , skrzyżowanie przy kościele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B9816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wszystkie chodniki i ścieżki rowerowe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49634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16423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9BDB8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153</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6E694D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8C18F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FB614D3"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969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 przy rondzie Kardynała Ignacego Jeża-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5C25B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wszystkie chodniki i ścieżki rowerowe -w pasie rozdziału ulic</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C40EA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3173FC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99BE8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167</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D2A12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20B1F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CC8C794"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9A2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Jana Pawła II przy rondzie Politechniki Koszalińskiej po obu stronach ronda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EE5CC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chodniki i ścieżki rowerowe w pasie rozdziału ulic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0E635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AB103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3D847C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B46C7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558DA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726D725A"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D58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Jana Pawła II/ Władysława IV - droga przy Netto i CKU z parkingami</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84E6C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przy parkingu i przy CKU</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339CDD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3E56F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40034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6FADC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0E954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8C3272C"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8D2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Makuszyńskiego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12499A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Fałata do nr Fałata 7</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CAC20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26EDB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51DC16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246</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35851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E29E8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2F5EECA"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2AD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Makuszyńskiego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348AFF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Fałata do nr 3</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3731D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22E51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45EBAE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D96A3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70702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6B554EF7" w14:textId="77777777" w:rsidTr="0062731B">
        <w:trPr>
          <w:trHeight w:val="27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67C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Okulickiego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26A487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Zieleniec „ABC”- alejki</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26A25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D1BD2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F66E7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2 000    </w:t>
            </w:r>
          </w:p>
        </w:tc>
        <w:tc>
          <w:tcPr>
            <w:tcW w:w="784" w:type="dxa"/>
            <w:tcBorders>
              <w:top w:val="single" w:sz="4" w:space="0" w:color="auto"/>
              <w:left w:val="nil"/>
              <w:bottom w:val="single" w:sz="4" w:space="0" w:color="auto"/>
              <w:right w:val="single" w:sz="4" w:space="0" w:color="auto"/>
            </w:tcBorders>
            <w:shd w:val="clear" w:color="auto" w:fill="auto"/>
            <w:noWrap/>
            <w:vAlign w:val="bottom"/>
            <w:hideMark/>
          </w:tcPr>
          <w:p w14:paraId="69D71D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C873DA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455A7C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33A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Okulickiego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69B2E6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Fałata do końca nr 22</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A501A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E1F49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1477F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246</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0EF5C2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52C02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62203FC"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0E6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Okulickiego 17, Szenwalda 7 (Makuszyńskiego)</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0BE629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między szkołami, na szczycie Szenwalda 7 wzdłuż płotu szkoły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22D96C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0A2D4A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068B47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171</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8490D7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596D2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31121DCB"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FC6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C659C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13B7C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22D5C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14C99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132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52AC9C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2 157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42FAF83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18BAD54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DC23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DE0D7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10-16</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5B83E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849C3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70CD81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338    </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6E53E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320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3943B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443E0754" w14:textId="77777777" w:rsidTr="0062731B">
        <w:trPr>
          <w:trHeight w:val="252"/>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48E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818C9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 IV do Tuwima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9FDE1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BC90A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AA805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278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AF7D1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0359F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1F7D7C9" w14:textId="77777777" w:rsidTr="0062731B">
        <w:trPr>
          <w:trHeight w:val="30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ABEA0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 xml:space="preserve">Wańkowicza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03EA19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od nr 18 do nr 80a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DCA89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E0CDD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E9BCA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922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9BE1C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D6620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7AC4F0CD"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E05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66B66A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Fałata cały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F1014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26E1C6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E9A4D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1 472</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0A34AF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538044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6FD0B3A6"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6E2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 10-16</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504E90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przy budynku 10-16 i wzdłuż płotu szkoły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10765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3DF695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CD8A9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548</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4EDD73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0A833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6718AF5D" w14:textId="77777777" w:rsidTr="0062731B">
        <w:trPr>
          <w:trHeight w:val="45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8C8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 17a</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E74AE0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przy pawilonach handlowych pomiędzy nr 17-17a Fragment przed nr 19)</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5D4545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588C6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B2B45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235</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62158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3859C6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4D217253"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C829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 19 - 23e</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FFB963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parkingu przy terenie zielonym</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61BF1D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BCAE1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313AD5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3919B6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2A8861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3A92EF1"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BC0F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28 - 34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049632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wzdłuż budynku Wańkowicza 38-44</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11EF4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6B9262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9DEFD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390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2ABF55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0951D6C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0C16920C" w14:textId="77777777" w:rsidTr="0062731B">
        <w:trPr>
          <w:trHeight w:val="25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A923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 5 - 5e, 9 - 9b</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54735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lewy chodnik wzdłuż posesji 9-5</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7ED5E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783F05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24B376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480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3C7DF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75D51F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6E72C55" w14:textId="77777777" w:rsidTr="0062731B">
        <w:trPr>
          <w:trHeight w:val="405"/>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D7D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56-64 </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2A077CD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ABC do Wańkowicza na szczytach budynków 56-64 i garaży</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C4D69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40C89C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B3204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199</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8DA2C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64EF99A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2814085D" w14:textId="77777777" w:rsidTr="0062731B">
        <w:trPr>
          <w:trHeight w:val="270"/>
        </w:trPr>
        <w:tc>
          <w:tcPr>
            <w:tcW w:w="2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C92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Wańkowicza 62 - 78</w:t>
            </w:r>
          </w:p>
        </w:tc>
        <w:tc>
          <w:tcPr>
            <w:tcW w:w="3684" w:type="dxa"/>
            <w:tcBorders>
              <w:top w:val="single" w:sz="4" w:space="0" w:color="auto"/>
              <w:left w:val="nil"/>
              <w:bottom w:val="single" w:sz="4" w:space="0" w:color="auto"/>
              <w:right w:val="single" w:sz="4" w:space="0" w:color="auto"/>
            </w:tcBorders>
            <w:shd w:val="clear" w:color="auto" w:fill="auto"/>
            <w:vAlign w:val="center"/>
            <w:hideMark/>
          </w:tcPr>
          <w:p w14:paraId="7AA70F2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chodnik lewy od Wańkowicza do nr 78, </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75FD85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30" w:type="dxa"/>
            <w:tcBorders>
              <w:top w:val="single" w:sz="4" w:space="0" w:color="auto"/>
              <w:left w:val="nil"/>
              <w:bottom w:val="single" w:sz="4" w:space="0" w:color="auto"/>
              <w:right w:val="single" w:sz="4" w:space="0" w:color="auto"/>
            </w:tcBorders>
            <w:shd w:val="clear" w:color="auto" w:fill="auto"/>
            <w:noWrap/>
            <w:vAlign w:val="center"/>
            <w:hideMark/>
          </w:tcPr>
          <w:p w14:paraId="1A0928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14:paraId="6C5533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1BB534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14:paraId="11B6AC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Wańkowicza </w:t>
            </w:r>
          </w:p>
        </w:tc>
      </w:tr>
      <w:tr w:rsidR="00135054" w:rsidRPr="000C47F3" w14:paraId="548CF6E0" w14:textId="77777777" w:rsidTr="0062731B">
        <w:trPr>
          <w:trHeight w:val="1155"/>
        </w:trPr>
        <w:tc>
          <w:tcPr>
            <w:tcW w:w="7506"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391A796"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9</w:t>
            </w:r>
          </w:p>
        </w:tc>
        <w:tc>
          <w:tcPr>
            <w:tcW w:w="884"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25D6EA21"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62 841</w:t>
            </w:r>
          </w:p>
        </w:tc>
        <w:tc>
          <w:tcPr>
            <w:tcW w:w="784"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40E0B626"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2 477</w:t>
            </w:r>
          </w:p>
        </w:tc>
        <w:tc>
          <w:tcPr>
            <w:tcW w:w="1166"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07B8B88F"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607F9BD5" w14:textId="77777777" w:rsidTr="0062731B">
        <w:trPr>
          <w:trHeight w:val="495"/>
        </w:trPr>
        <w:tc>
          <w:tcPr>
            <w:tcW w:w="7506" w:type="dxa"/>
            <w:gridSpan w:val="4"/>
            <w:vMerge/>
            <w:tcBorders>
              <w:top w:val="single" w:sz="4" w:space="0" w:color="auto"/>
              <w:left w:val="single" w:sz="4" w:space="0" w:color="auto"/>
              <w:bottom w:val="single" w:sz="4" w:space="0" w:color="auto"/>
              <w:right w:val="single" w:sz="4" w:space="0" w:color="auto"/>
            </w:tcBorders>
            <w:vAlign w:val="center"/>
            <w:hideMark/>
          </w:tcPr>
          <w:p w14:paraId="3EE7E0AB"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2834"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60A2CC2C"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65 318</w:t>
            </w:r>
          </w:p>
        </w:tc>
      </w:tr>
    </w:tbl>
    <w:p w14:paraId="1A8A3125"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p w14:paraId="428C0819" w14:textId="7ECB42E8" w:rsidR="00C90B9B" w:rsidRPr="000C47F3" w:rsidRDefault="00C90B9B">
      <w:pPr>
        <w:spacing w:after="0" w:line="240" w:lineRule="auto"/>
        <w:rPr>
          <w:rFonts w:ascii="Open Sans" w:eastAsia="SimSun" w:hAnsi="Open Sans" w:cs="Open Sans"/>
          <w:b/>
          <w:bCs/>
          <w:iCs/>
          <w:kern w:val="2"/>
          <w:sz w:val="20"/>
          <w:szCs w:val="24"/>
          <w:u w:val="single"/>
          <w:lang w:val="x-none" w:eastAsia="x-none"/>
        </w:rPr>
      </w:pPr>
      <w:r w:rsidRPr="000C47F3">
        <w:rPr>
          <w:rFonts w:ascii="Open Sans" w:eastAsia="SimSun" w:hAnsi="Open Sans" w:cs="Open Sans"/>
          <w:b/>
          <w:bCs/>
          <w:iCs/>
          <w:kern w:val="2"/>
          <w:sz w:val="20"/>
          <w:u w:val="single"/>
        </w:rPr>
        <w:br w:type="page"/>
      </w:r>
    </w:p>
    <w:p w14:paraId="3124C8F5" w14:textId="77777777" w:rsidR="0062731B" w:rsidRPr="000C47F3" w:rsidRDefault="0062731B" w:rsidP="0062731B">
      <w:pPr>
        <w:pStyle w:val="Akapitzlist"/>
        <w:suppressAutoHyphens/>
        <w:ind w:left="0"/>
        <w:contextualSpacing/>
        <w:jc w:val="right"/>
        <w:rPr>
          <w:rFonts w:ascii="Open Sans" w:hAnsi="Open Sans" w:cs="Open Sans"/>
          <w:b/>
          <w:bCs/>
          <w:iCs/>
          <w:sz w:val="14"/>
          <w:szCs w:val="14"/>
          <w:u w:val="single"/>
        </w:rPr>
      </w:pPr>
      <w:r w:rsidRPr="000C47F3">
        <w:rPr>
          <w:rFonts w:ascii="Open Sans" w:eastAsia="SimSun" w:hAnsi="Open Sans" w:cs="Open Sans"/>
          <w:b/>
          <w:bCs/>
          <w:iCs/>
          <w:kern w:val="2"/>
          <w:sz w:val="20"/>
          <w:u w:val="single"/>
        </w:rPr>
        <w:lastRenderedPageBreak/>
        <w:t>Załącznik nr D/9 do Umowy</w:t>
      </w:r>
    </w:p>
    <w:tbl>
      <w:tblPr>
        <w:tblW w:w="109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2"/>
      </w:tblGrid>
      <w:tr w:rsidR="00135054" w:rsidRPr="000C47F3" w14:paraId="4B87FA1E" w14:textId="77777777" w:rsidTr="00ED29A7">
        <w:tc>
          <w:tcPr>
            <w:tcW w:w="10954" w:type="dxa"/>
            <w:shd w:val="clear" w:color="auto" w:fill="F2F2F2"/>
          </w:tcPr>
          <w:p w14:paraId="6B3E2E6D" w14:textId="77777777" w:rsidR="0062731B" w:rsidRPr="000C47F3" w:rsidRDefault="0062731B" w:rsidP="00ED29A7">
            <w:pPr>
              <w:pStyle w:val="Tekstpodstawowy"/>
              <w:rPr>
                <w:rFonts w:eastAsia="SimSun"/>
                <w:b w:val="0"/>
                <w:bCs/>
                <w:i w:val="0"/>
                <w:iCs/>
                <w:sz w:val="24"/>
                <w:szCs w:val="24"/>
                <w:lang w:val="pl-PL" w:eastAsia="zh-CN"/>
              </w:rPr>
            </w:pPr>
            <w:r w:rsidRPr="000C47F3">
              <w:rPr>
                <w:rFonts w:ascii="Open Sans" w:hAnsi="Open Sans" w:cs="Open Sans"/>
                <w:b w:val="0"/>
                <w:bCs/>
                <w:i w:val="0"/>
                <w:iCs/>
                <w:sz w:val="24"/>
                <w:szCs w:val="24"/>
              </w:rPr>
              <w:t>Zadanie nr</w:t>
            </w:r>
            <w:r w:rsidRPr="000C47F3">
              <w:rPr>
                <w:rFonts w:ascii="Open Sans" w:hAnsi="Open Sans" w:cs="Open Sans"/>
                <w:b w:val="0"/>
                <w:bCs/>
                <w:i w:val="0"/>
                <w:iCs/>
                <w:sz w:val="24"/>
                <w:szCs w:val="24"/>
                <w:lang w:val="pl-PL"/>
              </w:rPr>
              <w:t xml:space="preserve"> 9 CK</w:t>
            </w:r>
          </w:p>
        </w:tc>
      </w:tr>
    </w:tbl>
    <w:p w14:paraId="3A9327BE"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tbl>
      <w:tblPr>
        <w:tblW w:w="10320" w:type="dxa"/>
        <w:tblInd w:w="75" w:type="dxa"/>
        <w:tblCellMar>
          <w:left w:w="70" w:type="dxa"/>
          <w:right w:w="70" w:type="dxa"/>
        </w:tblCellMar>
        <w:tblLook w:val="04A0" w:firstRow="1" w:lastRow="0" w:firstColumn="1" w:lastColumn="0" w:noHBand="0" w:noVBand="1"/>
      </w:tblPr>
      <w:tblGrid>
        <w:gridCol w:w="2542"/>
        <w:gridCol w:w="3794"/>
        <w:gridCol w:w="690"/>
        <w:gridCol w:w="418"/>
        <w:gridCol w:w="750"/>
        <w:gridCol w:w="761"/>
        <w:gridCol w:w="1365"/>
      </w:tblGrid>
      <w:tr w:rsidR="00135054" w:rsidRPr="000C47F3" w14:paraId="52F118A4" w14:textId="77777777" w:rsidTr="0062731B">
        <w:trPr>
          <w:trHeight w:val="360"/>
        </w:trPr>
        <w:tc>
          <w:tcPr>
            <w:tcW w:w="10320" w:type="dxa"/>
            <w:gridSpan w:val="7"/>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A686B81"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Sezon zimowy 2024/2025 - obowiązuje od 01.04.2024 roku</w:t>
            </w:r>
          </w:p>
        </w:tc>
      </w:tr>
      <w:tr w:rsidR="00135054" w:rsidRPr="000C47F3" w14:paraId="6478DDB8" w14:textId="77777777" w:rsidTr="0062731B">
        <w:trPr>
          <w:trHeight w:val="360"/>
        </w:trPr>
        <w:tc>
          <w:tcPr>
            <w:tcW w:w="63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B312F"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Chodniki mechanicznie</w:t>
            </w:r>
          </w:p>
        </w:tc>
        <w:tc>
          <w:tcPr>
            <w:tcW w:w="3983" w:type="dxa"/>
            <w:gridSpan w:val="5"/>
            <w:tcBorders>
              <w:top w:val="single" w:sz="4" w:space="0" w:color="auto"/>
              <w:left w:val="nil"/>
              <w:bottom w:val="single" w:sz="4" w:space="0" w:color="auto"/>
              <w:right w:val="single" w:sz="4" w:space="0" w:color="auto"/>
            </w:tcBorders>
            <w:shd w:val="clear" w:color="auto" w:fill="auto"/>
            <w:noWrap/>
            <w:vAlign w:val="center"/>
            <w:hideMark/>
          </w:tcPr>
          <w:p w14:paraId="0DAA973E" w14:textId="77777777" w:rsidR="0062731B" w:rsidRPr="000C47F3" w:rsidRDefault="0062731B" w:rsidP="0062731B">
            <w:pPr>
              <w:spacing w:after="0" w:line="240" w:lineRule="auto"/>
              <w:jc w:val="center"/>
              <w:rPr>
                <w:rFonts w:ascii="Open Sans" w:eastAsia="Times New Roman" w:hAnsi="Open Sans" w:cs="Open Sans"/>
                <w:sz w:val="24"/>
                <w:szCs w:val="24"/>
                <w:lang w:eastAsia="pl-PL"/>
              </w:rPr>
            </w:pPr>
            <w:r w:rsidRPr="000C47F3">
              <w:rPr>
                <w:rFonts w:ascii="Open Sans" w:eastAsia="Times New Roman" w:hAnsi="Open Sans" w:cs="Open Sans"/>
                <w:sz w:val="24"/>
                <w:szCs w:val="24"/>
                <w:lang w:eastAsia="pl-PL"/>
              </w:rPr>
              <w:t>Rejon 10</w:t>
            </w:r>
          </w:p>
        </w:tc>
      </w:tr>
      <w:tr w:rsidR="00135054" w:rsidRPr="000C47F3" w14:paraId="0BA381EE" w14:textId="77777777" w:rsidTr="0062731B">
        <w:trPr>
          <w:trHeight w:val="255"/>
        </w:trPr>
        <w:tc>
          <w:tcPr>
            <w:tcW w:w="2542"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BDEBE87"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Nazwa ulicy</w:t>
            </w:r>
          </w:p>
        </w:tc>
        <w:tc>
          <w:tcPr>
            <w:tcW w:w="3795"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B3FFCFB"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Lokalizacja</w:t>
            </w:r>
          </w:p>
        </w:tc>
        <w:tc>
          <w:tcPr>
            <w:tcW w:w="690"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D9355F"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Str.</w:t>
            </w:r>
          </w:p>
        </w:tc>
        <w:tc>
          <w:tcPr>
            <w:tcW w:w="417" w:type="dxa"/>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7E17806" w14:textId="77777777" w:rsidR="0062731B" w:rsidRPr="000C47F3" w:rsidRDefault="0062731B" w:rsidP="0062731B">
            <w:pPr>
              <w:spacing w:after="0" w:line="240" w:lineRule="auto"/>
              <w:jc w:val="center"/>
              <w:rPr>
                <w:rFonts w:ascii="Open Sans" w:eastAsia="Times New Roman" w:hAnsi="Open Sans" w:cs="Open Sans"/>
                <w:sz w:val="16"/>
                <w:szCs w:val="16"/>
                <w:lang w:eastAsia="pl-PL"/>
              </w:rPr>
            </w:pPr>
            <w:r w:rsidRPr="000C47F3">
              <w:rPr>
                <w:rFonts w:ascii="Open Sans" w:eastAsia="Times New Roman" w:hAnsi="Open Sans" w:cs="Open Sans"/>
                <w:sz w:val="16"/>
                <w:szCs w:val="16"/>
                <w:lang w:eastAsia="pl-PL"/>
              </w:rPr>
              <w:t>Kol.</w:t>
            </w:r>
          </w:p>
        </w:tc>
        <w:tc>
          <w:tcPr>
            <w:tcW w:w="750" w:type="dxa"/>
            <w:tcBorders>
              <w:top w:val="single" w:sz="4" w:space="0" w:color="auto"/>
              <w:left w:val="nil"/>
              <w:bottom w:val="single" w:sz="4" w:space="0" w:color="auto"/>
              <w:right w:val="single" w:sz="4" w:space="0" w:color="auto"/>
            </w:tcBorders>
            <w:shd w:val="clear" w:color="000000" w:fill="F2F2F2"/>
            <w:noWrap/>
            <w:vAlign w:val="center"/>
            <w:hideMark/>
          </w:tcPr>
          <w:p w14:paraId="6FC630FA"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Chodnik</w:t>
            </w:r>
          </w:p>
        </w:tc>
        <w:tc>
          <w:tcPr>
            <w:tcW w:w="761" w:type="dxa"/>
            <w:tcBorders>
              <w:top w:val="single" w:sz="4" w:space="0" w:color="auto"/>
              <w:left w:val="nil"/>
              <w:bottom w:val="single" w:sz="4" w:space="0" w:color="auto"/>
              <w:right w:val="single" w:sz="4" w:space="0" w:color="auto"/>
            </w:tcBorders>
            <w:shd w:val="clear" w:color="000000" w:fill="F2F2F2"/>
            <w:noWrap/>
            <w:vAlign w:val="center"/>
            <w:hideMark/>
          </w:tcPr>
          <w:p w14:paraId="2151ECDF" w14:textId="77777777" w:rsidR="0062731B" w:rsidRPr="000C47F3" w:rsidRDefault="0062731B" w:rsidP="0062731B">
            <w:pPr>
              <w:spacing w:after="0" w:line="240" w:lineRule="auto"/>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Podwórko</w:t>
            </w:r>
          </w:p>
        </w:tc>
        <w:tc>
          <w:tcPr>
            <w:tcW w:w="1365" w:type="dxa"/>
            <w:tcBorders>
              <w:top w:val="single" w:sz="4" w:space="0" w:color="auto"/>
              <w:left w:val="nil"/>
              <w:bottom w:val="single" w:sz="4" w:space="0" w:color="auto"/>
              <w:right w:val="single" w:sz="4" w:space="0" w:color="auto"/>
            </w:tcBorders>
            <w:shd w:val="clear" w:color="000000" w:fill="F2F2F2"/>
            <w:noWrap/>
            <w:vAlign w:val="center"/>
            <w:hideMark/>
          </w:tcPr>
          <w:p w14:paraId="5EF8D8D6" w14:textId="77777777" w:rsidR="0062731B" w:rsidRPr="000C47F3" w:rsidRDefault="0062731B" w:rsidP="0062731B">
            <w:pPr>
              <w:spacing w:after="0" w:line="240" w:lineRule="auto"/>
              <w:jc w:val="center"/>
              <w:rPr>
                <w:rFonts w:ascii="Open Sans" w:eastAsia="Times New Roman" w:hAnsi="Open Sans" w:cs="Open Sans"/>
                <w:sz w:val="9"/>
                <w:szCs w:val="9"/>
                <w:lang w:eastAsia="pl-PL"/>
              </w:rPr>
            </w:pPr>
            <w:r w:rsidRPr="000C47F3">
              <w:rPr>
                <w:rFonts w:ascii="Open Sans" w:eastAsia="Times New Roman" w:hAnsi="Open Sans" w:cs="Open Sans"/>
                <w:sz w:val="9"/>
                <w:szCs w:val="9"/>
                <w:lang w:eastAsia="pl-PL"/>
              </w:rPr>
              <w:t>Dzielnica</w:t>
            </w:r>
          </w:p>
        </w:tc>
      </w:tr>
      <w:tr w:rsidR="00135054" w:rsidRPr="000C47F3" w14:paraId="3FEDD05A" w14:textId="77777777" w:rsidTr="0062731B">
        <w:trPr>
          <w:trHeight w:val="180"/>
        </w:trPr>
        <w:tc>
          <w:tcPr>
            <w:tcW w:w="2542" w:type="dxa"/>
            <w:vMerge/>
            <w:tcBorders>
              <w:top w:val="single" w:sz="4" w:space="0" w:color="auto"/>
              <w:left w:val="single" w:sz="4" w:space="0" w:color="auto"/>
              <w:bottom w:val="single" w:sz="4" w:space="0" w:color="auto"/>
              <w:right w:val="single" w:sz="4" w:space="0" w:color="auto"/>
            </w:tcBorders>
            <w:vAlign w:val="center"/>
            <w:hideMark/>
          </w:tcPr>
          <w:p w14:paraId="1ABC486D"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3795" w:type="dxa"/>
            <w:vMerge/>
            <w:tcBorders>
              <w:top w:val="single" w:sz="4" w:space="0" w:color="auto"/>
              <w:left w:val="single" w:sz="4" w:space="0" w:color="auto"/>
              <w:bottom w:val="single" w:sz="4" w:space="0" w:color="auto"/>
              <w:right w:val="single" w:sz="4" w:space="0" w:color="auto"/>
            </w:tcBorders>
            <w:vAlign w:val="center"/>
            <w:hideMark/>
          </w:tcPr>
          <w:p w14:paraId="44334395"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690" w:type="dxa"/>
            <w:vMerge/>
            <w:tcBorders>
              <w:top w:val="single" w:sz="4" w:space="0" w:color="auto"/>
              <w:left w:val="single" w:sz="4" w:space="0" w:color="auto"/>
              <w:bottom w:val="single" w:sz="4" w:space="0" w:color="auto"/>
              <w:right w:val="single" w:sz="4" w:space="0" w:color="auto"/>
            </w:tcBorders>
            <w:vAlign w:val="center"/>
            <w:hideMark/>
          </w:tcPr>
          <w:p w14:paraId="7DB477A1"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417" w:type="dxa"/>
            <w:vMerge/>
            <w:tcBorders>
              <w:top w:val="single" w:sz="4" w:space="0" w:color="auto"/>
              <w:left w:val="single" w:sz="4" w:space="0" w:color="auto"/>
              <w:bottom w:val="single" w:sz="4" w:space="0" w:color="auto"/>
              <w:right w:val="single" w:sz="4" w:space="0" w:color="auto"/>
            </w:tcBorders>
            <w:vAlign w:val="center"/>
            <w:hideMark/>
          </w:tcPr>
          <w:p w14:paraId="0F5E46CA" w14:textId="77777777" w:rsidR="0062731B" w:rsidRPr="000C47F3" w:rsidRDefault="0062731B" w:rsidP="0062731B">
            <w:pPr>
              <w:spacing w:after="0" w:line="240" w:lineRule="auto"/>
              <w:rPr>
                <w:rFonts w:ascii="Open Sans" w:eastAsia="Times New Roman" w:hAnsi="Open Sans" w:cs="Open Sans"/>
                <w:sz w:val="16"/>
                <w:szCs w:val="16"/>
                <w:lang w:eastAsia="pl-PL"/>
              </w:rPr>
            </w:pPr>
          </w:p>
        </w:tc>
        <w:tc>
          <w:tcPr>
            <w:tcW w:w="2876" w:type="dxa"/>
            <w:gridSpan w:val="3"/>
            <w:tcBorders>
              <w:top w:val="single" w:sz="4" w:space="0" w:color="auto"/>
              <w:left w:val="nil"/>
              <w:bottom w:val="single" w:sz="4" w:space="0" w:color="auto"/>
              <w:right w:val="single" w:sz="4" w:space="0" w:color="auto"/>
            </w:tcBorders>
            <w:shd w:val="clear" w:color="000000" w:fill="F2F2F2"/>
            <w:noWrap/>
            <w:vAlign w:val="bottom"/>
            <w:hideMark/>
          </w:tcPr>
          <w:p w14:paraId="2ECE6B0E" w14:textId="77777777" w:rsidR="0062731B" w:rsidRPr="000C47F3" w:rsidRDefault="0062731B" w:rsidP="0062731B">
            <w:pPr>
              <w:spacing w:after="0" w:line="240" w:lineRule="auto"/>
              <w:jc w:val="center"/>
              <w:rPr>
                <w:rFonts w:ascii="Open Sans" w:eastAsia="Times New Roman" w:hAnsi="Open Sans" w:cs="Open Sans"/>
                <w:sz w:val="10"/>
                <w:szCs w:val="10"/>
                <w:lang w:eastAsia="pl-PL"/>
              </w:rPr>
            </w:pPr>
            <w:r w:rsidRPr="000C47F3">
              <w:rPr>
                <w:rFonts w:ascii="Open Sans" w:eastAsia="Times New Roman" w:hAnsi="Open Sans" w:cs="Open Sans"/>
                <w:sz w:val="10"/>
                <w:szCs w:val="10"/>
                <w:lang w:eastAsia="pl-PL"/>
              </w:rPr>
              <w:t>[m2]</w:t>
            </w:r>
          </w:p>
        </w:tc>
      </w:tr>
      <w:tr w:rsidR="00135054" w:rsidRPr="000C47F3" w14:paraId="7A81E8CB" w14:textId="77777777" w:rsidTr="0062731B">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EE5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Baczewskiego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096A9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posesji 1-3</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EE7E8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1E161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E63DC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148</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80A55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F7159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79345A6" w14:textId="77777777" w:rsidTr="0062731B">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CA7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Bliska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A3A78F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Pomorskiej z zakrętem do Dalekiej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03F15E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F3778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E24702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6EE84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75EB6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C6EF5B5" w14:textId="77777777" w:rsidTr="0062731B">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39E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23B499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78299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84471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4D11C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55085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D11BC3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4B6BA197" w14:textId="77777777" w:rsidTr="0062731B">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4E5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D6E0F9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Os. Bukowe</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25A0D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Wiata </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3BBE70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A9BFFD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DB3DB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7EC9D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910C26A" w14:textId="77777777" w:rsidTr="0062731B">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300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8D86A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Lelewela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16A40B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4421A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6EC6A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6C693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B153E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76F612EF"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F361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3CC26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Os. Bukowe</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9E9B0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Słupek </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514E2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D4AF64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MZK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FD5D8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9E666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F3C911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1590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B0050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Gdańskiej do Domańskiego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625055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54A05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3B8B9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3 270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0AF50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09D57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942AB3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5BA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82A2A7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Gdańskiej do Pomorskiej ze ścieżką</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4AC2B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C19AB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FE168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3 640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56A9F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688CD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767EDB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EFC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Daleka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D11EC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Bliskiej do nr 16</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3BC95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4B2AF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5FD82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995CF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345CA1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49A641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65E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Daleka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A2FF9E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Bliskiej do nr 13</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D9393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181E0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E9E5A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C001D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B7C8F8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4812782"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95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Gajowa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EB962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wszystkie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8FE17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6E29F9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F10E7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6979B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13BF7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DBBBD2C"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556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Gajowa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86F05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wszystkie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623BD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42864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C9927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A83FF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4E5C4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600796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50C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Kielecka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7CDDB0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Wielkopolskiej do nr 5</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F5862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CC4C2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3796A7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3F6D33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F11B9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D962FD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E37D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Kostenckiego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CF006C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Rodła do Lange</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F4096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BCB11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86956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C3B55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B5B03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2061E8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618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Kostenckiego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5C5BF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Tradycji do Oskara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E5D13B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3C921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61522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78</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3E4ED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06D09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87A1F52"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DDB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Kujawska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764583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Pomorskiej 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F993E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4F9CC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E2CE0D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ABB28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91227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942B24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053A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Kujawska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D66C0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Pomorskiej 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A0257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6F4C1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6AE06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D49F4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93960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BF1C6A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DE4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Lubuska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5E837E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Małopolskiej do Śląskiej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8B5FF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9169B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34FAF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31A66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6D1DC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CC2786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F39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Macierzy</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1282A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Oskara Lange do Żebrowskiego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CF283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E9995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500E1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DC54B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4FF2F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7D6198EC"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25F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Maćkowicza - Bożka - Grochowskiego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97558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prawy od Bożka do placu zabaw i lewy wzdłuż garaży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5C40ED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D7AF2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0AF43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760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EB4CE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96547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FF62E2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4925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Malownicza - Domańskiego-Dobra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FDEF02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ciąg pieszy między Malowniczą a Domańskiego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6AF7B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51F09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2BA36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CBE2F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74152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42E27C8E"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4FE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Małopolska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1AEDC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Wspólnej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C57769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26E2C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7B748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436</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D6211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6360E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EA5CBF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1224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Małopolska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31C338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Wspólnej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BF20E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02C98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9E3E5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436</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6F01D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4B63F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C934B6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EF9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Mazowiecka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CF75E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9041C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DC544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3EFDC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3EEE5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EEBF1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44DA625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104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Mazowiecka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CDBC6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66CE5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AA745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E1A56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37F75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BBBF6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76C858F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C01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Mazurska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6D40C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FE0729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09A14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209C6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C0993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675F8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186987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A07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Mazurska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EBF1E3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4F770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39C6D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31BE9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0E0F6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15E80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DE09D52"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D60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Pomorska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987EC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Podlaskiej do Wielkopolskiej przy trafo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E8B5E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3C490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6F3A3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BD515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897AD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314AED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022A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Pomorska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93E9F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Małopolskiej z parkingiem</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27470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81937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A7DA11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098BF7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EF75F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C22669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44A9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Pomorska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D2D7C0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Bliskiej do nr 44</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4FD2E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FDCAA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F82DB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290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A1F6D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2C2F4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59E24F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59E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Pomorska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E601A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Podlaskiej do Wielkopolskiej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7E4AE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AFFED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74481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A387F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4791E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371E64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CD0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Pomorska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3D5B8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Warmińskiej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9222E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F6B89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B936B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550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19B4C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DD65B1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7A816E7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B6E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Popiełuszki</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CF9A6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Prostej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064F5C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C369D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648040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3CEF1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51E67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53BC08D"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734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Popiełuszki</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22417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Prostej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DA9C0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444A4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85BDC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7350E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96FE89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79B814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6C22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Prosta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B643A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 do wiaduktu</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F1988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185262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C1662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2 037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1D9B6E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84B9B8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74C1915"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BB1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Prosta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288D5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ul. Bukowej do wiaduktu</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6660FC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4786A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AAC2A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679</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9DC91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DD1DE5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797B56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B142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Rodła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FF191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Baczewskiego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1728F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2FEE0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705C2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602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3159C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F30361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4DAF4DB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5CD0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Rodła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966BB3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Pieniężnego do lasu nr 56</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528FF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0E384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35D1C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868</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60FA3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11354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388DAB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531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Rodła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E9B557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Lange do Bożka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82B2D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B85C4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5C13E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525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19946A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0381BA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2A0D38D" w14:textId="77777777" w:rsidTr="0062731B">
        <w:trPr>
          <w:trHeight w:val="27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B4F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Rodła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2599A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Plac zabaw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287794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Zieleń</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244A5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E9CAA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290    </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14:paraId="4B37F52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CC4BD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D852642"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0A85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Rodła - Kostenckiego, Baczewskiego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BA786A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Baczewskiego 1 w kierunku Kostenckiego i od Tradycji do Baczewskiego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4E45A4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76736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DB3B8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208</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2C3B1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88EE8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53B848F"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9978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Rodła / Baczewskiego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8D60E6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na placu zabaw wzdłuz ogrodzenia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6F427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FAC1E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913C8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156</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70EA6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82597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7AA683F"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913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Rodła / Grochowskiego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F474B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na placu zabaw ze schodami od ul. Rodla do ul. Grochowskiego 38</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D3743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C2609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A3619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329</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87785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C4AAB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7C072D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DE7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Rondo I. Jeża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65985B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 4 kierunków dookoła ronda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36C51E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D8E74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D15DA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A5959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0BE83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459599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2C00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Sierpińskiego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D8EAF0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Próchnika do Tatarkiewicza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5DD86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E7D7FA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F9697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F48DD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97479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AAB14F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DB5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Sierpińskiego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8B398A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Próchnika do Tatarkiewicza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CF375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2F99DC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D275A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9CA8D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AA22D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EDBC3C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06C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Sudecka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853AE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Wielkopolskiej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D69AD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A35FD6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447606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14A8FF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48289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6658855"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31F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Sudecka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D1AF27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Pomorskiej do Wielkopolskiej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DD4EF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D01C3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7B403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FF313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B49B9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11DBF79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BCD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Śląska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B857ED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ze schodami do Małopolskiej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B5FB2A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154BF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B3EAD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E92E9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50F2A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D8EB62E"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4FFD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Śląska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0C8B61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EFEBD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DC1E1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1FA0C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0B690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6D391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B0DCA4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FD64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Tradycji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9FB69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wewnętrzny wzdłuż posesji 7-7b</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D1511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C5761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F3D6D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2AABB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AE415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29D6143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4BD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Tradycji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5BFAFE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Rodła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5CB62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67F09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29321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660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171C8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53769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759968F"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2198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Tradycji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B296B6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Rodła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F0A9D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549D3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C3A39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629</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0BFE2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C5657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06E31CF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1B2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Turowskiego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D5249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ciągi piesze do lasu - pomiędzy nr 12-14 i 50-52</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8E16E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B6873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13052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5E075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F0250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35FCBC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B350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Wielkopolska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18E2CB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Prostej do Pomorskiej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655C3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32A31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4A8CEE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622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B169E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DDAF1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64CE64DF"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99BF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Wielkopolska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A81F4B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parku do końca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695756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EC6E73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FA0CBD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191</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6B822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11F32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4A29C21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099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Wspólna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B05F41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Turowskiego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E71FD6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61269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B58BA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6018A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41DE6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3AD1783F"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06E51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Wspólna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690425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Lange do Turowskiego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74D84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3E4097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E4C03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810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51E0E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D19334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59A6705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FEE4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Żebrowskiego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DA3075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50 do nr 64 do skarpy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25E4B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6885F5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8BD7B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83C4A6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BFED1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Bukowe</w:t>
            </w:r>
          </w:p>
        </w:tc>
      </w:tr>
      <w:tr w:rsidR="00135054" w:rsidRPr="000C47F3" w14:paraId="7B9697E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1395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Akademicka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8716FC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Staszica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2D945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444CDC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E9627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1 230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184902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59AB82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495A61C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EC2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Akademicka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77EED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Staszica</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B751E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71B01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207D21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1 260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1139A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81C86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528F85B3"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6665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Akademicka - Kotarbińskiego - Krzyżanowskiego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270D6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nowy łącznik ulic</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DF1E1D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372DC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8721B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309</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C847A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14EAE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46CB004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90AF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Akademicka 9, 11, 13,19 -19b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0F708B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prawy od Akademickiej 33 do Kotarbińskiego 7b</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015290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6D474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F831C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3E9CDC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B88B6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2CBE91E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5D8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Doroszewskiego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AE4DE4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Próchnika do Wyki</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930F7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6A061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1C08B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1 780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2B1BC1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788F8D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16C76BB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0A0F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Doroszewskiego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B5CE1B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Próchnika do Wyki</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54C71E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0BAF3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F1F38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1 320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BD5C78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3559F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734DFEA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C2F6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Klemensiewicza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6349B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Akademickiej do Kotarbińskiego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B2B3B9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499317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40AC15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BA852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371797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365E257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F5B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Klemensiewicza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DE3BEE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Akademickiej do Kotarbińskiego</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51F24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6DA06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5345B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4B100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55E1BD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655ECFC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0793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CC7CA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Tatarkiewicza do wjazdu do garaży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7A93EE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2DEBD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60EDC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142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333A0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E90D5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7B63FCD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601E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B93B10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Tatarkiewicza cały ze ślepym odcinkiem</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BFAC5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E8490C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EB44EE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6430D5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563A9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745A5E0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7B19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Krzyżanowskiego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4943CC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Wąwozowej do zakrętu</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5EC791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BEEE0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6215A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88C370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628BFF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2349EA2D"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6C5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Krzyżanowskiego 3 -15 Wąwozowa 12 -16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F75FCE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pomiędzy parkingiem wzdłuż posesji 12-16 a trawnikiem i dojścia do ulicy przez trawnik</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C7532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7320F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693B5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BB1A2D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8C1864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667199C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98EA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Próchnika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4D2490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Staszica do Akademickiej 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248596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C9A7F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E12F1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465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7B6CAD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A90F7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62F133C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4ED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Próchnika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6C136F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Staszica do Akademickiej cały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D666A4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D075F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EEACFC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500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13156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CD498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57FFF5D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C614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Tatarkiewicza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50D215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Akademickiej do nr 2</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3C5993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E93C8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672F6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66</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37141D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AF805B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630086EF"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6904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Tatarkiewicza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25981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Sierpińskiego do Wyki ze schodami i zjazdem dla niepełnosprawnych</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EBBB5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23148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7C1D0B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348</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16FB3F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5582E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4E180F6E"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5797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Tatarkiewicza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2524AC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Akademickiej do końca parkingu</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A0BD87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37BFF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70E93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52E5B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E7874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1185079F"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4DC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Wąwozowa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76A8F7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Popiełuszki ze scieżką rowerową</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E0F698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05045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2982FF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3 644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37471B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53B5DA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720834E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20F77"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Wąwozowa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398249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Władysława IV do końca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EC199D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436A7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FBC9C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1350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1D9F81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20F5A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39D192B2"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2889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Wyki</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09DE5E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Wąwozowej do Doroszewskiego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4890C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8B859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34FAD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430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2AD60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06B27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Kotarbińskiego</w:t>
            </w:r>
          </w:p>
        </w:tc>
      </w:tr>
      <w:tr w:rsidR="00135054" w:rsidRPr="000C47F3" w14:paraId="7E9FC2AD"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58FD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29B97B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9-33</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617862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F8204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9EB9CB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505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EE71E4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38133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001156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C695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B634B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12-18</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B55A1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F1EF0E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10D602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167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92EB0E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F44731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4B285256"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EB92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832EC5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1-7</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4A246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0702A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A0B11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314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5BA1C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FDFE3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1C81CCC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B92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C536F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4-10</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7DC55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ABCA50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2138C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167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3001D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67C60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16FAB61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8C31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180D4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20-26</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668AE8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8FB31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7B356D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618A67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AB619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30D069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8EA2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BAC74F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35-51 – parking</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20F556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14B78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76A09C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100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A05787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412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EEC873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BEA9D1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31AE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8EB41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53-67</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432E30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F3B84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952C0C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6BB55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BCA53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7C8697E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97F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5C4078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28-34</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C60E32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BF6988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E46FCB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560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45ABC4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211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7F491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4D2926A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E805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A0D5F9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35-51</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E191E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4B74E9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74DBD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433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C70C91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DDF5E1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4111D19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D3C3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CBB2E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36-42</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3EDBA3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20CA3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9EBF39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BED33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5DB17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5841BB0C"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2F1A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D1CDB3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tyłu garaży do przedszkola nr 8</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713E25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0DF178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99623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267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FCCA7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93C457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14D2F87A"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1ACE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741EE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do targowiska od Zorzy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7610E8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176BD7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3502E9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61829F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80E39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AD1323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30CD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05FF6C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36 do Kutrzeby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C8C3C4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AF1BB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6B6B8D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ADD1AC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F58C02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607AD65"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F9CAE"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8AA83F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szczytu (10) budynku nr 4-10 do nr 28</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0969DB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D2E15C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C0757E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360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0C3222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900FD7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7087D5DE"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3D15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4D29B5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20 na zakręcie do osłony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E9D72C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9491BE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4C03E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E19E12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1DF59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5479EA0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48A4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lastRenderedPageBreak/>
              <w:t>Bałtycka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2D9B47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59 do Kutrzeby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4ECF7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1E27AA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88902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B23B0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73385D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B81453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30C6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Bałtycka - Władysława IV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49CF44F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ciągi piesze do targowiska od Władysława IV ze schodami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F95ECD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5AB823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FAE71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23EBA6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B8294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0C2722C"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91BA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 - Władysława IV - Monte Cassino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4B5E8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 za garażami</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1ADD70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51DF4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9270F3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73</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A7EF7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3F8899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BCDAFA4"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2A4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 10-34; 20-26</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07D5F8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przedszkola do budynku usługowego nr 2 (Zorza) i wzdłuż budynku Bałtycka 20-26</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4C739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9F0141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A3F15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525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11BB43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EDC7D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7ACBBAF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7CD2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 9</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DE5431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na szczycie Bałtyckiej 9 do Podgórnej, ze schodami</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F4ABDC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15ED2D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DCB0BE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255</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1952EB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32DB02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4721CCB"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02D5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Bałtycka- Monte Cassino</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167F81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ciąg pieszy od targowiska do Monte Cassino przez teren zielony</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CA6291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D83D00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4D10A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130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292FF5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C5A6F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6C91636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749F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Dabrowszczaków 3  (Herberta)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06CBD9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pomiędzy parkingiem i drogą przed pawilonami</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6B1A97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48BFE84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53E656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5C5CF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50B9377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84A2EB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FA02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6D0503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przy schodach</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0A10E9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5DBA7A5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5F37B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8C649B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A06F74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61E5F26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E47D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045FF0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zakrętu przy 13 B do Na Skarpie</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854C0A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66F80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EAAA3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226</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3582B4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882182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A74AB8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0350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Dąbka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04F137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szkoły do nr 11B</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4AA0EA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B01CBE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3EF83A9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53EC1B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3EF9D5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F70887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4994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Gierczak</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4DA219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bud.6C do ul. Plater wzdłuż placu zabaw</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F46CEE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A7B7CB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E6C05F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307</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12DC93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48E3AC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1080D63"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2FA68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Gierczak</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E14617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nowy od trafostacji za parkingiem do Gierczak 9</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EEBAC3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23B2E6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536FC62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241</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0211FB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6DE810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70A3D27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6496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Gierczak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1F6AB2B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chodniki wokół placu zabaw w części centralnej</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B572B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T. Publ.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A1EC5F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99C7B6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710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337EC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373E84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5AAA0239"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E598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Gierczak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224C72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nr 10 do Plater</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9E17F0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AD331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32640B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512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D8CCDF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DC787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2C03D9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4386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Gierczak </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39465E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nr 9 do Batalionów Chłopskich</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7F16991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0FB4A4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35DD1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320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136173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32523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8903B61"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6A21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Herberta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D8531F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Gierczak do nr 3</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9DA69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B0F64F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8A13A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160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C4AB07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860119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1400C5E5" w14:textId="77777777" w:rsidTr="0062731B">
        <w:trPr>
          <w:trHeight w:val="450"/>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2CA6F"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Kilińszczaków</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5D5CE8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 odnodze 10-22a wzdłuż skarpy i na skarpie od nr 8a do Kościuszkowców 9</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04211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1AF015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IV</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1D20D6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203</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258791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47293C7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65061A8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4ABE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Kutrzeby</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A344C6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Władysława IV do Batalionów Chłopskich ze ścieżką</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36328B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E1EAC0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9BA92C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1 612</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59E07B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A9B5B2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873BBD7"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338714"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Kutrzeby</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1D1D74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dookoła skweru od Monte Cassino do Batalionów Chłopskich</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1A3D279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724D9D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BC6155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188</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192CF38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C87953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2AEF065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9F9C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Kutrzeby</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2EF2200"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od Władysława IV do Monte Cassino </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AF83F8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70A9FC9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44C82A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983</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63C168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A383F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0586D0D"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3308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Pionierów</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6F9FE6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1-13</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6FA2120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3799A6F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CA78CFB"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620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62D829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200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9C0465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7923CB7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C4A96"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Pionierów</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EA6458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2-26</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4BC6C0AF"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2DAD5A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404397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670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7C1035D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4ED92C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C452B9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11D12"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Pionierów</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76052629"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cały od Kutrzeby ze schodami włącznie</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3E95DF04"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16997A7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8FCE5A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380</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903F6A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6819AE6B"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F1113F0"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62F33"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66D8E3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47-49</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3F5DA41"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29C2B64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2DD759E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19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9A178F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1 263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02A996F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63654C3C"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6BD5A"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080AE40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57-59-61</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24DB0BE8"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ZBM</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02648692"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58B46D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       220    </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2B2A4C21"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10B74F2E"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30F41EC8"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A804D"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 od kładki do Bałt.</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3988D008"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wzdłuż nr Bałtycka 31,33</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50A19660"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212C80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05917923"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61</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38E0E219"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264E9D45"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0ECCDC64" w14:textId="77777777" w:rsidTr="0062731B">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DB9C5"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Podgórna od kładki do Bałt.</w:t>
            </w:r>
          </w:p>
        </w:tc>
        <w:tc>
          <w:tcPr>
            <w:tcW w:w="3795" w:type="dxa"/>
            <w:tcBorders>
              <w:top w:val="single" w:sz="4" w:space="0" w:color="auto"/>
              <w:left w:val="nil"/>
              <w:bottom w:val="single" w:sz="4" w:space="0" w:color="auto"/>
              <w:right w:val="single" w:sz="4" w:space="0" w:color="auto"/>
            </w:tcBorders>
            <w:shd w:val="clear" w:color="auto" w:fill="auto"/>
            <w:vAlign w:val="center"/>
            <w:hideMark/>
          </w:tcPr>
          <w:p w14:paraId="60DC8F9C" w14:textId="77777777" w:rsidR="0062731B" w:rsidRPr="000C47F3" w:rsidRDefault="0062731B" w:rsidP="0062731B">
            <w:pPr>
              <w:spacing w:after="0" w:line="240" w:lineRule="auto"/>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od boiska szkolnego do Bałtyckiej ze schodami</w:t>
            </w:r>
          </w:p>
        </w:tc>
        <w:tc>
          <w:tcPr>
            <w:tcW w:w="690" w:type="dxa"/>
            <w:tcBorders>
              <w:top w:val="single" w:sz="4" w:space="0" w:color="auto"/>
              <w:left w:val="nil"/>
              <w:bottom w:val="single" w:sz="4" w:space="0" w:color="auto"/>
              <w:right w:val="single" w:sz="4" w:space="0" w:color="auto"/>
            </w:tcBorders>
            <w:shd w:val="clear" w:color="auto" w:fill="auto"/>
            <w:noWrap/>
            <w:vAlign w:val="center"/>
            <w:hideMark/>
          </w:tcPr>
          <w:p w14:paraId="087E33BC"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L</w:t>
            </w:r>
          </w:p>
        </w:tc>
        <w:tc>
          <w:tcPr>
            <w:tcW w:w="417" w:type="dxa"/>
            <w:tcBorders>
              <w:top w:val="single" w:sz="4" w:space="0" w:color="auto"/>
              <w:left w:val="nil"/>
              <w:bottom w:val="single" w:sz="4" w:space="0" w:color="auto"/>
              <w:right w:val="single" w:sz="4" w:space="0" w:color="auto"/>
            </w:tcBorders>
            <w:shd w:val="clear" w:color="auto" w:fill="auto"/>
            <w:noWrap/>
            <w:vAlign w:val="center"/>
            <w:hideMark/>
          </w:tcPr>
          <w:p w14:paraId="6C936186"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III</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6D1154A7"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343</w:t>
            </w:r>
          </w:p>
        </w:tc>
        <w:tc>
          <w:tcPr>
            <w:tcW w:w="761" w:type="dxa"/>
            <w:tcBorders>
              <w:top w:val="single" w:sz="4" w:space="0" w:color="auto"/>
              <w:left w:val="nil"/>
              <w:bottom w:val="single" w:sz="4" w:space="0" w:color="auto"/>
              <w:right w:val="single" w:sz="4" w:space="0" w:color="auto"/>
            </w:tcBorders>
            <w:shd w:val="clear" w:color="auto" w:fill="auto"/>
            <w:noWrap/>
            <w:vAlign w:val="center"/>
            <w:hideMark/>
          </w:tcPr>
          <w:p w14:paraId="4CE977FD"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3ACFF5A" w14:textId="77777777" w:rsidR="0062731B" w:rsidRPr="000C47F3" w:rsidRDefault="0062731B" w:rsidP="0062731B">
            <w:pPr>
              <w:spacing w:after="0" w:line="240" w:lineRule="auto"/>
              <w:jc w:val="center"/>
              <w:rPr>
                <w:rFonts w:ascii="Open Sans" w:eastAsia="Times New Roman" w:hAnsi="Open Sans" w:cs="Open Sans"/>
                <w:sz w:val="14"/>
                <w:szCs w:val="14"/>
                <w:lang w:eastAsia="pl-PL"/>
              </w:rPr>
            </w:pPr>
            <w:r w:rsidRPr="000C47F3">
              <w:rPr>
                <w:rFonts w:ascii="Open Sans" w:eastAsia="Times New Roman" w:hAnsi="Open Sans" w:cs="Open Sans"/>
                <w:sz w:val="14"/>
                <w:szCs w:val="14"/>
                <w:lang w:eastAsia="pl-PL"/>
              </w:rPr>
              <w:t xml:space="preserve">Na Skarpie </w:t>
            </w:r>
          </w:p>
        </w:tc>
      </w:tr>
      <w:tr w:rsidR="00135054" w:rsidRPr="000C47F3" w14:paraId="7919EA3A" w14:textId="77777777" w:rsidTr="0062731B">
        <w:trPr>
          <w:trHeight w:val="1035"/>
        </w:trPr>
        <w:tc>
          <w:tcPr>
            <w:tcW w:w="7444" w:type="dxa"/>
            <w:gridSpan w:val="4"/>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42FA0BF"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r w:rsidRPr="000C47F3">
              <w:rPr>
                <w:rFonts w:ascii="Open Sans" w:eastAsia="Times New Roman" w:hAnsi="Open Sans" w:cs="Open Sans"/>
                <w:sz w:val="28"/>
                <w:szCs w:val="28"/>
                <w:lang w:eastAsia="pl-PL"/>
              </w:rPr>
              <w:t>Razem Rejon nr 10</w:t>
            </w:r>
          </w:p>
        </w:tc>
        <w:tc>
          <w:tcPr>
            <w:tcW w:w="750"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1236B6FA"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53 764</w:t>
            </w:r>
          </w:p>
        </w:tc>
        <w:tc>
          <w:tcPr>
            <w:tcW w:w="761"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58164466"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2 086</w:t>
            </w:r>
          </w:p>
        </w:tc>
        <w:tc>
          <w:tcPr>
            <w:tcW w:w="1365" w:type="dxa"/>
            <w:tcBorders>
              <w:top w:val="single" w:sz="4" w:space="0" w:color="auto"/>
              <w:left w:val="nil"/>
              <w:bottom w:val="single" w:sz="4" w:space="0" w:color="auto"/>
              <w:right w:val="single" w:sz="4" w:space="0" w:color="auto"/>
            </w:tcBorders>
            <w:shd w:val="clear" w:color="000000" w:fill="F2F2F2"/>
            <w:noWrap/>
            <w:textDirection w:val="btLr"/>
            <w:vAlign w:val="center"/>
            <w:hideMark/>
          </w:tcPr>
          <w:p w14:paraId="694AE401"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w:t>
            </w:r>
          </w:p>
        </w:tc>
      </w:tr>
      <w:tr w:rsidR="00135054" w:rsidRPr="000C47F3" w14:paraId="01F71C4F" w14:textId="77777777" w:rsidTr="0062731B">
        <w:trPr>
          <w:trHeight w:val="420"/>
        </w:trPr>
        <w:tc>
          <w:tcPr>
            <w:tcW w:w="7444" w:type="dxa"/>
            <w:gridSpan w:val="4"/>
            <w:vMerge/>
            <w:tcBorders>
              <w:top w:val="single" w:sz="4" w:space="0" w:color="auto"/>
              <w:left w:val="single" w:sz="4" w:space="0" w:color="auto"/>
              <w:bottom w:val="single" w:sz="4" w:space="0" w:color="auto"/>
              <w:right w:val="single" w:sz="4" w:space="0" w:color="auto"/>
            </w:tcBorders>
            <w:vAlign w:val="center"/>
            <w:hideMark/>
          </w:tcPr>
          <w:p w14:paraId="723BBA8A" w14:textId="77777777" w:rsidR="0062731B" w:rsidRPr="000C47F3" w:rsidRDefault="0062731B" w:rsidP="0062731B">
            <w:pPr>
              <w:spacing w:after="0" w:line="240" w:lineRule="auto"/>
              <w:jc w:val="center"/>
              <w:rPr>
                <w:rFonts w:ascii="Open Sans" w:eastAsia="Times New Roman" w:hAnsi="Open Sans" w:cs="Open Sans"/>
                <w:sz w:val="28"/>
                <w:szCs w:val="28"/>
                <w:lang w:eastAsia="pl-PL"/>
              </w:rPr>
            </w:pPr>
          </w:p>
        </w:tc>
        <w:tc>
          <w:tcPr>
            <w:tcW w:w="2876"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7870298E" w14:textId="77777777" w:rsidR="0062731B" w:rsidRPr="000C47F3" w:rsidRDefault="0062731B" w:rsidP="0062731B">
            <w:pPr>
              <w:spacing w:after="0" w:line="240" w:lineRule="auto"/>
              <w:jc w:val="center"/>
              <w:rPr>
                <w:rFonts w:ascii="Open Sans" w:eastAsia="Times New Roman" w:hAnsi="Open Sans" w:cs="Open Sans"/>
                <w:sz w:val="20"/>
                <w:szCs w:val="20"/>
                <w:lang w:eastAsia="pl-PL"/>
              </w:rPr>
            </w:pPr>
            <w:r w:rsidRPr="000C47F3">
              <w:rPr>
                <w:rFonts w:ascii="Open Sans" w:eastAsia="Times New Roman" w:hAnsi="Open Sans" w:cs="Open Sans"/>
                <w:sz w:val="20"/>
                <w:szCs w:val="20"/>
                <w:lang w:eastAsia="pl-PL"/>
              </w:rPr>
              <w:t>55 850</w:t>
            </w:r>
          </w:p>
        </w:tc>
      </w:tr>
    </w:tbl>
    <w:p w14:paraId="0005AF96"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p w14:paraId="752DB966"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p w14:paraId="762E7FD2"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p w14:paraId="70EAA1C8"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p w14:paraId="744D77A7" w14:textId="77777777" w:rsidR="0062731B" w:rsidRPr="000C47F3" w:rsidRDefault="0062731B" w:rsidP="0062731B">
      <w:pPr>
        <w:pStyle w:val="Akapitzlist"/>
        <w:suppressAutoHyphens/>
        <w:ind w:left="0"/>
        <w:contextualSpacing/>
        <w:rPr>
          <w:rFonts w:ascii="Open Sans" w:hAnsi="Open Sans" w:cs="Open Sans"/>
          <w:b/>
          <w:bCs/>
          <w:iCs/>
          <w:sz w:val="14"/>
          <w:szCs w:val="14"/>
          <w:u w:val="single"/>
        </w:rPr>
      </w:pPr>
    </w:p>
    <w:bookmarkEnd w:id="16"/>
    <w:p w14:paraId="5AF44790" w14:textId="77777777" w:rsidR="0062731B" w:rsidRPr="000C47F3" w:rsidRDefault="0062731B" w:rsidP="00B723CF">
      <w:pPr>
        <w:pStyle w:val="Tekstpodstawowy"/>
        <w:jc w:val="left"/>
        <w:rPr>
          <w:i w:val="0"/>
          <w:iCs/>
          <w:lang w:val="pl-PL" w:eastAsia="zh-CN"/>
        </w:rPr>
      </w:pPr>
    </w:p>
    <w:sectPr w:rsidR="0062731B" w:rsidRPr="000C47F3" w:rsidSect="00441D43">
      <w:headerReference w:type="default" r:id="rId8"/>
      <w:footerReference w:type="even" r:id="rId9"/>
      <w:footerReference w:type="default" r:id="rId10"/>
      <w:pgSz w:w="11906" w:h="16838"/>
      <w:pgMar w:top="1418" w:right="991" w:bottom="568" w:left="85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42879" w14:textId="77777777" w:rsidR="00674136" w:rsidRDefault="00674136">
      <w:r>
        <w:separator/>
      </w:r>
    </w:p>
  </w:endnote>
  <w:endnote w:type="continuationSeparator" w:id="0">
    <w:p w14:paraId="1E07C3E7" w14:textId="77777777" w:rsidR="00674136" w:rsidRDefault="0067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86C6F" w14:textId="77777777" w:rsidR="002E39A3" w:rsidRDefault="002E39A3" w:rsidP="001B430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004A282" w14:textId="77777777" w:rsidR="002E39A3" w:rsidRDefault="002E39A3" w:rsidP="0067005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89D87" w14:textId="77777777" w:rsidR="002E39A3" w:rsidRPr="00791108" w:rsidRDefault="002E39A3" w:rsidP="001B4301">
    <w:pPr>
      <w:pStyle w:val="Stopka"/>
      <w:ind w:right="360"/>
      <w:jc w:val="center"/>
      <w:rPr>
        <w:rFonts w:ascii="Open Sans" w:hAnsi="Open Sans" w:cs="Open Sans"/>
        <w:sz w:val="16"/>
        <w:szCs w:val="16"/>
      </w:rPr>
    </w:pPr>
    <w:r w:rsidRPr="00791108">
      <w:rPr>
        <w:rStyle w:val="Numerstrony"/>
        <w:rFonts w:ascii="Open Sans" w:hAnsi="Open Sans" w:cs="Open Sans"/>
        <w:sz w:val="16"/>
        <w:szCs w:val="16"/>
      </w:rPr>
      <w:t xml:space="preserve">Strona </w:t>
    </w:r>
    <w:r w:rsidRPr="00791108">
      <w:rPr>
        <w:rStyle w:val="Numerstrony"/>
        <w:rFonts w:ascii="Open Sans" w:hAnsi="Open Sans" w:cs="Open Sans"/>
        <w:sz w:val="16"/>
        <w:szCs w:val="16"/>
      </w:rPr>
      <w:fldChar w:fldCharType="begin"/>
    </w:r>
    <w:r w:rsidRPr="00791108">
      <w:rPr>
        <w:rStyle w:val="Numerstrony"/>
        <w:rFonts w:ascii="Open Sans" w:hAnsi="Open Sans" w:cs="Open Sans"/>
        <w:sz w:val="16"/>
        <w:szCs w:val="16"/>
      </w:rPr>
      <w:instrText xml:space="preserve"> PAGE </w:instrText>
    </w:r>
    <w:r w:rsidRPr="00791108">
      <w:rPr>
        <w:rStyle w:val="Numerstrony"/>
        <w:rFonts w:ascii="Open Sans" w:hAnsi="Open Sans" w:cs="Open Sans"/>
        <w:sz w:val="16"/>
        <w:szCs w:val="16"/>
      </w:rPr>
      <w:fldChar w:fldCharType="separate"/>
    </w:r>
    <w:r w:rsidR="00610EB4" w:rsidRPr="00791108">
      <w:rPr>
        <w:rStyle w:val="Numerstrony"/>
        <w:rFonts w:ascii="Open Sans" w:hAnsi="Open Sans" w:cs="Open Sans"/>
        <w:noProof/>
        <w:sz w:val="16"/>
        <w:szCs w:val="16"/>
      </w:rPr>
      <w:t>7</w:t>
    </w:r>
    <w:r w:rsidRPr="00791108">
      <w:rPr>
        <w:rStyle w:val="Numerstrony"/>
        <w:rFonts w:ascii="Open Sans" w:hAnsi="Open Sans" w:cs="Open Sans"/>
        <w:sz w:val="16"/>
        <w:szCs w:val="16"/>
      </w:rPr>
      <w:fldChar w:fldCharType="end"/>
    </w:r>
    <w:r w:rsidRPr="00791108">
      <w:rPr>
        <w:rStyle w:val="Numerstrony"/>
        <w:rFonts w:ascii="Open Sans" w:hAnsi="Open Sans" w:cs="Open Sans"/>
        <w:sz w:val="16"/>
        <w:szCs w:val="16"/>
      </w:rPr>
      <w:t xml:space="preserve"> z </w:t>
    </w:r>
    <w:r w:rsidRPr="00791108">
      <w:rPr>
        <w:rStyle w:val="Numerstrony"/>
        <w:rFonts w:ascii="Open Sans" w:hAnsi="Open Sans" w:cs="Open Sans"/>
        <w:sz w:val="16"/>
        <w:szCs w:val="16"/>
      </w:rPr>
      <w:fldChar w:fldCharType="begin"/>
    </w:r>
    <w:r w:rsidRPr="00791108">
      <w:rPr>
        <w:rStyle w:val="Numerstrony"/>
        <w:rFonts w:ascii="Open Sans" w:hAnsi="Open Sans" w:cs="Open Sans"/>
        <w:sz w:val="16"/>
        <w:szCs w:val="16"/>
      </w:rPr>
      <w:instrText xml:space="preserve"> NUMPAGES </w:instrText>
    </w:r>
    <w:r w:rsidRPr="00791108">
      <w:rPr>
        <w:rStyle w:val="Numerstrony"/>
        <w:rFonts w:ascii="Open Sans" w:hAnsi="Open Sans" w:cs="Open Sans"/>
        <w:sz w:val="16"/>
        <w:szCs w:val="16"/>
      </w:rPr>
      <w:fldChar w:fldCharType="separate"/>
    </w:r>
    <w:r w:rsidR="00610EB4" w:rsidRPr="00791108">
      <w:rPr>
        <w:rStyle w:val="Numerstrony"/>
        <w:rFonts w:ascii="Open Sans" w:hAnsi="Open Sans" w:cs="Open Sans"/>
        <w:noProof/>
        <w:sz w:val="16"/>
        <w:szCs w:val="16"/>
      </w:rPr>
      <w:t>36</w:t>
    </w:r>
    <w:r w:rsidRPr="00791108">
      <w:rPr>
        <w:rStyle w:val="Numerstrony"/>
        <w:rFonts w:ascii="Open Sans" w:hAnsi="Open Sans" w:cs="Open San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21AFC" w14:textId="77777777" w:rsidR="00674136" w:rsidRDefault="00674136">
      <w:r>
        <w:separator/>
      </w:r>
    </w:p>
  </w:footnote>
  <w:footnote w:type="continuationSeparator" w:id="0">
    <w:p w14:paraId="3ED4B323" w14:textId="77777777" w:rsidR="00674136" w:rsidRDefault="00674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B353E" w14:textId="3849B802" w:rsidR="002E39A3" w:rsidRPr="00A97D1A" w:rsidRDefault="00D53534" w:rsidP="004D6AC3">
    <w:pPr>
      <w:pStyle w:val="Akapitzlist"/>
      <w:jc w:val="center"/>
      <w:rPr>
        <w:rFonts w:ascii="Open Sans" w:hAnsi="Open Sans" w:cs="Open Sans"/>
        <w:sz w:val="16"/>
        <w:szCs w:val="16"/>
      </w:rPr>
    </w:pPr>
    <w:r w:rsidRPr="00A97D1A">
      <w:rPr>
        <w:rFonts w:ascii="Open Sans" w:hAnsi="Open Sans" w:cs="Open Sans"/>
        <w:noProof/>
        <w:sz w:val="16"/>
        <w:szCs w:val="16"/>
      </w:rPr>
      <w:drawing>
        <wp:inline distT="0" distB="0" distL="0" distR="0" wp14:anchorId="6AA81156" wp14:editId="2DEB55DD">
          <wp:extent cx="609600" cy="5505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50545"/>
                  </a:xfrm>
                  <a:prstGeom prst="rect">
                    <a:avLst/>
                  </a:prstGeom>
                  <a:noFill/>
                  <a:ln>
                    <a:noFill/>
                  </a:ln>
                </pic:spPr>
              </pic:pic>
            </a:graphicData>
          </a:graphic>
        </wp:inline>
      </w:drawing>
    </w:r>
  </w:p>
  <w:p w14:paraId="619672B3" w14:textId="77777777" w:rsidR="002E39A3" w:rsidRPr="004D6AC3" w:rsidRDefault="002E39A3" w:rsidP="004D6AC3">
    <w:pPr>
      <w:pStyle w:val="Akapitzlist"/>
      <w:jc w:val="center"/>
      <w:rPr>
        <w:rFonts w:ascii="Calibri" w:hAnsi="Calibri"/>
        <w:sz w:val="22"/>
        <w:szCs w:val="22"/>
      </w:rPr>
    </w:pPr>
    <w:r w:rsidRPr="00A97D1A">
      <w:rPr>
        <w:rFonts w:ascii="Open Sans" w:hAnsi="Open Sans" w:cs="Open Sans"/>
        <w:sz w:val="16"/>
        <w:szCs w:val="16"/>
      </w:rPr>
      <w:t>Przedsiębiorstwo Gospodarki Komunalnej Spółka z o.o. w Koszalinie</w:t>
    </w:r>
    <w:r w:rsidRPr="008A278C">
      <w:rPr>
        <w:rFonts w:ascii="Tahoma" w:hAnsi="Tahoma" w:cs="Tahom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7C4C051E"/>
    <w:name w:val="WW8Num4"/>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ind w:left="2148" w:hanging="360"/>
      </w:pPr>
    </w:lvl>
    <w:lvl w:ilvl="2">
      <w:start w:val="1"/>
      <w:numFmt w:val="decimal"/>
      <w:lvlText w:val="%3)"/>
      <w:lvlJc w:val="right"/>
      <w:pPr>
        <w:ind w:left="2868" w:hanging="180"/>
      </w:pPr>
      <w:rPr>
        <w:rFonts w:ascii="Tahoma" w:eastAsia="Times New Roman" w:hAnsi="Tahoma" w:cs="Tahoma"/>
        <w:b w:val="0"/>
        <w:color w:val="auto"/>
      </w:rPr>
    </w:lvl>
    <w:lvl w:ilvl="3">
      <w:start w:val="1"/>
      <w:numFmt w:val="decimal"/>
      <w:lvlText w:val="%4."/>
      <w:lvlJc w:val="left"/>
      <w:pPr>
        <w:ind w:left="3588" w:hanging="360"/>
      </w:pPr>
      <w:rPr>
        <w:b/>
      </w:rPr>
    </w:lvl>
    <w:lvl w:ilvl="4">
      <w:start w:val="1"/>
      <w:numFmt w:val="lowerLetter"/>
      <w:lvlText w:val="%5)"/>
      <w:lvlJc w:val="left"/>
      <w:pPr>
        <w:ind w:left="4308" w:hanging="360"/>
      </w:pPr>
      <w:rPr>
        <w:rFonts w:hint="default"/>
      </w:r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 w15:restartNumberingAfterBreak="0">
    <w:nsid w:val="00000008"/>
    <w:multiLevelType w:val="singleLevel"/>
    <w:tmpl w:val="00000008"/>
    <w:name w:val="WW8Num10"/>
    <w:lvl w:ilvl="0">
      <w:start w:val="1"/>
      <w:numFmt w:val="decimal"/>
      <w:lvlText w:val="%1."/>
      <w:lvlJc w:val="left"/>
      <w:pPr>
        <w:tabs>
          <w:tab w:val="num" w:pos="0"/>
        </w:tabs>
        <w:ind w:left="720" w:hanging="360"/>
      </w:pPr>
      <w:rPr>
        <w:rFonts w:ascii="Open Sans" w:eastAsia="Calibri" w:hAnsi="Open Sans" w:cs="Open Sans"/>
        <w:b/>
      </w:rPr>
    </w:lvl>
  </w:abstractNum>
  <w:abstractNum w:abstractNumId="2" w15:restartNumberingAfterBreak="0">
    <w:nsid w:val="00000009"/>
    <w:multiLevelType w:val="multilevel"/>
    <w:tmpl w:val="B3C29FCE"/>
    <w:name w:val="WW8Num11"/>
    <w:lvl w:ilvl="0">
      <w:start w:val="10"/>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720" w:hanging="720"/>
      </w:pPr>
      <w:rPr>
        <w:rFonts w:cs="Open Sans" w:hint="default"/>
        <w:b w:val="0"/>
        <w:bCs w:val="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1080" w:hanging="108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440" w:hanging="144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800" w:hanging="1800"/>
      </w:pPr>
      <w:rPr>
        <w:rFonts w:hint="default"/>
        <w:b/>
      </w:rPr>
    </w:lvl>
    <w:lvl w:ilvl="8">
      <w:start w:val="1"/>
      <w:numFmt w:val="decimal"/>
      <w:lvlText w:val="%1.%2.%3.%4.%5.%6.%7.%8.%9."/>
      <w:lvlJc w:val="left"/>
      <w:pPr>
        <w:tabs>
          <w:tab w:val="num" w:pos="0"/>
        </w:tabs>
        <w:ind w:left="1800" w:hanging="1800"/>
      </w:pPr>
      <w:rPr>
        <w:rFonts w:hint="default"/>
        <w:b/>
      </w:rPr>
    </w:lvl>
  </w:abstractNum>
  <w:abstractNum w:abstractNumId="3"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4" w15:restartNumberingAfterBreak="0">
    <w:nsid w:val="0000000F"/>
    <w:multiLevelType w:val="multilevel"/>
    <w:tmpl w:val="971E006E"/>
    <w:name w:val="WW8Num18"/>
    <w:lvl w:ilvl="0">
      <w:start w:val="1"/>
      <w:numFmt w:val="decimal"/>
      <w:lvlText w:val="%1."/>
      <w:lvlJc w:val="left"/>
      <w:pPr>
        <w:tabs>
          <w:tab w:val="num" w:pos="0"/>
        </w:tabs>
        <w:ind w:left="720" w:hanging="360"/>
      </w:pPr>
      <w:rPr>
        <w:rFonts w:ascii="Open Sans" w:eastAsia="Calibri" w:hAnsi="Open Sans" w:cs="Open Sans"/>
        <w:b/>
        <w:bCs/>
        <w:color w:val="auto"/>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5" w15:restartNumberingAfterBreak="0">
    <w:nsid w:val="00000011"/>
    <w:multiLevelType w:val="singleLevel"/>
    <w:tmpl w:val="B9102630"/>
    <w:name w:val="WW8Num17"/>
    <w:lvl w:ilvl="0">
      <w:start w:val="1"/>
      <w:numFmt w:val="decimal"/>
      <w:lvlText w:val="%1) "/>
      <w:lvlJc w:val="left"/>
      <w:pPr>
        <w:tabs>
          <w:tab w:val="num" w:pos="1003"/>
        </w:tabs>
        <w:ind w:left="1003" w:hanging="283"/>
      </w:pPr>
      <w:rPr>
        <w:b w:val="0"/>
        <w:i w:val="0"/>
        <w:sz w:val="24"/>
        <w:szCs w:val="24"/>
      </w:rPr>
    </w:lvl>
  </w:abstractNum>
  <w:abstractNum w:abstractNumId="6" w15:restartNumberingAfterBreak="0">
    <w:nsid w:val="00000013"/>
    <w:multiLevelType w:val="singleLevel"/>
    <w:tmpl w:val="0B006D2E"/>
    <w:name w:val="WW8Num19"/>
    <w:lvl w:ilvl="0">
      <w:start w:val="1"/>
      <w:numFmt w:val="decimal"/>
      <w:lvlText w:val="%1."/>
      <w:lvlJc w:val="left"/>
      <w:pPr>
        <w:tabs>
          <w:tab w:val="num" w:pos="502"/>
        </w:tabs>
        <w:ind w:left="502" w:hanging="360"/>
      </w:pPr>
      <w:rPr>
        <w:b w:val="0"/>
        <w:i w:val="0"/>
        <w:sz w:val="24"/>
        <w:szCs w:val="24"/>
      </w:rPr>
    </w:lvl>
  </w:abstractNum>
  <w:abstractNum w:abstractNumId="7" w15:restartNumberingAfterBreak="0">
    <w:nsid w:val="00000014"/>
    <w:multiLevelType w:val="singleLevel"/>
    <w:tmpl w:val="00000014"/>
    <w:name w:val="WW8Num20"/>
    <w:lvl w:ilvl="0">
      <w:start w:val="1"/>
      <w:numFmt w:val="decimal"/>
      <w:lvlText w:val="%1) "/>
      <w:lvlJc w:val="left"/>
      <w:pPr>
        <w:tabs>
          <w:tab w:val="num" w:pos="1003"/>
        </w:tabs>
        <w:ind w:left="1003" w:hanging="283"/>
      </w:pPr>
      <w:rPr>
        <w:b w:val="0"/>
        <w:i w:val="0"/>
        <w:sz w:val="24"/>
      </w:rPr>
    </w:lvl>
  </w:abstractNum>
  <w:abstractNum w:abstractNumId="8" w15:restartNumberingAfterBreak="0">
    <w:nsid w:val="00000019"/>
    <w:multiLevelType w:val="multilevel"/>
    <w:tmpl w:val="C1962B5A"/>
    <w:name w:val="WW8Num28"/>
    <w:lvl w:ilvl="0">
      <w:start w:val="1"/>
      <w:numFmt w:val="decimal"/>
      <w:lvlText w:val="%1."/>
      <w:lvlJc w:val="left"/>
      <w:pPr>
        <w:tabs>
          <w:tab w:val="num" w:pos="0"/>
        </w:tabs>
        <w:ind w:left="720" w:hanging="360"/>
      </w:pPr>
      <w:rPr>
        <w:rFonts w:hint="default"/>
        <w:b/>
        <w:bCs/>
        <w:sz w:val="22"/>
        <w:szCs w:val="22"/>
      </w:rPr>
    </w:lvl>
    <w:lvl w:ilvl="1">
      <w:start w:val="1"/>
      <w:numFmt w:val="decimal"/>
      <w:lvlText w:val="%1.%2."/>
      <w:lvlJc w:val="left"/>
      <w:pPr>
        <w:tabs>
          <w:tab w:val="num" w:pos="708"/>
        </w:tabs>
        <w:ind w:left="1440" w:hanging="720"/>
      </w:pPr>
      <w:rPr>
        <w:rFonts w:eastAsia="Times New Roman"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9" w15:restartNumberingAfterBreak="0">
    <w:nsid w:val="0000001E"/>
    <w:multiLevelType w:val="multilevel"/>
    <w:tmpl w:val="B3DC7CF6"/>
    <w:name w:val="WW8Num34"/>
    <w:lvl w:ilvl="0">
      <w:start w:val="1"/>
      <w:numFmt w:val="decimal"/>
      <w:lvlText w:val="%1."/>
      <w:lvlJc w:val="left"/>
      <w:pPr>
        <w:tabs>
          <w:tab w:val="num" w:pos="0"/>
        </w:tabs>
        <w:ind w:left="720" w:hanging="360"/>
      </w:pPr>
      <w:rPr>
        <w:rFonts w:ascii="Open Sans" w:eastAsia="Calibri" w:hAnsi="Open Sans" w:cs="Open Sans"/>
        <w:b/>
        <w: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0" w15:restartNumberingAfterBreak="0">
    <w:nsid w:val="00000021"/>
    <w:multiLevelType w:val="multilevel"/>
    <w:tmpl w:val="963295AC"/>
    <w:name w:val="WW8Num37"/>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0"/>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11" w15:restartNumberingAfterBreak="0">
    <w:nsid w:val="00000023"/>
    <w:multiLevelType w:val="singleLevel"/>
    <w:tmpl w:val="8FB6C29A"/>
    <w:name w:val="WW8Num39"/>
    <w:lvl w:ilvl="0">
      <w:start w:val="1"/>
      <w:numFmt w:val="upperRoman"/>
      <w:lvlText w:val="%1."/>
      <w:lvlJc w:val="left"/>
      <w:pPr>
        <w:tabs>
          <w:tab w:val="num" w:pos="708"/>
        </w:tabs>
        <w:ind w:left="5568" w:hanging="720"/>
      </w:pPr>
      <w:rPr>
        <w:rFonts w:eastAsia="SimSun" w:cs="Times New Roman" w:hint="default"/>
        <w:b/>
        <w:bCs/>
        <w:u w:val="none"/>
      </w:rPr>
    </w:lvl>
  </w:abstractNum>
  <w:abstractNum w:abstractNumId="12" w15:restartNumberingAfterBreak="0">
    <w:nsid w:val="00C251C3"/>
    <w:multiLevelType w:val="hybridMultilevel"/>
    <w:tmpl w:val="729ADB3A"/>
    <w:lvl w:ilvl="0" w:tplc="FFFFFFFF">
      <w:start w:val="1"/>
      <w:numFmt w:val="decimal"/>
      <w:lvlText w:val="%1)"/>
      <w:lvlJc w:val="left"/>
      <w:pPr>
        <w:ind w:left="1152" w:hanging="360"/>
      </w:pPr>
      <w:rPr>
        <w:rFonts w:hint="default"/>
        <w:b w:val="0"/>
        <w:u w:val="none"/>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13" w15:restartNumberingAfterBreak="0">
    <w:nsid w:val="028B3E10"/>
    <w:multiLevelType w:val="multilevel"/>
    <w:tmpl w:val="D346B3C6"/>
    <w:lvl w:ilvl="0">
      <w:start w:val="2"/>
      <w:numFmt w:val="decimal"/>
      <w:lvlText w:val="%1."/>
      <w:lvlJc w:val="left"/>
      <w:pPr>
        <w:ind w:left="384" w:hanging="384"/>
      </w:pPr>
      <w:rPr>
        <w:color w:val="auto"/>
      </w:rPr>
    </w:lvl>
    <w:lvl w:ilvl="1">
      <w:start w:val="1"/>
      <w:numFmt w:val="decimal"/>
      <w:lvlText w:val="%1.%2."/>
      <w:lvlJc w:val="left"/>
      <w:pPr>
        <w:ind w:left="2700" w:hanging="720"/>
      </w:pPr>
      <w:rPr>
        <w:b/>
        <w:bCs/>
        <w:color w:val="auto"/>
      </w:rPr>
    </w:lvl>
    <w:lvl w:ilvl="2">
      <w:start w:val="1"/>
      <w:numFmt w:val="decimal"/>
      <w:lvlText w:val="%1.%2.%3."/>
      <w:lvlJc w:val="left"/>
      <w:pPr>
        <w:ind w:left="4680" w:hanging="720"/>
      </w:pPr>
      <w:rPr>
        <w:color w:val="auto"/>
      </w:rPr>
    </w:lvl>
    <w:lvl w:ilvl="3">
      <w:start w:val="1"/>
      <w:numFmt w:val="decimal"/>
      <w:lvlText w:val="%1.%2.%3.%4."/>
      <w:lvlJc w:val="left"/>
      <w:pPr>
        <w:ind w:left="7020" w:hanging="1080"/>
      </w:pPr>
      <w:rPr>
        <w:color w:val="auto"/>
      </w:rPr>
    </w:lvl>
    <w:lvl w:ilvl="4">
      <w:start w:val="1"/>
      <w:numFmt w:val="decimal"/>
      <w:lvlText w:val="%1.%2.%3.%4.%5."/>
      <w:lvlJc w:val="left"/>
      <w:pPr>
        <w:ind w:left="9360" w:hanging="1440"/>
      </w:pPr>
      <w:rPr>
        <w:color w:val="auto"/>
      </w:rPr>
    </w:lvl>
    <w:lvl w:ilvl="5">
      <w:start w:val="1"/>
      <w:numFmt w:val="decimal"/>
      <w:lvlText w:val="%1.%2.%3.%4.%5.%6."/>
      <w:lvlJc w:val="left"/>
      <w:pPr>
        <w:ind w:left="11340" w:hanging="1440"/>
      </w:pPr>
      <w:rPr>
        <w:color w:val="auto"/>
      </w:rPr>
    </w:lvl>
    <w:lvl w:ilvl="6">
      <w:start w:val="1"/>
      <w:numFmt w:val="decimal"/>
      <w:lvlText w:val="%1.%2.%3.%4.%5.%6.%7."/>
      <w:lvlJc w:val="left"/>
      <w:pPr>
        <w:ind w:left="13680" w:hanging="1800"/>
      </w:pPr>
      <w:rPr>
        <w:color w:val="auto"/>
      </w:rPr>
    </w:lvl>
    <w:lvl w:ilvl="7">
      <w:start w:val="1"/>
      <w:numFmt w:val="decimal"/>
      <w:lvlText w:val="%1.%2.%3.%4.%5.%6.%7.%8."/>
      <w:lvlJc w:val="left"/>
      <w:pPr>
        <w:ind w:left="15660" w:hanging="1800"/>
      </w:pPr>
      <w:rPr>
        <w:color w:val="auto"/>
      </w:rPr>
    </w:lvl>
    <w:lvl w:ilvl="8">
      <w:start w:val="1"/>
      <w:numFmt w:val="decimal"/>
      <w:lvlText w:val="%1.%2.%3.%4.%5.%6.%7.%8.%9."/>
      <w:lvlJc w:val="left"/>
      <w:pPr>
        <w:ind w:left="18000" w:hanging="2160"/>
      </w:pPr>
      <w:rPr>
        <w:color w:val="auto"/>
      </w:rPr>
    </w:lvl>
  </w:abstractNum>
  <w:abstractNum w:abstractNumId="14" w15:restartNumberingAfterBreak="0">
    <w:nsid w:val="0659343E"/>
    <w:multiLevelType w:val="hybridMultilevel"/>
    <w:tmpl w:val="63981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74641E7"/>
    <w:multiLevelType w:val="multilevel"/>
    <w:tmpl w:val="8CF2BE7E"/>
    <w:lvl w:ilvl="0">
      <w:start w:val="1"/>
      <w:numFmt w:val="decimal"/>
      <w:lvlText w:val="%1."/>
      <w:lvlJc w:val="left"/>
      <w:pPr>
        <w:ind w:left="360" w:hanging="360"/>
      </w:pPr>
    </w:lvl>
    <w:lvl w:ilvl="1">
      <w:start w:val="1"/>
      <w:numFmt w:val="decimal"/>
      <w:lvlText w:val="%1.%2."/>
      <w:lvlJc w:val="left"/>
      <w:pPr>
        <w:ind w:left="792" w:hanging="432"/>
      </w:pPr>
      <w:rPr>
        <w:b w:val="0"/>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95528A4"/>
    <w:multiLevelType w:val="hybridMultilevel"/>
    <w:tmpl w:val="5FDE3D64"/>
    <w:lvl w:ilvl="0" w:tplc="88B8A4D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415986"/>
    <w:multiLevelType w:val="hybridMultilevel"/>
    <w:tmpl w:val="B2921390"/>
    <w:lvl w:ilvl="0" w:tplc="D7B8271C">
      <w:start w:val="1"/>
      <w:numFmt w:val="decimal"/>
      <w:lvlText w:val="%1)"/>
      <w:lvlJc w:val="left"/>
      <w:pPr>
        <w:ind w:left="1069" w:hanging="360"/>
      </w:pPr>
      <w:rPr>
        <w:rFonts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11604F52"/>
    <w:multiLevelType w:val="multilevel"/>
    <w:tmpl w:val="9B1C1514"/>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140D68C5"/>
    <w:multiLevelType w:val="multilevel"/>
    <w:tmpl w:val="44084766"/>
    <w:lvl w:ilvl="0">
      <w:start w:val="3"/>
      <w:numFmt w:val="decimal"/>
      <w:lvlText w:val="%1."/>
      <w:lvlJc w:val="left"/>
      <w:pPr>
        <w:ind w:left="360" w:hanging="360"/>
      </w:pPr>
      <w:rPr>
        <w:rFonts w:hint="default"/>
        <w:u w:val="none"/>
      </w:rPr>
    </w:lvl>
    <w:lvl w:ilvl="1">
      <w:start w:val="1"/>
      <w:numFmt w:val="decimal"/>
      <w:lvlText w:val="%1.%2."/>
      <w:lvlJc w:val="left"/>
      <w:pPr>
        <w:ind w:left="1004" w:hanging="720"/>
      </w:pPr>
      <w:rPr>
        <w:rFonts w:hint="default"/>
        <w:u w:val="none"/>
      </w:rPr>
    </w:lvl>
    <w:lvl w:ilvl="2">
      <w:start w:val="1"/>
      <w:numFmt w:val="decimal"/>
      <w:lvlText w:val="%1.%2.%3."/>
      <w:lvlJc w:val="left"/>
      <w:pPr>
        <w:ind w:left="1288" w:hanging="720"/>
      </w:pPr>
      <w:rPr>
        <w:rFonts w:hint="default"/>
        <w:u w:val="none"/>
      </w:rPr>
    </w:lvl>
    <w:lvl w:ilvl="3">
      <w:start w:val="1"/>
      <w:numFmt w:val="decimal"/>
      <w:lvlText w:val="%1.%2.%3.%4."/>
      <w:lvlJc w:val="left"/>
      <w:pPr>
        <w:ind w:left="1932" w:hanging="1080"/>
      </w:pPr>
      <w:rPr>
        <w:rFonts w:hint="default"/>
        <w:u w:val="none"/>
      </w:rPr>
    </w:lvl>
    <w:lvl w:ilvl="4">
      <w:start w:val="1"/>
      <w:numFmt w:val="decimal"/>
      <w:lvlText w:val="%1.%2.%3.%4.%5."/>
      <w:lvlJc w:val="left"/>
      <w:pPr>
        <w:ind w:left="2216" w:hanging="1080"/>
      </w:pPr>
      <w:rPr>
        <w:rFonts w:hint="default"/>
        <w:u w:val="none"/>
      </w:rPr>
    </w:lvl>
    <w:lvl w:ilvl="5">
      <w:start w:val="1"/>
      <w:numFmt w:val="decimal"/>
      <w:lvlText w:val="%1.%2.%3.%4.%5.%6."/>
      <w:lvlJc w:val="left"/>
      <w:pPr>
        <w:ind w:left="2860" w:hanging="1440"/>
      </w:pPr>
      <w:rPr>
        <w:rFonts w:hint="default"/>
        <w:u w:val="none"/>
      </w:rPr>
    </w:lvl>
    <w:lvl w:ilvl="6">
      <w:start w:val="1"/>
      <w:numFmt w:val="decimal"/>
      <w:lvlText w:val="%1.%2.%3.%4.%5.%6.%7."/>
      <w:lvlJc w:val="left"/>
      <w:pPr>
        <w:ind w:left="3144" w:hanging="1440"/>
      </w:pPr>
      <w:rPr>
        <w:rFonts w:hint="default"/>
        <w:u w:val="none"/>
      </w:rPr>
    </w:lvl>
    <w:lvl w:ilvl="7">
      <w:start w:val="1"/>
      <w:numFmt w:val="decimal"/>
      <w:lvlText w:val="%1.%2.%3.%4.%5.%6.%7.%8."/>
      <w:lvlJc w:val="left"/>
      <w:pPr>
        <w:ind w:left="3788" w:hanging="1800"/>
      </w:pPr>
      <w:rPr>
        <w:rFonts w:hint="default"/>
        <w:u w:val="none"/>
      </w:rPr>
    </w:lvl>
    <w:lvl w:ilvl="8">
      <w:start w:val="1"/>
      <w:numFmt w:val="decimal"/>
      <w:lvlText w:val="%1.%2.%3.%4.%5.%6.%7.%8.%9."/>
      <w:lvlJc w:val="left"/>
      <w:pPr>
        <w:ind w:left="4072" w:hanging="1800"/>
      </w:pPr>
      <w:rPr>
        <w:rFonts w:hint="default"/>
        <w:u w:val="none"/>
      </w:rPr>
    </w:lvl>
  </w:abstractNum>
  <w:abstractNum w:abstractNumId="20" w15:restartNumberingAfterBreak="0">
    <w:nsid w:val="17D56A70"/>
    <w:multiLevelType w:val="hybridMultilevel"/>
    <w:tmpl w:val="729ADB3A"/>
    <w:lvl w:ilvl="0" w:tplc="0A9A3B3A">
      <w:start w:val="1"/>
      <w:numFmt w:val="decimal"/>
      <w:lvlText w:val="%1)"/>
      <w:lvlJc w:val="left"/>
      <w:pPr>
        <w:ind w:left="1152" w:hanging="360"/>
      </w:pPr>
      <w:rPr>
        <w:rFonts w:hint="default"/>
        <w:b w:val="0"/>
        <w:u w:val="none"/>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1" w15:restartNumberingAfterBreak="0">
    <w:nsid w:val="1B6533A7"/>
    <w:multiLevelType w:val="hybridMultilevel"/>
    <w:tmpl w:val="11BA6B2A"/>
    <w:lvl w:ilvl="0" w:tplc="3F701FCE">
      <w:start w:val="1"/>
      <w:numFmt w:val="upperRoman"/>
      <w:lvlText w:val="%1."/>
      <w:lvlJc w:val="left"/>
      <w:pPr>
        <w:ind w:left="720" w:hanging="720"/>
      </w:pPr>
      <w:rPr>
        <w:rFonts w:hint="default"/>
      </w:rPr>
    </w:lvl>
    <w:lvl w:ilvl="1" w:tplc="1E76FB6E">
      <w:start w:val="1"/>
      <w:numFmt w:val="decimal"/>
      <w:lvlText w:val="%2."/>
      <w:lvlJc w:val="left"/>
      <w:pPr>
        <w:ind w:left="360" w:hanging="360"/>
      </w:pPr>
      <w:rPr>
        <w:rFonts w:ascii="Open Sans" w:eastAsia="Calibri" w:hAnsi="Open Sans" w:cs="Open Sans"/>
        <w:b/>
        <w:bCs w:val="0"/>
        <w:i w:val="0"/>
        <w:iCs w:val="0"/>
        <w:color w:val="000000"/>
        <w:sz w:val="20"/>
        <w:szCs w:val="20"/>
        <w:u w:val="none"/>
      </w:rPr>
    </w:lvl>
    <w:lvl w:ilvl="2" w:tplc="D9A2B83E">
      <w:start w:val="1"/>
      <w:numFmt w:val="decimal"/>
      <w:lvlText w:val="%3)"/>
      <w:lvlJc w:val="left"/>
      <w:pPr>
        <w:ind w:left="2340" w:hanging="360"/>
      </w:pPr>
      <w:rPr>
        <w:rFonts w:hint="default"/>
        <w:b w:val="0"/>
        <w:bCs/>
        <w:color w:val="000000"/>
        <w:sz w:val="20"/>
        <w:szCs w:val="20"/>
      </w:rPr>
    </w:lvl>
    <w:lvl w:ilvl="3" w:tplc="541891C0">
      <w:start w:val="1"/>
      <w:numFmt w:val="decimal"/>
      <w:lvlText w:val="%4."/>
      <w:lvlJc w:val="left"/>
      <w:pPr>
        <w:ind w:left="2880" w:hanging="360"/>
      </w:pPr>
      <w:rPr>
        <w:b/>
        <w:bCs/>
        <w:color w:val="auto"/>
      </w:rPr>
    </w:lvl>
    <w:lvl w:ilvl="4" w:tplc="C58AF21E">
      <w:start w:val="1"/>
      <w:numFmt w:val="lowerLetter"/>
      <w:lvlText w:val="%5)"/>
      <w:lvlJc w:val="left"/>
      <w:pPr>
        <w:ind w:left="3600" w:hanging="360"/>
      </w:pPr>
      <w:rPr>
        <w:rFonts w:eastAsia="Calibri" w:hint="default"/>
        <w:b w:val="0"/>
        <w:bCs w:val="0"/>
        <w:u w:val="none"/>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021344"/>
    <w:multiLevelType w:val="multilevel"/>
    <w:tmpl w:val="ECD43A24"/>
    <w:lvl w:ilvl="0">
      <w:start w:val="1"/>
      <w:numFmt w:val="decimal"/>
      <w:lvlText w:val="%1."/>
      <w:lvlJc w:val="left"/>
      <w:rPr>
        <w:b/>
        <w:bCs w:val="0"/>
        <w:color w:val="auto"/>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485F55"/>
    <w:multiLevelType w:val="multilevel"/>
    <w:tmpl w:val="1BD298E8"/>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AAA0053"/>
    <w:multiLevelType w:val="hybridMultilevel"/>
    <w:tmpl w:val="7AF0A48A"/>
    <w:lvl w:ilvl="0" w:tplc="C07A7D1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1A3774"/>
    <w:multiLevelType w:val="hybridMultilevel"/>
    <w:tmpl w:val="13A61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6592D"/>
    <w:multiLevelType w:val="hybridMultilevel"/>
    <w:tmpl w:val="F9DE7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E10D47"/>
    <w:multiLevelType w:val="multilevel"/>
    <w:tmpl w:val="E6FE620E"/>
    <w:lvl w:ilvl="0">
      <w:start w:val="2"/>
      <w:numFmt w:val="decimal"/>
      <w:lvlText w:val="%1."/>
      <w:lvlJc w:val="left"/>
      <w:pPr>
        <w:ind w:left="360" w:hanging="360"/>
      </w:pPr>
      <w:rPr>
        <w:rFonts w:eastAsia="Calibri" w:hint="default"/>
      </w:rPr>
    </w:lvl>
    <w:lvl w:ilvl="1">
      <w:start w:val="1"/>
      <w:numFmt w:val="decimal"/>
      <w:lvlText w:val="%1.%2."/>
      <w:lvlJc w:val="left"/>
      <w:pPr>
        <w:ind w:left="2700" w:hanging="720"/>
      </w:pPr>
      <w:rPr>
        <w:rFonts w:eastAsia="Calibri" w:hint="default"/>
      </w:rPr>
    </w:lvl>
    <w:lvl w:ilvl="2">
      <w:start w:val="1"/>
      <w:numFmt w:val="decimal"/>
      <w:lvlText w:val="%1.%2.%3."/>
      <w:lvlJc w:val="left"/>
      <w:pPr>
        <w:ind w:left="4680" w:hanging="720"/>
      </w:pPr>
      <w:rPr>
        <w:rFonts w:eastAsia="Calibri" w:hint="default"/>
      </w:rPr>
    </w:lvl>
    <w:lvl w:ilvl="3">
      <w:start w:val="1"/>
      <w:numFmt w:val="decimal"/>
      <w:lvlText w:val="%1.%2.%3.%4."/>
      <w:lvlJc w:val="left"/>
      <w:pPr>
        <w:ind w:left="7020" w:hanging="1080"/>
      </w:pPr>
      <w:rPr>
        <w:rFonts w:eastAsia="Calibri" w:hint="default"/>
      </w:rPr>
    </w:lvl>
    <w:lvl w:ilvl="4">
      <w:start w:val="1"/>
      <w:numFmt w:val="decimal"/>
      <w:lvlText w:val="%1.%2.%3.%4.%5."/>
      <w:lvlJc w:val="left"/>
      <w:pPr>
        <w:ind w:left="9000" w:hanging="1080"/>
      </w:pPr>
      <w:rPr>
        <w:rFonts w:eastAsia="Calibri" w:hint="default"/>
      </w:rPr>
    </w:lvl>
    <w:lvl w:ilvl="5">
      <w:start w:val="1"/>
      <w:numFmt w:val="decimal"/>
      <w:lvlText w:val="%1.%2.%3.%4.%5.%6."/>
      <w:lvlJc w:val="left"/>
      <w:pPr>
        <w:ind w:left="11340" w:hanging="1440"/>
      </w:pPr>
      <w:rPr>
        <w:rFonts w:eastAsia="Calibri" w:hint="default"/>
      </w:rPr>
    </w:lvl>
    <w:lvl w:ilvl="6">
      <w:start w:val="1"/>
      <w:numFmt w:val="decimal"/>
      <w:lvlText w:val="%1.%2.%3.%4.%5.%6.%7."/>
      <w:lvlJc w:val="left"/>
      <w:pPr>
        <w:ind w:left="13320" w:hanging="1440"/>
      </w:pPr>
      <w:rPr>
        <w:rFonts w:eastAsia="Calibri" w:hint="default"/>
      </w:rPr>
    </w:lvl>
    <w:lvl w:ilvl="7">
      <w:start w:val="1"/>
      <w:numFmt w:val="decimal"/>
      <w:lvlText w:val="%1.%2.%3.%4.%5.%6.%7.%8."/>
      <w:lvlJc w:val="left"/>
      <w:pPr>
        <w:ind w:left="15660" w:hanging="1800"/>
      </w:pPr>
      <w:rPr>
        <w:rFonts w:eastAsia="Calibri" w:hint="default"/>
      </w:rPr>
    </w:lvl>
    <w:lvl w:ilvl="8">
      <w:start w:val="1"/>
      <w:numFmt w:val="decimal"/>
      <w:lvlText w:val="%1.%2.%3.%4.%5.%6.%7.%8.%9."/>
      <w:lvlJc w:val="left"/>
      <w:pPr>
        <w:ind w:left="17640" w:hanging="1800"/>
      </w:pPr>
      <w:rPr>
        <w:rFonts w:eastAsia="Calibri" w:hint="default"/>
      </w:rPr>
    </w:lvl>
  </w:abstractNum>
  <w:abstractNum w:abstractNumId="28" w15:restartNumberingAfterBreak="0">
    <w:nsid w:val="3B9F7E04"/>
    <w:multiLevelType w:val="hybridMultilevel"/>
    <w:tmpl w:val="64AA2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E114909"/>
    <w:multiLevelType w:val="hybridMultilevel"/>
    <w:tmpl w:val="C742C4A2"/>
    <w:lvl w:ilvl="0" w:tplc="BDCCDC0A">
      <w:start w:val="1"/>
      <w:numFmt w:val="bullet"/>
      <w:lvlText w:val=""/>
      <w:lvlJc w:val="left"/>
      <w:pPr>
        <w:ind w:left="1996" w:hanging="360"/>
      </w:pPr>
      <w:rPr>
        <w:rFonts w:ascii="Symbol" w:hAnsi="Symbol" w:hint="default"/>
        <w:b/>
        <w:bCs/>
        <w:u w:val="none"/>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44A5301B"/>
    <w:multiLevelType w:val="hybridMultilevel"/>
    <w:tmpl w:val="4518335E"/>
    <w:lvl w:ilvl="0" w:tplc="213A22AE">
      <w:start w:val="1"/>
      <w:numFmt w:val="decimal"/>
      <w:lvlText w:val="%1)"/>
      <w:lvlJc w:val="left"/>
      <w:pPr>
        <w:ind w:left="644" w:hanging="360"/>
      </w:pPr>
      <w:rPr>
        <w:rFonts w:hint="default"/>
        <w:b w:val="0"/>
        <w:bCs/>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50465DF"/>
    <w:multiLevelType w:val="multilevel"/>
    <w:tmpl w:val="66D8F984"/>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B485E4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86E387D"/>
    <w:multiLevelType w:val="multilevel"/>
    <w:tmpl w:val="D4A69F62"/>
    <w:lvl w:ilvl="0">
      <w:start w:val="1"/>
      <w:numFmt w:val="decimal"/>
      <w:lvlText w:val="%1."/>
      <w:lvlJc w:val="left"/>
      <w:pPr>
        <w:ind w:left="360" w:hanging="360"/>
      </w:pPr>
      <w:rPr>
        <w:rFonts w:hint="default"/>
        <w:u w:val="none"/>
      </w:rPr>
    </w:lvl>
    <w:lvl w:ilvl="1">
      <w:start w:val="1"/>
      <w:numFmt w:val="decimal"/>
      <w:lvlText w:val="%1.%2."/>
      <w:lvlJc w:val="left"/>
      <w:pPr>
        <w:ind w:left="1004" w:hanging="720"/>
      </w:pPr>
      <w:rPr>
        <w:rFonts w:hint="default"/>
        <w:b w:val="0"/>
        <w:bCs/>
        <w:u w:val="none"/>
      </w:rPr>
    </w:lvl>
    <w:lvl w:ilvl="2">
      <w:start w:val="1"/>
      <w:numFmt w:val="decimal"/>
      <w:lvlText w:val="%1.%2.%3."/>
      <w:lvlJc w:val="left"/>
      <w:pPr>
        <w:ind w:left="1288" w:hanging="720"/>
      </w:pPr>
      <w:rPr>
        <w:rFonts w:hint="default"/>
        <w:u w:val="none"/>
      </w:rPr>
    </w:lvl>
    <w:lvl w:ilvl="3">
      <w:start w:val="1"/>
      <w:numFmt w:val="decimal"/>
      <w:lvlText w:val="%1.%2.%3.%4."/>
      <w:lvlJc w:val="left"/>
      <w:pPr>
        <w:ind w:left="1932" w:hanging="1080"/>
      </w:pPr>
      <w:rPr>
        <w:rFonts w:hint="default"/>
        <w:u w:val="none"/>
      </w:rPr>
    </w:lvl>
    <w:lvl w:ilvl="4">
      <w:start w:val="1"/>
      <w:numFmt w:val="decimal"/>
      <w:lvlText w:val="%1.%2.%3.%4.%5."/>
      <w:lvlJc w:val="left"/>
      <w:pPr>
        <w:ind w:left="2216" w:hanging="1080"/>
      </w:pPr>
      <w:rPr>
        <w:rFonts w:hint="default"/>
        <w:u w:val="none"/>
      </w:rPr>
    </w:lvl>
    <w:lvl w:ilvl="5">
      <w:start w:val="1"/>
      <w:numFmt w:val="decimal"/>
      <w:lvlText w:val="%1.%2.%3.%4.%5.%6."/>
      <w:lvlJc w:val="left"/>
      <w:pPr>
        <w:ind w:left="2860" w:hanging="1440"/>
      </w:pPr>
      <w:rPr>
        <w:rFonts w:hint="default"/>
        <w:u w:val="none"/>
      </w:rPr>
    </w:lvl>
    <w:lvl w:ilvl="6">
      <w:start w:val="1"/>
      <w:numFmt w:val="decimal"/>
      <w:lvlText w:val="%1.%2.%3.%4.%5.%6.%7."/>
      <w:lvlJc w:val="left"/>
      <w:pPr>
        <w:ind w:left="3144" w:hanging="1440"/>
      </w:pPr>
      <w:rPr>
        <w:rFonts w:hint="default"/>
        <w:u w:val="none"/>
      </w:rPr>
    </w:lvl>
    <w:lvl w:ilvl="7">
      <w:start w:val="1"/>
      <w:numFmt w:val="decimal"/>
      <w:lvlText w:val="%1.%2.%3.%4.%5.%6.%7.%8."/>
      <w:lvlJc w:val="left"/>
      <w:pPr>
        <w:ind w:left="3788" w:hanging="1800"/>
      </w:pPr>
      <w:rPr>
        <w:rFonts w:hint="default"/>
        <w:u w:val="none"/>
      </w:rPr>
    </w:lvl>
    <w:lvl w:ilvl="8">
      <w:start w:val="1"/>
      <w:numFmt w:val="decimal"/>
      <w:lvlText w:val="%1.%2.%3.%4.%5.%6.%7.%8.%9."/>
      <w:lvlJc w:val="left"/>
      <w:pPr>
        <w:ind w:left="4072" w:hanging="1800"/>
      </w:pPr>
      <w:rPr>
        <w:rFonts w:hint="default"/>
        <w:u w:val="none"/>
      </w:rPr>
    </w:lvl>
  </w:abstractNum>
  <w:abstractNum w:abstractNumId="34" w15:restartNumberingAfterBreak="0">
    <w:nsid w:val="590132D7"/>
    <w:multiLevelType w:val="multilevel"/>
    <w:tmpl w:val="D4A69F62"/>
    <w:lvl w:ilvl="0">
      <w:start w:val="1"/>
      <w:numFmt w:val="decimal"/>
      <w:lvlText w:val="%1."/>
      <w:lvlJc w:val="left"/>
      <w:pPr>
        <w:ind w:left="360" w:hanging="360"/>
      </w:pPr>
      <w:rPr>
        <w:rFonts w:hint="default"/>
        <w:u w:val="none"/>
      </w:rPr>
    </w:lvl>
    <w:lvl w:ilvl="1">
      <w:start w:val="1"/>
      <w:numFmt w:val="decimal"/>
      <w:lvlText w:val="%1.%2."/>
      <w:lvlJc w:val="left"/>
      <w:pPr>
        <w:ind w:left="1004" w:hanging="720"/>
      </w:pPr>
      <w:rPr>
        <w:rFonts w:hint="default"/>
        <w:b w:val="0"/>
        <w:bCs/>
        <w:u w:val="none"/>
      </w:rPr>
    </w:lvl>
    <w:lvl w:ilvl="2">
      <w:start w:val="1"/>
      <w:numFmt w:val="decimal"/>
      <w:lvlText w:val="%1.%2.%3."/>
      <w:lvlJc w:val="left"/>
      <w:pPr>
        <w:ind w:left="1288" w:hanging="720"/>
      </w:pPr>
      <w:rPr>
        <w:rFonts w:hint="default"/>
        <w:u w:val="none"/>
      </w:rPr>
    </w:lvl>
    <w:lvl w:ilvl="3">
      <w:start w:val="1"/>
      <w:numFmt w:val="decimal"/>
      <w:lvlText w:val="%1.%2.%3.%4."/>
      <w:lvlJc w:val="left"/>
      <w:pPr>
        <w:ind w:left="1932" w:hanging="1080"/>
      </w:pPr>
      <w:rPr>
        <w:rFonts w:hint="default"/>
        <w:u w:val="none"/>
      </w:rPr>
    </w:lvl>
    <w:lvl w:ilvl="4">
      <w:start w:val="1"/>
      <w:numFmt w:val="decimal"/>
      <w:lvlText w:val="%1.%2.%3.%4.%5."/>
      <w:lvlJc w:val="left"/>
      <w:pPr>
        <w:ind w:left="2216" w:hanging="1080"/>
      </w:pPr>
      <w:rPr>
        <w:rFonts w:hint="default"/>
        <w:u w:val="none"/>
      </w:rPr>
    </w:lvl>
    <w:lvl w:ilvl="5">
      <w:start w:val="1"/>
      <w:numFmt w:val="decimal"/>
      <w:lvlText w:val="%1.%2.%3.%4.%5.%6."/>
      <w:lvlJc w:val="left"/>
      <w:pPr>
        <w:ind w:left="2860" w:hanging="1440"/>
      </w:pPr>
      <w:rPr>
        <w:rFonts w:hint="default"/>
        <w:u w:val="none"/>
      </w:rPr>
    </w:lvl>
    <w:lvl w:ilvl="6">
      <w:start w:val="1"/>
      <w:numFmt w:val="decimal"/>
      <w:lvlText w:val="%1.%2.%3.%4.%5.%6.%7."/>
      <w:lvlJc w:val="left"/>
      <w:pPr>
        <w:ind w:left="3144" w:hanging="1440"/>
      </w:pPr>
      <w:rPr>
        <w:rFonts w:hint="default"/>
        <w:u w:val="none"/>
      </w:rPr>
    </w:lvl>
    <w:lvl w:ilvl="7">
      <w:start w:val="1"/>
      <w:numFmt w:val="decimal"/>
      <w:lvlText w:val="%1.%2.%3.%4.%5.%6.%7.%8."/>
      <w:lvlJc w:val="left"/>
      <w:pPr>
        <w:ind w:left="3788" w:hanging="1800"/>
      </w:pPr>
      <w:rPr>
        <w:rFonts w:hint="default"/>
        <w:u w:val="none"/>
      </w:rPr>
    </w:lvl>
    <w:lvl w:ilvl="8">
      <w:start w:val="1"/>
      <w:numFmt w:val="decimal"/>
      <w:lvlText w:val="%1.%2.%3.%4.%5.%6.%7.%8.%9."/>
      <w:lvlJc w:val="left"/>
      <w:pPr>
        <w:ind w:left="4072" w:hanging="1800"/>
      </w:pPr>
      <w:rPr>
        <w:rFonts w:hint="default"/>
        <w:u w:val="none"/>
      </w:rPr>
    </w:lvl>
  </w:abstractNum>
  <w:abstractNum w:abstractNumId="35" w15:restartNumberingAfterBreak="0">
    <w:nsid w:val="602D68EB"/>
    <w:multiLevelType w:val="hybridMultilevel"/>
    <w:tmpl w:val="A5148D96"/>
    <w:lvl w:ilvl="0" w:tplc="5C62A2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6D578E"/>
    <w:multiLevelType w:val="multilevel"/>
    <w:tmpl w:val="5A501056"/>
    <w:lvl w:ilvl="0">
      <w:start w:val="2"/>
      <w:numFmt w:val="decimal"/>
      <w:lvlText w:val="%1."/>
      <w:lvlJc w:val="left"/>
      <w:pPr>
        <w:ind w:left="384" w:hanging="384"/>
      </w:pPr>
      <w:rPr>
        <w:rFonts w:hint="default"/>
      </w:rPr>
    </w:lvl>
    <w:lvl w:ilvl="1">
      <w:start w:val="1"/>
      <w:numFmt w:val="decimal"/>
      <w:lvlText w:val="%1.%2."/>
      <w:lvlJc w:val="left"/>
      <w:pPr>
        <w:ind w:left="1004" w:hanging="720"/>
      </w:pPr>
      <w:rPr>
        <w:rFonts w:hint="default"/>
        <w:b w:val="0"/>
        <w:bCs w:val="0"/>
        <w:sz w:val="20"/>
        <w:szCs w:val="20"/>
      </w:rPr>
    </w:lvl>
    <w:lvl w:ilvl="2">
      <w:start w:val="1"/>
      <w:numFmt w:val="decimal"/>
      <w:lvlText w:val="%3)"/>
      <w:lvlJc w:val="left"/>
      <w:pPr>
        <w:ind w:left="1288" w:hanging="720"/>
      </w:pPr>
      <w:rPr>
        <w:rFonts w:ascii="Open Sans" w:eastAsia="Calibri" w:hAnsi="Open Sans" w:cs="Open Sans"/>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7" w15:restartNumberingAfterBreak="0">
    <w:nsid w:val="65EF494B"/>
    <w:multiLevelType w:val="multilevel"/>
    <w:tmpl w:val="F3A0F43A"/>
    <w:lvl w:ilvl="0">
      <w:start w:val="1"/>
      <w:numFmt w:val="decimal"/>
      <w:lvlText w:val="%1."/>
      <w:lvlJc w:val="left"/>
      <w:pPr>
        <w:ind w:left="360" w:hanging="360"/>
      </w:pPr>
      <w:rPr>
        <w:rFonts w:hint="default"/>
        <w:b/>
        <w:bCs/>
        <w:color w:val="auto"/>
        <w:sz w:val="18"/>
        <w:szCs w:val="18"/>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38" w15:restartNumberingAfterBreak="0">
    <w:nsid w:val="69971302"/>
    <w:multiLevelType w:val="multilevel"/>
    <w:tmpl w:val="0E8A0B7C"/>
    <w:lvl w:ilvl="0">
      <w:start w:val="2"/>
      <w:numFmt w:val="decimal"/>
      <w:lvlText w:val="%1."/>
      <w:lvlJc w:val="left"/>
      <w:pPr>
        <w:ind w:left="408" w:hanging="408"/>
      </w:pPr>
      <w:rPr>
        <w:rFonts w:hint="default"/>
        <w:b/>
        <w:color w:val="000000"/>
        <w:u w:val="none"/>
      </w:rPr>
    </w:lvl>
    <w:lvl w:ilvl="1">
      <w:start w:val="1"/>
      <w:numFmt w:val="decimal"/>
      <w:lvlText w:val="%1.%2."/>
      <w:lvlJc w:val="left"/>
      <w:pPr>
        <w:ind w:left="2700" w:hanging="720"/>
      </w:pPr>
      <w:rPr>
        <w:rFonts w:hint="default"/>
        <w:b w:val="0"/>
        <w:bCs w:val="0"/>
        <w:color w:val="auto"/>
        <w:u w:val="none"/>
      </w:rPr>
    </w:lvl>
    <w:lvl w:ilvl="2">
      <w:start w:val="1"/>
      <w:numFmt w:val="decimal"/>
      <w:lvlText w:val="%1.%2.%3."/>
      <w:lvlJc w:val="left"/>
      <w:pPr>
        <w:ind w:left="4680" w:hanging="720"/>
      </w:pPr>
      <w:rPr>
        <w:rFonts w:hint="default"/>
        <w:b/>
        <w:color w:val="FF0000"/>
        <w:u w:val="none"/>
      </w:rPr>
    </w:lvl>
    <w:lvl w:ilvl="3">
      <w:start w:val="1"/>
      <w:numFmt w:val="decimal"/>
      <w:lvlText w:val="%1.%2.%3.%4."/>
      <w:lvlJc w:val="left"/>
      <w:pPr>
        <w:ind w:left="7020" w:hanging="1080"/>
      </w:pPr>
      <w:rPr>
        <w:rFonts w:hint="default"/>
        <w:b/>
        <w:color w:val="FF0000"/>
        <w:u w:val="none"/>
      </w:rPr>
    </w:lvl>
    <w:lvl w:ilvl="4">
      <w:start w:val="1"/>
      <w:numFmt w:val="decimal"/>
      <w:lvlText w:val="%1.%2.%3.%4.%5."/>
      <w:lvlJc w:val="left"/>
      <w:pPr>
        <w:ind w:left="9000" w:hanging="1080"/>
      </w:pPr>
      <w:rPr>
        <w:rFonts w:hint="default"/>
        <w:b/>
        <w:color w:val="FF0000"/>
        <w:u w:val="none"/>
      </w:rPr>
    </w:lvl>
    <w:lvl w:ilvl="5">
      <w:start w:val="1"/>
      <w:numFmt w:val="decimal"/>
      <w:lvlText w:val="%1.%2.%3.%4.%5.%6."/>
      <w:lvlJc w:val="left"/>
      <w:pPr>
        <w:ind w:left="11340" w:hanging="1440"/>
      </w:pPr>
      <w:rPr>
        <w:rFonts w:hint="default"/>
        <w:b/>
        <w:color w:val="FF0000"/>
        <w:u w:val="none"/>
      </w:rPr>
    </w:lvl>
    <w:lvl w:ilvl="6">
      <w:start w:val="1"/>
      <w:numFmt w:val="decimal"/>
      <w:lvlText w:val="%1.%2.%3.%4.%5.%6.%7."/>
      <w:lvlJc w:val="left"/>
      <w:pPr>
        <w:ind w:left="13320" w:hanging="1440"/>
      </w:pPr>
      <w:rPr>
        <w:rFonts w:hint="default"/>
        <w:b/>
        <w:color w:val="FF0000"/>
        <w:u w:val="none"/>
      </w:rPr>
    </w:lvl>
    <w:lvl w:ilvl="7">
      <w:start w:val="1"/>
      <w:numFmt w:val="decimal"/>
      <w:lvlText w:val="%1.%2.%3.%4.%5.%6.%7.%8."/>
      <w:lvlJc w:val="left"/>
      <w:pPr>
        <w:ind w:left="15660" w:hanging="1800"/>
      </w:pPr>
      <w:rPr>
        <w:rFonts w:hint="default"/>
        <w:b/>
        <w:color w:val="FF0000"/>
        <w:u w:val="none"/>
      </w:rPr>
    </w:lvl>
    <w:lvl w:ilvl="8">
      <w:start w:val="1"/>
      <w:numFmt w:val="decimal"/>
      <w:lvlText w:val="%1.%2.%3.%4.%5.%6.%7.%8.%9."/>
      <w:lvlJc w:val="left"/>
      <w:pPr>
        <w:ind w:left="17640" w:hanging="1800"/>
      </w:pPr>
      <w:rPr>
        <w:rFonts w:hint="default"/>
        <w:b/>
        <w:color w:val="FF0000"/>
        <w:u w:val="none"/>
      </w:rPr>
    </w:lvl>
  </w:abstractNum>
  <w:abstractNum w:abstractNumId="39" w15:restartNumberingAfterBreak="0">
    <w:nsid w:val="6DBA39D9"/>
    <w:multiLevelType w:val="hybridMultilevel"/>
    <w:tmpl w:val="3D9E4500"/>
    <w:lvl w:ilvl="0" w:tplc="70C229C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0" w15:restartNumberingAfterBreak="0">
    <w:nsid w:val="6ED52E30"/>
    <w:multiLevelType w:val="hybridMultilevel"/>
    <w:tmpl w:val="2820CA7A"/>
    <w:lvl w:ilvl="0" w:tplc="3F701FCE">
      <w:start w:val="1"/>
      <w:numFmt w:val="upperRoman"/>
      <w:lvlText w:val="%1."/>
      <w:lvlJc w:val="left"/>
      <w:pPr>
        <w:ind w:left="1429" w:hanging="72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74D427C0"/>
    <w:multiLevelType w:val="hybridMultilevel"/>
    <w:tmpl w:val="B84E0628"/>
    <w:lvl w:ilvl="0" w:tplc="AEA6878E">
      <w:start w:val="1"/>
      <w:numFmt w:val="decimal"/>
      <w:lvlText w:val="%1)"/>
      <w:lvlJc w:val="left"/>
      <w:pPr>
        <w:ind w:left="3977" w:hanging="360"/>
      </w:pPr>
      <w:rPr>
        <w:rFonts w:eastAsia="Calibri" w:hint="default"/>
        <w:u w:val="none"/>
      </w:rPr>
    </w:lvl>
    <w:lvl w:ilvl="1" w:tplc="04150019">
      <w:start w:val="1"/>
      <w:numFmt w:val="lowerLetter"/>
      <w:lvlText w:val="%2."/>
      <w:lvlJc w:val="left"/>
      <w:pPr>
        <w:ind w:left="4697" w:hanging="360"/>
      </w:pPr>
    </w:lvl>
    <w:lvl w:ilvl="2" w:tplc="0415001B">
      <w:start w:val="1"/>
      <w:numFmt w:val="lowerRoman"/>
      <w:lvlText w:val="%3."/>
      <w:lvlJc w:val="right"/>
      <w:pPr>
        <w:ind w:left="5417" w:hanging="180"/>
      </w:pPr>
    </w:lvl>
    <w:lvl w:ilvl="3" w:tplc="0415000F" w:tentative="1">
      <w:start w:val="1"/>
      <w:numFmt w:val="decimal"/>
      <w:lvlText w:val="%4."/>
      <w:lvlJc w:val="left"/>
      <w:pPr>
        <w:ind w:left="6137" w:hanging="360"/>
      </w:pPr>
    </w:lvl>
    <w:lvl w:ilvl="4" w:tplc="A66E6F5A">
      <w:start w:val="1"/>
      <w:numFmt w:val="lowerLetter"/>
      <w:lvlText w:val="%5)"/>
      <w:lvlJc w:val="left"/>
      <w:pPr>
        <w:ind w:left="6857" w:hanging="360"/>
      </w:pPr>
      <w:rPr>
        <w:rFonts w:ascii="Open Sans" w:eastAsia="Calibri" w:hAnsi="Open Sans" w:cs="Open Sans"/>
      </w:rPr>
    </w:lvl>
    <w:lvl w:ilvl="5" w:tplc="0415001B" w:tentative="1">
      <w:start w:val="1"/>
      <w:numFmt w:val="lowerRoman"/>
      <w:lvlText w:val="%6."/>
      <w:lvlJc w:val="right"/>
      <w:pPr>
        <w:ind w:left="7577" w:hanging="180"/>
      </w:pPr>
    </w:lvl>
    <w:lvl w:ilvl="6" w:tplc="0415000F" w:tentative="1">
      <w:start w:val="1"/>
      <w:numFmt w:val="decimal"/>
      <w:lvlText w:val="%7."/>
      <w:lvlJc w:val="left"/>
      <w:pPr>
        <w:ind w:left="8297" w:hanging="360"/>
      </w:pPr>
    </w:lvl>
    <w:lvl w:ilvl="7" w:tplc="04150019" w:tentative="1">
      <w:start w:val="1"/>
      <w:numFmt w:val="lowerLetter"/>
      <w:lvlText w:val="%8."/>
      <w:lvlJc w:val="left"/>
      <w:pPr>
        <w:ind w:left="9017" w:hanging="360"/>
      </w:pPr>
    </w:lvl>
    <w:lvl w:ilvl="8" w:tplc="0415001B" w:tentative="1">
      <w:start w:val="1"/>
      <w:numFmt w:val="lowerRoman"/>
      <w:lvlText w:val="%9."/>
      <w:lvlJc w:val="right"/>
      <w:pPr>
        <w:ind w:left="9737" w:hanging="180"/>
      </w:pPr>
    </w:lvl>
  </w:abstractNum>
  <w:abstractNum w:abstractNumId="42" w15:restartNumberingAfterBreak="0">
    <w:nsid w:val="75C0111D"/>
    <w:multiLevelType w:val="multilevel"/>
    <w:tmpl w:val="091CCEAA"/>
    <w:lvl w:ilvl="0">
      <w:start w:val="1"/>
      <w:numFmt w:val="decimal"/>
      <w:lvlText w:val="%1."/>
      <w:lvlJc w:val="left"/>
      <w:pPr>
        <w:ind w:left="360" w:hanging="360"/>
      </w:pPr>
    </w:lvl>
    <w:lvl w:ilvl="1">
      <w:start w:val="1"/>
      <w:numFmt w:val="decimal"/>
      <w:lvlText w:val="%2)"/>
      <w:lvlJc w:val="left"/>
      <w:pPr>
        <w:ind w:left="792" w:hanging="432"/>
      </w:pPr>
      <w:rPr>
        <w:rFonts w:ascii="Open Sans" w:eastAsia="Calibri" w:hAnsi="Open Sans" w:cs="Open San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93415F0"/>
    <w:multiLevelType w:val="multilevel"/>
    <w:tmpl w:val="8734528A"/>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A75296F"/>
    <w:multiLevelType w:val="multilevel"/>
    <w:tmpl w:val="FB127228"/>
    <w:lvl w:ilvl="0">
      <w:start w:val="1"/>
      <w:numFmt w:val="decimal"/>
      <w:lvlText w:val="%1."/>
      <w:lvlJc w:val="left"/>
      <w:pPr>
        <w:ind w:left="0" w:firstLine="0"/>
      </w:pPr>
      <w:rPr>
        <w:i w:val="0"/>
        <w:iCs w:val="0"/>
        <w:color w:val="auto"/>
      </w:rPr>
    </w:lvl>
    <w:lvl w:ilvl="1">
      <w:start w:val="1"/>
      <w:numFmt w:val="decimal"/>
      <w:lvlText w:val="%1.%2."/>
      <w:lvlJc w:val="left"/>
      <w:pPr>
        <w:ind w:left="0" w:firstLine="0"/>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51684504">
    <w:abstractNumId w:val="21"/>
  </w:num>
  <w:num w:numId="2" w16cid:durableId="1860385540">
    <w:abstractNumId w:val="38"/>
  </w:num>
  <w:num w:numId="3" w16cid:durableId="1090353409">
    <w:abstractNumId w:val="34"/>
  </w:num>
  <w:num w:numId="4" w16cid:durableId="1529836629">
    <w:abstractNumId w:val="37"/>
  </w:num>
  <w:num w:numId="5" w16cid:durableId="720326932">
    <w:abstractNumId w:val="36"/>
  </w:num>
  <w:num w:numId="6" w16cid:durableId="1089542457">
    <w:abstractNumId w:val="23"/>
  </w:num>
  <w:num w:numId="7" w16cid:durableId="1234974392">
    <w:abstractNumId w:val="16"/>
  </w:num>
  <w:num w:numId="8" w16cid:durableId="1803696302">
    <w:abstractNumId w:val="24"/>
  </w:num>
  <w:num w:numId="9" w16cid:durableId="571743505">
    <w:abstractNumId w:val="35"/>
  </w:num>
  <w:num w:numId="10" w16cid:durableId="1592153978">
    <w:abstractNumId w:val="28"/>
  </w:num>
  <w:num w:numId="11" w16cid:durableId="636688760">
    <w:abstractNumId w:val="26"/>
  </w:num>
  <w:num w:numId="12" w16cid:durableId="1373964230">
    <w:abstractNumId w:val="14"/>
  </w:num>
  <w:num w:numId="13" w16cid:durableId="1422490042">
    <w:abstractNumId w:val="25"/>
  </w:num>
  <w:num w:numId="14" w16cid:durableId="957027359">
    <w:abstractNumId w:val="22"/>
  </w:num>
  <w:num w:numId="15" w16cid:durableId="363291913">
    <w:abstractNumId w:val="15"/>
  </w:num>
  <w:num w:numId="16" w16cid:durableId="1591815848">
    <w:abstractNumId w:val="27"/>
  </w:num>
  <w:num w:numId="17" w16cid:durableId="304622737">
    <w:abstractNumId w:val="43"/>
  </w:num>
  <w:num w:numId="18" w16cid:durableId="1978408458">
    <w:abstractNumId w:val="18"/>
  </w:num>
  <w:num w:numId="19" w16cid:durableId="194316161">
    <w:abstractNumId w:val="39"/>
  </w:num>
  <w:num w:numId="20" w16cid:durableId="523790300">
    <w:abstractNumId w:val="17"/>
  </w:num>
  <w:num w:numId="21" w16cid:durableId="787624511">
    <w:abstractNumId w:val="31"/>
  </w:num>
  <w:num w:numId="22" w16cid:durableId="1543397204">
    <w:abstractNumId w:val="30"/>
  </w:num>
  <w:num w:numId="23" w16cid:durableId="1880359473">
    <w:abstractNumId w:val="33"/>
  </w:num>
  <w:num w:numId="24" w16cid:durableId="11130873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004882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4967335">
    <w:abstractNumId w:val="13"/>
  </w:num>
  <w:num w:numId="27" w16cid:durableId="1329902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8155181">
    <w:abstractNumId w:val="32"/>
  </w:num>
  <w:num w:numId="29" w16cid:durableId="21468465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735188">
    <w:abstractNumId w:val="42"/>
  </w:num>
  <w:num w:numId="31" w16cid:durableId="1328099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94715384">
    <w:abstractNumId w:val="44"/>
  </w:num>
  <w:num w:numId="33" w16cid:durableId="4974238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031893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35477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025037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911133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86113028">
    <w:abstractNumId w:val="26"/>
  </w:num>
  <w:num w:numId="39" w16cid:durableId="14613382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7135232">
    <w:abstractNumId w:val="28"/>
  </w:num>
  <w:num w:numId="41" w16cid:durableId="856575434">
    <w:abstractNumId w:val="14"/>
  </w:num>
  <w:num w:numId="42" w16cid:durableId="2386829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95323843">
    <w:abstractNumId w:val="25"/>
  </w:num>
  <w:num w:numId="44" w16cid:durableId="880554500">
    <w:abstractNumId w:val="29"/>
  </w:num>
  <w:num w:numId="45" w16cid:durableId="267006443">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5600649">
    <w:abstractNumId w:val="20"/>
  </w:num>
  <w:num w:numId="47" w16cid:durableId="628440513">
    <w:abstractNumId w:val="41"/>
  </w:num>
  <w:num w:numId="48" w16cid:durableId="1587686483">
    <w:abstractNumId w:val="12"/>
  </w:num>
  <w:num w:numId="49" w16cid:durableId="544872523">
    <w:abstractNumId w:val="40"/>
  </w:num>
  <w:num w:numId="50" w16cid:durableId="50308641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C6"/>
    <w:rsid w:val="00001B29"/>
    <w:rsid w:val="000038AF"/>
    <w:rsid w:val="00004436"/>
    <w:rsid w:val="000053A9"/>
    <w:rsid w:val="00016EC4"/>
    <w:rsid w:val="00023613"/>
    <w:rsid w:val="0002365B"/>
    <w:rsid w:val="000252D5"/>
    <w:rsid w:val="000261A5"/>
    <w:rsid w:val="000265C0"/>
    <w:rsid w:val="000306E5"/>
    <w:rsid w:val="0003204D"/>
    <w:rsid w:val="000323A7"/>
    <w:rsid w:val="00033EEC"/>
    <w:rsid w:val="00036A8B"/>
    <w:rsid w:val="00040ED8"/>
    <w:rsid w:val="00041B58"/>
    <w:rsid w:val="00041DE3"/>
    <w:rsid w:val="00042F05"/>
    <w:rsid w:val="00045294"/>
    <w:rsid w:val="00047276"/>
    <w:rsid w:val="00051140"/>
    <w:rsid w:val="00051D01"/>
    <w:rsid w:val="000529BA"/>
    <w:rsid w:val="00053565"/>
    <w:rsid w:val="00053B06"/>
    <w:rsid w:val="000544E4"/>
    <w:rsid w:val="00057BF7"/>
    <w:rsid w:val="000612BC"/>
    <w:rsid w:val="00063715"/>
    <w:rsid w:val="0006482E"/>
    <w:rsid w:val="000648F4"/>
    <w:rsid w:val="0007292E"/>
    <w:rsid w:val="00073ABE"/>
    <w:rsid w:val="0007488B"/>
    <w:rsid w:val="00075B67"/>
    <w:rsid w:val="0007630B"/>
    <w:rsid w:val="000800EA"/>
    <w:rsid w:val="000837F8"/>
    <w:rsid w:val="000869C1"/>
    <w:rsid w:val="00087053"/>
    <w:rsid w:val="00087262"/>
    <w:rsid w:val="00087741"/>
    <w:rsid w:val="00090953"/>
    <w:rsid w:val="0009099B"/>
    <w:rsid w:val="00092831"/>
    <w:rsid w:val="0009401F"/>
    <w:rsid w:val="00094910"/>
    <w:rsid w:val="00096447"/>
    <w:rsid w:val="000A0ECB"/>
    <w:rsid w:val="000A18BB"/>
    <w:rsid w:val="000A5B22"/>
    <w:rsid w:val="000A7D83"/>
    <w:rsid w:val="000B3431"/>
    <w:rsid w:val="000B4740"/>
    <w:rsid w:val="000B7265"/>
    <w:rsid w:val="000C0B66"/>
    <w:rsid w:val="000C177B"/>
    <w:rsid w:val="000C1BE9"/>
    <w:rsid w:val="000C1CC8"/>
    <w:rsid w:val="000C3E03"/>
    <w:rsid w:val="000C400A"/>
    <w:rsid w:val="000C47F3"/>
    <w:rsid w:val="000C4C37"/>
    <w:rsid w:val="000C52AA"/>
    <w:rsid w:val="000D0431"/>
    <w:rsid w:val="000D0E62"/>
    <w:rsid w:val="000D3496"/>
    <w:rsid w:val="000D3A29"/>
    <w:rsid w:val="000D475B"/>
    <w:rsid w:val="000D5696"/>
    <w:rsid w:val="000D5803"/>
    <w:rsid w:val="000E1818"/>
    <w:rsid w:val="000E20E4"/>
    <w:rsid w:val="000E4C40"/>
    <w:rsid w:val="000E4CEC"/>
    <w:rsid w:val="000E5AA3"/>
    <w:rsid w:val="000E5D96"/>
    <w:rsid w:val="000E7882"/>
    <w:rsid w:val="000F08EE"/>
    <w:rsid w:val="000F7D50"/>
    <w:rsid w:val="00100269"/>
    <w:rsid w:val="00101A5E"/>
    <w:rsid w:val="001024FE"/>
    <w:rsid w:val="0010468F"/>
    <w:rsid w:val="001057C2"/>
    <w:rsid w:val="00106F64"/>
    <w:rsid w:val="00107FA5"/>
    <w:rsid w:val="001108B3"/>
    <w:rsid w:val="00112145"/>
    <w:rsid w:val="00114041"/>
    <w:rsid w:val="00117956"/>
    <w:rsid w:val="001214CF"/>
    <w:rsid w:val="0012170C"/>
    <w:rsid w:val="00121BA2"/>
    <w:rsid w:val="00122EA2"/>
    <w:rsid w:val="00126BB4"/>
    <w:rsid w:val="0012767E"/>
    <w:rsid w:val="0013380F"/>
    <w:rsid w:val="00135054"/>
    <w:rsid w:val="00136343"/>
    <w:rsid w:val="001371FE"/>
    <w:rsid w:val="00140472"/>
    <w:rsid w:val="00140927"/>
    <w:rsid w:val="0014454D"/>
    <w:rsid w:val="00144BF7"/>
    <w:rsid w:val="0014689D"/>
    <w:rsid w:val="00147836"/>
    <w:rsid w:val="0015215B"/>
    <w:rsid w:val="0015310D"/>
    <w:rsid w:val="00154792"/>
    <w:rsid w:val="00154BDE"/>
    <w:rsid w:val="00160544"/>
    <w:rsid w:val="00161244"/>
    <w:rsid w:val="0016328A"/>
    <w:rsid w:val="001638CD"/>
    <w:rsid w:val="00165A56"/>
    <w:rsid w:val="00166374"/>
    <w:rsid w:val="0016794D"/>
    <w:rsid w:val="001705CB"/>
    <w:rsid w:val="00170679"/>
    <w:rsid w:val="00170EEC"/>
    <w:rsid w:val="0017379F"/>
    <w:rsid w:val="00181C5D"/>
    <w:rsid w:val="00181DA3"/>
    <w:rsid w:val="001832BB"/>
    <w:rsid w:val="00184D04"/>
    <w:rsid w:val="00187602"/>
    <w:rsid w:val="00191531"/>
    <w:rsid w:val="00193366"/>
    <w:rsid w:val="001942E6"/>
    <w:rsid w:val="00194850"/>
    <w:rsid w:val="00197372"/>
    <w:rsid w:val="00197751"/>
    <w:rsid w:val="00197BC7"/>
    <w:rsid w:val="001A01A9"/>
    <w:rsid w:val="001A0D6B"/>
    <w:rsid w:val="001A3380"/>
    <w:rsid w:val="001A338C"/>
    <w:rsid w:val="001A4208"/>
    <w:rsid w:val="001A4B90"/>
    <w:rsid w:val="001A4F00"/>
    <w:rsid w:val="001A55B3"/>
    <w:rsid w:val="001B4301"/>
    <w:rsid w:val="001B5605"/>
    <w:rsid w:val="001B6B34"/>
    <w:rsid w:val="001B7B31"/>
    <w:rsid w:val="001C0D47"/>
    <w:rsid w:val="001C27F4"/>
    <w:rsid w:val="001C38BB"/>
    <w:rsid w:val="001C5CB4"/>
    <w:rsid w:val="001C6094"/>
    <w:rsid w:val="001C62FB"/>
    <w:rsid w:val="001C67C6"/>
    <w:rsid w:val="001C6937"/>
    <w:rsid w:val="001D107F"/>
    <w:rsid w:val="001D10C7"/>
    <w:rsid w:val="001D20D9"/>
    <w:rsid w:val="001D29E3"/>
    <w:rsid w:val="001D3878"/>
    <w:rsid w:val="001D5442"/>
    <w:rsid w:val="001D5FBA"/>
    <w:rsid w:val="001D646C"/>
    <w:rsid w:val="001E4706"/>
    <w:rsid w:val="001E6BAB"/>
    <w:rsid w:val="001F040F"/>
    <w:rsid w:val="001F07DF"/>
    <w:rsid w:val="001F3E94"/>
    <w:rsid w:val="001F4014"/>
    <w:rsid w:val="00200AA0"/>
    <w:rsid w:val="00202BA3"/>
    <w:rsid w:val="00202E8D"/>
    <w:rsid w:val="002036E0"/>
    <w:rsid w:val="00204893"/>
    <w:rsid w:val="00204B48"/>
    <w:rsid w:val="00205275"/>
    <w:rsid w:val="002066C0"/>
    <w:rsid w:val="00210FC8"/>
    <w:rsid w:val="00212BDB"/>
    <w:rsid w:val="00214029"/>
    <w:rsid w:val="00216100"/>
    <w:rsid w:val="002201B8"/>
    <w:rsid w:val="002244C1"/>
    <w:rsid w:val="00225AFD"/>
    <w:rsid w:val="00235B27"/>
    <w:rsid w:val="00236525"/>
    <w:rsid w:val="0024343D"/>
    <w:rsid w:val="0024755C"/>
    <w:rsid w:val="00252C1A"/>
    <w:rsid w:val="00253B42"/>
    <w:rsid w:val="00253BD8"/>
    <w:rsid w:val="0025430F"/>
    <w:rsid w:val="00255C31"/>
    <w:rsid w:val="002560A9"/>
    <w:rsid w:val="002562B2"/>
    <w:rsid w:val="00261A52"/>
    <w:rsid w:val="00261C1B"/>
    <w:rsid w:val="0026297F"/>
    <w:rsid w:val="0026496C"/>
    <w:rsid w:val="002658D8"/>
    <w:rsid w:val="00267D52"/>
    <w:rsid w:val="00273EC4"/>
    <w:rsid w:val="00273ED3"/>
    <w:rsid w:val="00281B2E"/>
    <w:rsid w:val="00283BAA"/>
    <w:rsid w:val="00284671"/>
    <w:rsid w:val="00287584"/>
    <w:rsid w:val="00287C26"/>
    <w:rsid w:val="00292E3F"/>
    <w:rsid w:val="002A259B"/>
    <w:rsid w:val="002A2FDF"/>
    <w:rsid w:val="002A3843"/>
    <w:rsid w:val="002A60D9"/>
    <w:rsid w:val="002B22BF"/>
    <w:rsid w:val="002B30C2"/>
    <w:rsid w:val="002B3378"/>
    <w:rsid w:val="002B76C4"/>
    <w:rsid w:val="002C3AC6"/>
    <w:rsid w:val="002C3FAA"/>
    <w:rsid w:val="002C7248"/>
    <w:rsid w:val="002D0452"/>
    <w:rsid w:val="002D201B"/>
    <w:rsid w:val="002D2147"/>
    <w:rsid w:val="002D26EA"/>
    <w:rsid w:val="002D27A4"/>
    <w:rsid w:val="002D31D5"/>
    <w:rsid w:val="002D3F4D"/>
    <w:rsid w:val="002D74D3"/>
    <w:rsid w:val="002E3740"/>
    <w:rsid w:val="002E39A3"/>
    <w:rsid w:val="002E400F"/>
    <w:rsid w:val="002E6A7E"/>
    <w:rsid w:val="002E725B"/>
    <w:rsid w:val="002E78D4"/>
    <w:rsid w:val="002F02A9"/>
    <w:rsid w:val="002F056D"/>
    <w:rsid w:val="002F082A"/>
    <w:rsid w:val="002F21DF"/>
    <w:rsid w:val="002F6329"/>
    <w:rsid w:val="00301CDF"/>
    <w:rsid w:val="00302816"/>
    <w:rsid w:val="00302F76"/>
    <w:rsid w:val="0030395D"/>
    <w:rsid w:val="003076C4"/>
    <w:rsid w:val="0031071A"/>
    <w:rsid w:val="003118E2"/>
    <w:rsid w:val="00315971"/>
    <w:rsid w:val="0032256D"/>
    <w:rsid w:val="00322ACE"/>
    <w:rsid w:val="00324750"/>
    <w:rsid w:val="00324ECF"/>
    <w:rsid w:val="00324EE2"/>
    <w:rsid w:val="003253D5"/>
    <w:rsid w:val="00326EF3"/>
    <w:rsid w:val="003308F0"/>
    <w:rsid w:val="00330E65"/>
    <w:rsid w:val="003313B0"/>
    <w:rsid w:val="003342B9"/>
    <w:rsid w:val="0033591E"/>
    <w:rsid w:val="003370FD"/>
    <w:rsid w:val="00337C81"/>
    <w:rsid w:val="00340834"/>
    <w:rsid w:val="00341AAE"/>
    <w:rsid w:val="003434F5"/>
    <w:rsid w:val="003437A1"/>
    <w:rsid w:val="00345972"/>
    <w:rsid w:val="00347DFF"/>
    <w:rsid w:val="0035034F"/>
    <w:rsid w:val="003514DE"/>
    <w:rsid w:val="0035163F"/>
    <w:rsid w:val="00351CD5"/>
    <w:rsid w:val="00352733"/>
    <w:rsid w:val="00353198"/>
    <w:rsid w:val="00355F5A"/>
    <w:rsid w:val="00356A70"/>
    <w:rsid w:val="00356C15"/>
    <w:rsid w:val="00356FCC"/>
    <w:rsid w:val="00357176"/>
    <w:rsid w:val="00357D73"/>
    <w:rsid w:val="003614DE"/>
    <w:rsid w:val="003617EC"/>
    <w:rsid w:val="00362828"/>
    <w:rsid w:val="0036436F"/>
    <w:rsid w:val="00365BB0"/>
    <w:rsid w:val="0036661B"/>
    <w:rsid w:val="00366714"/>
    <w:rsid w:val="00366A85"/>
    <w:rsid w:val="00366FFC"/>
    <w:rsid w:val="00371C0E"/>
    <w:rsid w:val="00373579"/>
    <w:rsid w:val="003735DD"/>
    <w:rsid w:val="0037655E"/>
    <w:rsid w:val="0037673D"/>
    <w:rsid w:val="00382069"/>
    <w:rsid w:val="00382908"/>
    <w:rsid w:val="00383619"/>
    <w:rsid w:val="00384F2E"/>
    <w:rsid w:val="00390066"/>
    <w:rsid w:val="003911DC"/>
    <w:rsid w:val="003932DE"/>
    <w:rsid w:val="00394369"/>
    <w:rsid w:val="003949A5"/>
    <w:rsid w:val="00394C55"/>
    <w:rsid w:val="00395B91"/>
    <w:rsid w:val="00396C89"/>
    <w:rsid w:val="00397840"/>
    <w:rsid w:val="003A07FC"/>
    <w:rsid w:val="003A54BC"/>
    <w:rsid w:val="003B038B"/>
    <w:rsid w:val="003B0EA3"/>
    <w:rsid w:val="003C04FB"/>
    <w:rsid w:val="003C0547"/>
    <w:rsid w:val="003C1168"/>
    <w:rsid w:val="003C3B40"/>
    <w:rsid w:val="003C6964"/>
    <w:rsid w:val="003D2E44"/>
    <w:rsid w:val="003E0877"/>
    <w:rsid w:val="003E0FC0"/>
    <w:rsid w:val="003E2F61"/>
    <w:rsid w:val="003E4DE9"/>
    <w:rsid w:val="003E4EB8"/>
    <w:rsid w:val="003F09FB"/>
    <w:rsid w:val="003F0CB9"/>
    <w:rsid w:val="003F0CD8"/>
    <w:rsid w:val="003F0FAC"/>
    <w:rsid w:val="003F243F"/>
    <w:rsid w:val="003F5BF3"/>
    <w:rsid w:val="003F71A6"/>
    <w:rsid w:val="00401544"/>
    <w:rsid w:val="00404DA2"/>
    <w:rsid w:val="0041068E"/>
    <w:rsid w:val="004123A2"/>
    <w:rsid w:val="004125B2"/>
    <w:rsid w:val="004134CB"/>
    <w:rsid w:val="00413E8F"/>
    <w:rsid w:val="004229C6"/>
    <w:rsid w:val="00422BCF"/>
    <w:rsid w:val="00423160"/>
    <w:rsid w:val="004247B1"/>
    <w:rsid w:val="004248B7"/>
    <w:rsid w:val="00425D9E"/>
    <w:rsid w:val="00434FA6"/>
    <w:rsid w:val="004350AF"/>
    <w:rsid w:val="00441D43"/>
    <w:rsid w:val="00442C33"/>
    <w:rsid w:val="00443E8B"/>
    <w:rsid w:val="00445A07"/>
    <w:rsid w:val="00445EDE"/>
    <w:rsid w:val="00446F3A"/>
    <w:rsid w:val="00447FB4"/>
    <w:rsid w:val="004519CE"/>
    <w:rsid w:val="004527AD"/>
    <w:rsid w:val="00452DCA"/>
    <w:rsid w:val="004535BE"/>
    <w:rsid w:val="00453B8B"/>
    <w:rsid w:val="00454FE5"/>
    <w:rsid w:val="00456A7C"/>
    <w:rsid w:val="00457B7C"/>
    <w:rsid w:val="00461F12"/>
    <w:rsid w:val="00463550"/>
    <w:rsid w:val="0046541A"/>
    <w:rsid w:val="00465A52"/>
    <w:rsid w:val="00466A6C"/>
    <w:rsid w:val="00467A18"/>
    <w:rsid w:val="004705C1"/>
    <w:rsid w:val="004737D4"/>
    <w:rsid w:val="00473A3E"/>
    <w:rsid w:val="00475CA0"/>
    <w:rsid w:val="00475E5B"/>
    <w:rsid w:val="004813A1"/>
    <w:rsid w:val="00482964"/>
    <w:rsid w:val="00483E0E"/>
    <w:rsid w:val="004854C6"/>
    <w:rsid w:val="00485B04"/>
    <w:rsid w:val="00486550"/>
    <w:rsid w:val="0049040F"/>
    <w:rsid w:val="00490993"/>
    <w:rsid w:val="00494558"/>
    <w:rsid w:val="00495C0B"/>
    <w:rsid w:val="004A0350"/>
    <w:rsid w:val="004A0A08"/>
    <w:rsid w:val="004A15B7"/>
    <w:rsid w:val="004A1AC4"/>
    <w:rsid w:val="004A2153"/>
    <w:rsid w:val="004A45B9"/>
    <w:rsid w:val="004A6482"/>
    <w:rsid w:val="004A6E9D"/>
    <w:rsid w:val="004B3B41"/>
    <w:rsid w:val="004B527D"/>
    <w:rsid w:val="004B6870"/>
    <w:rsid w:val="004B6E3E"/>
    <w:rsid w:val="004B7AB8"/>
    <w:rsid w:val="004B7CD0"/>
    <w:rsid w:val="004C0B0D"/>
    <w:rsid w:val="004C45AB"/>
    <w:rsid w:val="004C4757"/>
    <w:rsid w:val="004C55D2"/>
    <w:rsid w:val="004C6C0E"/>
    <w:rsid w:val="004C7B19"/>
    <w:rsid w:val="004C7F88"/>
    <w:rsid w:val="004D51D6"/>
    <w:rsid w:val="004D6659"/>
    <w:rsid w:val="004D6761"/>
    <w:rsid w:val="004D69DE"/>
    <w:rsid w:val="004D6AC3"/>
    <w:rsid w:val="004E04D9"/>
    <w:rsid w:val="004E09E6"/>
    <w:rsid w:val="004E0F08"/>
    <w:rsid w:val="004E2F06"/>
    <w:rsid w:val="004E3868"/>
    <w:rsid w:val="004E6F52"/>
    <w:rsid w:val="004E7C2B"/>
    <w:rsid w:val="004F0A0F"/>
    <w:rsid w:val="004F1295"/>
    <w:rsid w:val="004F3488"/>
    <w:rsid w:val="004F6AD0"/>
    <w:rsid w:val="004F6D6C"/>
    <w:rsid w:val="00500E59"/>
    <w:rsid w:val="00502F55"/>
    <w:rsid w:val="00503B29"/>
    <w:rsid w:val="00503D1E"/>
    <w:rsid w:val="00505ED4"/>
    <w:rsid w:val="00507579"/>
    <w:rsid w:val="005100CD"/>
    <w:rsid w:val="0051209B"/>
    <w:rsid w:val="00512DCB"/>
    <w:rsid w:val="00513B0F"/>
    <w:rsid w:val="0052006D"/>
    <w:rsid w:val="00521435"/>
    <w:rsid w:val="005215FD"/>
    <w:rsid w:val="00523008"/>
    <w:rsid w:val="00524A5C"/>
    <w:rsid w:val="005267EB"/>
    <w:rsid w:val="005306D8"/>
    <w:rsid w:val="00530F50"/>
    <w:rsid w:val="00531783"/>
    <w:rsid w:val="00532794"/>
    <w:rsid w:val="00533FED"/>
    <w:rsid w:val="005341F8"/>
    <w:rsid w:val="00537700"/>
    <w:rsid w:val="00541EB3"/>
    <w:rsid w:val="00543935"/>
    <w:rsid w:val="00552B4B"/>
    <w:rsid w:val="00553B42"/>
    <w:rsid w:val="00553F93"/>
    <w:rsid w:val="00554615"/>
    <w:rsid w:val="00554D99"/>
    <w:rsid w:val="00555783"/>
    <w:rsid w:val="005568F4"/>
    <w:rsid w:val="00561FD0"/>
    <w:rsid w:val="00562BFC"/>
    <w:rsid w:val="00562D8E"/>
    <w:rsid w:val="00562E85"/>
    <w:rsid w:val="00570240"/>
    <w:rsid w:val="00572989"/>
    <w:rsid w:val="00572AA9"/>
    <w:rsid w:val="005752CF"/>
    <w:rsid w:val="00582C7B"/>
    <w:rsid w:val="00585474"/>
    <w:rsid w:val="005912C7"/>
    <w:rsid w:val="00594BDA"/>
    <w:rsid w:val="005951D3"/>
    <w:rsid w:val="00595C52"/>
    <w:rsid w:val="00597245"/>
    <w:rsid w:val="005A50F2"/>
    <w:rsid w:val="005A668F"/>
    <w:rsid w:val="005A73E4"/>
    <w:rsid w:val="005A7449"/>
    <w:rsid w:val="005B0FB7"/>
    <w:rsid w:val="005B18FB"/>
    <w:rsid w:val="005B3264"/>
    <w:rsid w:val="005B3E75"/>
    <w:rsid w:val="005B5985"/>
    <w:rsid w:val="005B6166"/>
    <w:rsid w:val="005C0129"/>
    <w:rsid w:val="005C01BA"/>
    <w:rsid w:val="005C1E75"/>
    <w:rsid w:val="005C21C5"/>
    <w:rsid w:val="005C6910"/>
    <w:rsid w:val="005C6DBA"/>
    <w:rsid w:val="005D019B"/>
    <w:rsid w:val="005D0C7C"/>
    <w:rsid w:val="005D1F77"/>
    <w:rsid w:val="005D1F82"/>
    <w:rsid w:val="005D4519"/>
    <w:rsid w:val="005D4B37"/>
    <w:rsid w:val="005D52B9"/>
    <w:rsid w:val="005D7614"/>
    <w:rsid w:val="005D7C2E"/>
    <w:rsid w:val="005E20AF"/>
    <w:rsid w:val="005E21AD"/>
    <w:rsid w:val="005E2B4A"/>
    <w:rsid w:val="005E3053"/>
    <w:rsid w:val="005E592A"/>
    <w:rsid w:val="005F01A0"/>
    <w:rsid w:val="005F055C"/>
    <w:rsid w:val="005F23F4"/>
    <w:rsid w:val="005F29AA"/>
    <w:rsid w:val="005F32EC"/>
    <w:rsid w:val="005F3E88"/>
    <w:rsid w:val="005F5675"/>
    <w:rsid w:val="005F5738"/>
    <w:rsid w:val="005F5C2D"/>
    <w:rsid w:val="005F78EA"/>
    <w:rsid w:val="00600CA2"/>
    <w:rsid w:val="006018DD"/>
    <w:rsid w:val="006018F0"/>
    <w:rsid w:val="00603B12"/>
    <w:rsid w:val="00604347"/>
    <w:rsid w:val="00605F6D"/>
    <w:rsid w:val="00606BFF"/>
    <w:rsid w:val="006105C7"/>
    <w:rsid w:val="006108E4"/>
    <w:rsid w:val="00610EB4"/>
    <w:rsid w:val="006128CA"/>
    <w:rsid w:val="006163FF"/>
    <w:rsid w:val="006225F6"/>
    <w:rsid w:val="00622A24"/>
    <w:rsid w:val="00624B96"/>
    <w:rsid w:val="006255E7"/>
    <w:rsid w:val="00625848"/>
    <w:rsid w:val="0062731B"/>
    <w:rsid w:val="006318A9"/>
    <w:rsid w:val="00631B24"/>
    <w:rsid w:val="00634098"/>
    <w:rsid w:val="00634F7E"/>
    <w:rsid w:val="006356C5"/>
    <w:rsid w:val="0063755D"/>
    <w:rsid w:val="00640423"/>
    <w:rsid w:val="006404B2"/>
    <w:rsid w:val="00641342"/>
    <w:rsid w:val="006424B9"/>
    <w:rsid w:val="006459CD"/>
    <w:rsid w:val="00646536"/>
    <w:rsid w:val="00646C73"/>
    <w:rsid w:val="00647AA0"/>
    <w:rsid w:val="0065004D"/>
    <w:rsid w:val="0065012B"/>
    <w:rsid w:val="00650201"/>
    <w:rsid w:val="00650D48"/>
    <w:rsid w:val="00651652"/>
    <w:rsid w:val="00652B97"/>
    <w:rsid w:val="00652D6D"/>
    <w:rsid w:val="006553CC"/>
    <w:rsid w:val="00660C13"/>
    <w:rsid w:val="00661492"/>
    <w:rsid w:val="0066401D"/>
    <w:rsid w:val="00665584"/>
    <w:rsid w:val="006670A7"/>
    <w:rsid w:val="0067005A"/>
    <w:rsid w:val="0067198A"/>
    <w:rsid w:val="00672584"/>
    <w:rsid w:val="00672BF9"/>
    <w:rsid w:val="00674136"/>
    <w:rsid w:val="00680CCC"/>
    <w:rsid w:val="00680DB2"/>
    <w:rsid w:val="00683482"/>
    <w:rsid w:val="00685EFE"/>
    <w:rsid w:val="006918CF"/>
    <w:rsid w:val="00692627"/>
    <w:rsid w:val="00694377"/>
    <w:rsid w:val="00695D38"/>
    <w:rsid w:val="00695FA1"/>
    <w:rsid w:val="0069795E"/>
    <w:rsid w:val="006A0E5B"/>
    <w:rsid w:val="006A1C9A"/>
    <w:rsid w:val="006A564E"/>
    <w:rsid w:val="006A5A45"/>
    <w:rsid w:val="006A70DB"/>
    <w:rsid w:val="006A76C6"/>
    <w:rsid w:val="006C0B5C"/>
    <w:rsid w:val="006C2EF7"/>
    <w:rsid w:val="006C31CD"/>
    <w:rsid w:val="006C3F7A"/>
    <w:rsid w:val="006D19F7"/>
    <w:rsid w:val="006D55BB"/>
    <w:rsid w:val="006D63C7"/>
    <w:rsid w:val="006D6DB0"/>
    <w:rsid w:val="006E2CF2"/>
    <w:rsid w:val="006E5E36"/>
    <w:rsid w:val="006E5E9F"/>
    <w:rsid w:val="006E73F5"/>
    <w:rsid w:val="006E7572"/>
    <w:rsid w:val="006F2431"/>
    <w:rsid w:val="006F6135"/>
    <w:rsid w:val="00702486"/>
    <w:rsid w:val="00703F8D"/>
    <w:rsid w:val="00704892"/>
    <w:rsid w:val="007048B6"/>
    <w:rsid w:val="00705725"/>
    <w:rsid w:val="007104EB"/>
    <w:rsid w:val="00712690"/>
    <w:rsid w:val="00716D50"/>
    <w:rsid w:val="00720A9C"/>
    <w:rsid w:val="00720B48"/>
    <w:rsid w:val="007244A1"/>
    <w:rsid w:val="0072485D"/>
    <w:rsid w:val="00730627"/>
    <w:rsid w:val="007325F5"/>
    <w:rsid w:val="00732F17"/>
    <w:rsid w:val="007363BC"/>
    <w:rsid w:val="0073773A"/>
    <w:rsid w:val="007440E2"/>
    <w:rsid w:val="007446E6"/>
    <w:rsid w:val="00745199"/>
    <w:rsid w:val="00746141"/>
    <w:rsid w:val="0075282F"/>
    <w:rsid w:val="007530EE"/>
    <w:rsid w:val="00753218"/>
    <w:rsid w:val="007545C3"/>
    <w:rsid w:val="00754FFE"/>
    <w:rsid w:val="0075517F"/>
    <w:rsid w:val="007619C1"/>
    <w:rsid w:val="00761F4D"/>
    <w:rsid w:val="00761F9C"/>
    <w:rsid w:val="00762053"/>
    <w:rsid w:val="007626C5"/>
    <w:rsid w:val="00763361"/>
    <w:rsid w:val="00763487"/>
    <w:rsid w:val="007639BA"/>
    <w:rsid w:val="0076572B"/>
    <w:rsid w:val="00765C9A"/>
    <w:rsid w:val="007664FC"/>
    <w:rsid w:val="00767CEE"/>
    <w:rsid w:val="0077068C"/>
    <w:rsid w:val="00772B73"/>
    <w:rsid w:val="00772EDE"/>
    <w:rsid w:val="00773D67"/>
    <w:rsid w:val="00773F3D"/>
    <w:rsid w:val="007751BC"/>
    <w:rsid w:val="0077587E"/>
    <w:rsid w:val="0077742A"/>
    <w:rsid w:val="00777E89"/>
    <w:rsid w:val="00777F9C"/>
    <w:rsid w:val="00780B1E"/>
    <w:rsid w:val="00783DB6"/>
    <w:rsid w:val="0078415A"/>
    <w:rsid w:val="0079043E"/>
    <w:rsid w:val="007905BD"/>
    <w:rsid w:val="00790AF3"/>
    <w:rsid w:val="00790CA0"/>
    <w:rsid w:val="00791108"/>
    <w:rsid w:val="00791FD8"/>
    <w:rsid w:val="00792CD5"/>
    <w:rsid w:val="007963EB"/>
    <w:rsid w:val="007A1A06"/>
    <w:rsid w:val="007A325C"/>
    <w:rsid w:val="007A3EB1"/>
    <w:rsid w:val="007A4DAC"/>
    <w:rsid w:val="007A7648"/>
    <w:rsid w:val="007A7B20"/>
    <w:rsid w:val="007B15AC"/>
    <w:rsid w:val="007B39D9"/>
    <w:rsid w:val="007B3C7E"/>
    <w:rsid w:val="007B52F5"/>
    <w:rsid w:val="007B6065"/>
    <w:rsid w:val="007B6C33"/>
    <w:rsid w:val="007B768E"/>
    <w:rsid w:val="007C0DF2"/>
    <w:rsid w:val="007D0D22"/>
    <w:rsid w:val="007D1B4A"/>
    <w:rsid w:val="007D1C2B"/>
    <w:rsid w:val="007D32C5"/>
    <w:rsid w:val="007D45DB"/>
    <w:rsid w:val="007D53A8"/>
    <w:rsid w:val="007D6EDD"/>
    <w:rsid w:val="007E1F72"/>
    <w:rsid w:val="007E30A4"/>
    <w:rsid w:val="007E4321"/>
    <w:rsid w:val="007E5EC3"/>
    <w:rsid w:val="007E5ECF"/>
    <w:rsid w:val="007E7B41"/>
    <w:rsid w:val="007F0451"/>
    <w:rsid w:val="007F0795"/>
    <w:rsid w:val="007F12D9"/>
    <w:rsid w:val="007F1810"/>
    <w:rsid w:val="007F1B49"/>
    <w:rsid w:val="007F23EB"/>
    <w:rsid w:val="007F3015"/>
    <w:rsid w:val="007F3661"/>
    <w:rsid w:val="007F5653"/>
    <w:rsid w:val="007F7FC8"/>
    <w:rsid w:val="008029A0"/>
    <w:rsid w:val="008031A5"/>
    <w:rsid w:val="008039CE"/>
    <w:rsid w:val="00803CD0"/>
    <w:rsid w:val="008054D7"/>
    <w:rsid w:val="00805936"/>
    <w:rsid w:val="008076F6"/>
    <w:rsid w:val="00807ADB"/>
    <w:rsid w:val="008109F2"/>
    <w:rsid w:val="008140E6"/>
    <w:rsid w:val="00814932"/>
    <w:rsid w:val="0081523F"/>
    <w:rsid w:val="008153E3"/>
    <w:rsid w:val="0081581A"/>
    <w:rsid w:val="00820922"/>
    <w:rsid w:val="00821DB0"/>
    <w:rsid w:val="00823008"/>
    <w:rsid w:val="00823B44"/>
    <w:rsid w:val="00823FE5"/>
    <w:rsid w:val="008302A7"/>
    <w:rsid w:val="00830373"/>
    <w:rsid w:val="00831642"/>
    <w:rsid w:val="008340A7"/>
    <w:rsid w:val="00834847"/>
    <w:rsid w:val="00835803"/>
    <w:rsid w:val="00836863"/>
    <w:rsid w:val="00840055"/>
    <w:rsid w:val="008458EA"/>
    <w:rsid w:val="008460BB"/>
    <w:rsid w:val="0084774E"/>
    <w:rsid w:val="00851395"/>
    <w:rsid w:val="008514ED"/>
    <w:rsid w:val="008519B8"/>
    <w:rsid w:val="00851ADC"/>
    <w:rsid w:val="00852C17"/>
    <w:rsid w:val="00853493"/>
    <w:rsid w:val="00853B1B"/>
    <w:rsid w:val="00860BDA"/>
    <w:rsid w:val="0086240C"/>
    <w:rsid w:val="008629B5"/>
    <w:rsid w:val="00862CD1"/>
    <w:rsid w:val="00863207"/>
    <w:rsid w:val="00865450"/>
    <w:rsid w:val="00866D00"/>
    <w:rsid w:val="008712E1"/>
    <w:rsid w:val="00871381"/>
    <w:rsid w:val="00871F70"/>
    <w:rsid w:val="00873664"/>
    <w:rsid w:val="0087368D"/>
    <w:rsid w:val="00874E13"/>
    <w:rsid w:val="008773F4"/>
    <w:rsid w:val="0088016B"/>
    <w:rsid w:val="00881346"/>
    <w:rsid w:val="0088662E"/>
    <w:rsid w:val="00886721"/>
    <w:rsid w:val="008870D0"/>
    <w:rsid w:val="00887C34"/>
    <w:rsid w:val="00890D20"/>
    <w:rsid w:val="008910D9"/>
    <w:rsid w:val="008924CC"/>
    <w:rsid w:val="00892B1C"/>
    <w:rsid w:val="00892E54"/>
    <w:rsid w:val="00893B94"/>
    <w:rsid w:val="00894931"/>
    <w:rsid w:val="008959DC"/>
    <w:rsid w:val="00896C54"/>
    <w:rsid w:val="008A2765"/>
    <w:rsid w:val="008A4C91"/>
    <w:rsid w:val="008A758A"/>
    <w:rsid w:val="008A7664"/>
    <w:rsid w:val="008B1FC3"/>
    <w:rsid w:val="008B22DA"/>
    <w:rsid w:val="008B25BA"/>
    <w:rsid w:val="008B2D10"/>
    <w:rsid w:val="008B57BB"/>
    <w:rsid w:val="008B58F5"/>
    <w:rsid w:val="008B6ED4"/>
    <w:rsid w:val="008C0334"/>
    <w:rsid w:val="008C0658"/>
    <w:rsid w:val="008C09D3"/>
    <w:rsid w:val="008C0BF5"/>
    <w:rsid w:val="008C1B10"/>
    <w:rsid w:val="008C50D4"/>
    <w:rsid w:val="008C64CB"/>
    <w:rsid w:val="008C7547"/>
    <w:rsid w:val="008D289E"/>
    <w:rsid w:val="008D2D2F"/>
    <w:rsid w:val="008D36C6"/>
    <w:rsid w:val="008D3A6E"/>
    <w:rsid w:val="008D61A1"/>
    <w:rsid w:val="008E333A"/>
    <w:rsid w:val="008F090E"/>
    <w:rsid w:val="008F0A5C"/>
    <w:rsid w:val="008F12D2"/>
    <w:rsid w:val="008F136C"/>
    <w:rsid w:val="008F27B0"/>
    <w:rsid w:val="008F49FB"/>
    <w:rsid w:val="008F6412"/>
    <w:rsid w:val="008F7B96"/>
    <w:rsid w:val="00903EF0"/>
    <w:rsid w:val="0090620E"/>
    <w:rsid w:val="0091064D"/>
    <w:rsid w:val="00911318"/>
    <w:rsid w:val="00913080"/>
    <w:rsid w:val="009135F8"/>
    <w:rsid w:val="00913CA6"/>
    <w:rsid w:val="009148A8"/>
    <w:rsid w:val="00914CA6"/>
    <w:rsid w:val="00920E53"/>
    <w:rsid w:val="009213E8"/>
    <w:rsid w:val="009220F5"/>
    <w:rsid w:val="009238B2"/>
    <w:rsid w:val="00926986"/>
    <w:rsid w:val="00926DB1"/>
    <w:rsid w:val="009273EE"/>
    <w:rsid w:val="00931F81"/>
    <w:rsid w:val="009346F0"/>
    <w:rsid w:val="00940934"/>
    <w:rsid w:val="00940941"/>
    <w:rsid w:val="00940FE7"/>
    <w:rsid w:val="00941768"/>
    <w:rsid w:val="00941BF7"/>
    <w:rsid w:val="00942EAC"/>
    <w:rsid w:val="009442D4"/>
    <w:rsid w:val="009456FC"/>
    <w:rsid w:val="009519DC"/>
    <w:rsid w:val="00951B30"/>
    <w:rsid w:val="009536DF"/>
    <w:rsid w:val="00953DA5"/>
    <w:rsid w:val="00954FD5"/>
    <w:rsid w:val="00955A3B"/>
    <w:rsid w:val="00956364"/>
    <w:rsid w:val="009606F0"/>
    <w:rsid w:val="00961099"/>
    <w:rsid w:val="009659BF"/>
    <w:rsid w:val="009673B2"/>
    <w:rsid w:val="009710B0"/>
    <w:rsid w:val="00971CB8"/>
    <w:rsid w:val="0097295C"/>
    <w:rsid w:val="00972E8D"/>
    <w:rsid w:val="00974414"/>
    <w:rsid w:val="00976329"/>
    <w:rsid w:val="00982CAF"/>
    <w:rsid w:val="00990886"/>
    <w:rsid w:val="00991D72"/>
    <w:rsid w:val="0099209E"/>
    <w:rsid w:val="009942A1"/>
    <w:rsid w:val="00994E16"/>
    <w:rsid w:val="009A0522"/>
    <w:rsid w:val="009A07E2"/>
    <w:rsid w:val="009A49FC"/>
    <w:rsid w:val="009A4ED4"/>
    <w:rsid w:val="009A6347"/>
    <w:rsid w:val="009A6CC3"/>
    <w:rsid w:val="009A6F71"/>
    <w:rsid w:val="009B0FB6"/>
    <w:rsid w:val="009B213C"/>
    <w:rsid w:val="009B24C2"/>
    <w:rsid w:val="009B2EC2"/>
    <w:rsid w:val="009B4272"/>
    <w:rsid w:val="009B78F5"/>
    <w:rsid w:val="009C0521"/>
    <w:rsid w:val="009C2A45"/>
    <w:rsid w:val="009D054F"/>
    <w:rsid w:val="009D186C"/>
    <w:rsid w:val="009D2E83"/>
    <w:rsid w:val="009D3935"/>
    <w:rsid w:val="009D424F"/>
    <w:rsid w:val="009E2747"/>
    <w:rsid w:val="009E3B98"/>
    <w:rsid w:val="009E4B36"/>
    <w:rsid w:val="009E6327"/>
    <w:rsid w:val="009E67B6"/>
    <w:rsid w:val="009E6921"/>
    <w:rsid w:val="009E79B7"/>
    <w:rsid w:val="009F1B40"/>
    <w:rsid w:val="009F49C4"/>
    <w:rsid w:val="009F5086"/>
    <w:rsid w:val="009F6075"/>
    <w:rsid w:val="00A00130"/>
    <w:rsid w:val="00A0155D"/>
    <w:rsid w:val="00A01B0F"/>
    <w:rsid w:val="00A057CB"/>
    <w:rsid w:val="00A071A4"/>
    <w:rsid w:val="00A07EC2"/>
    <w:rsid w:val="00A10102"/>
    <w:rsid w:val="00A16044"/>
    <w:rsid w:val="00A160C2"/>
    <w:rsid w:val="00A1626A"/>
    <w:rsid w:val="00A16ED3"/>
    <w:rsid w:val="00A21162"/>
    <w:rsid w:val="00A245C2"/>
    <w:rsid w:val="00A24D62"/>
    <w:rsid w:val="00A27114"/>
    <w:rsid w:val="00A2763A"/>
    <w:rsid w:val="00A27A95"/>
    <w:rsid w:val="00A3084B"/>
    <w:rsid w:val="00A327B5"/>
    <w:rsid w:val="00A351C1"/>
    <w:rsid w:val="00A36CEA"/>
    <w:rsid w:val="00A408B0"/>
    <w:rsid w:val="00A4103A"/>
    <w:rsid w:val="00A45741"/>
    <w:rsid w:val="00A45F02"/>
    <w:rsid w:val="00A4780D"/>
    <w:rsid w:val="00A47B4D"/>
    <w:rsid w:val="00A47CC3"/>
    <w:rsid w:val="00A506C1"/>
    <w:rsid w:val="00A50B83"/>
    <w:rsid w:val="00A51DFE"/>
    <w:rsid w:val="00A5211D"/>
    <w:rsid w:val="00A5356A"/>
    <w:rsid w:val="00A55B59"/>
    <w:rsid w:val="00A57226"/>
    <w:rsid w:val="00A57508"/>
    <w:rsid w:val="00A60566"/>
    <w:rsid w:val="00A615EE"/>
    <w:rsid w:val="00A62A64"/>
    <w:rsid w:val="00A63B99"/>
    <w:rsid w:val="00A64C13"/>
    <w:rsid w:val="00A65411"/>
    <w:rsid w:val="00A6657C"/>
    <w:rsid w:val="00A7018B"/>
    <w:rsid w:val="00A71941"/>
    <w:rsid w:val="00A7362C"/>
    <w:rsid w:val="00A736D5"/>
    <w:rsid w:val="00A739B9"/>
    <w:rsid w:val="00A74358"/>
    <w:rsid w:val="00A747CE"/>
    <w:rsid w:val="00A76916"/>
    <w:rsid w:val="00A76C23"/>
    <w:rsid w:val="00A7748F"/>
    <w:rsid w:val="00A82BA7"/>
    <w:rsid w:val="00A8401A"/>
    <w:rsid w:val="00A87773"/>
    <w:rsid w:val="00A9277D"/>
    <w:rsid w:val="00A97830"/>
    <w:rsid w:val="00A97D1A"/>
    <w:rsid w:val="00A97F22"/>
    <w:rsid w:val="00AA0EB1"/>
    <w:rsid w:val="00AA5B24"/>
    <w:rsid w:val="00AA6F58"/>
    <w:rsid w:val="00AB16CA"/>
    <w:rsid w:val="00AB2F1A"/>
    <w:rsid w:val="00AB5BA1"/>
    <w:rsid w:val="00AB722F"/>
    <w:rsid w:val="00AC2249"/>
    <w:rsid w:val="00AC5DB3"/>
    <w:rsid w:val="00AC77E3"/>
    <w:rsid w:val="00AD2EEF"/>
    <w:rsid w:val="00AD319A"/>
    <w:rsid w:val="00AD3DFE"/>
    <w:rsid w:val="00AD6C5C"/>
    <w:rsid w:val="00AE07C6"/>
    <w:rsid w:val="00AE1A13"/>
    <w:rsid w:val="00AE2E5D"/>
    <w:rsid w:val="00AE4D98"/>
    <w:rsid w:val="00AE6BBE"/>
    <w:rsid w:val="00AF092C"/>
    <w:rsid w:val="00B02600"/>
    <w:rsid w:val="00B03408"/>
    <w:rsid w:val="00B04F6E"/>
    <w:rsid w:val="00B06A39"/>
    <w:rsid w:val="00B10AE2"/>
    <w:rsid w:val="00B12AE9"/>
    <w:rsid w:val="00B132C6"/>
    <w:rsid w:val="00B149A4"/>
    <w:rsid w:val="00B1599D"/>
    <w:rsid w:val="00B15C54"/>
    <w:rsid w:val="00B21BF9"/>
    <w:rsid w:val="00B227E4"/>
    <w:rsid w:val="00B23059"/>
    <w:rsid w:val="00B23666"/>
    <w:rsid w:val="00B25151"/>
    <w:rsid w:val="00B30987"/>
    <w:rsid w:val="00B31151"/>
    <w:rsid w:val="00B315E7"/>
    <w:rsid w:val="00B33490"/>
    <w:rsid w:val="00B348B0"/>
    <w:rsid w:val="00B35076"/>
    <w:rsid w:val="00B36B20"/>
    <w:rsid w:val="00B414FA"/>
    <w:rsid w:val="00B42E65"/>
    <w:rsid w:val="00B438D4"/>
    <w:rsid w:val="00B473D1"/>
    <w:rsid w:val="00B475F9"/>
    <w:rsid w:val="00B50132"/>
    <w:rsid w:val="00B530D2"/>
    <w:rsid w:val="00B54146"/>
    <w:rsid w:val="00B56930"/>
    <w:rsid w:val="00B60911"/>
    <w:rsid w:val="00B65917"/>
    <w:rsid w:val="00B71068"/>
    <w:rsid w:val="00B723CF"/>
    <w:rsid w:val="00B74C91"/>
    <w:rsid w:val="00B75906"/>
    <w:rsid w:val="00B76794"/>
    <w:rsid w:val="00B80E46"/>
    <w:rsid w:val="00B80F8D"/>
    <w:rsid w:val="00B8164E"/>
    <w:rsid w:val="00B81781"/>
    <w:rsid w:val="00B81A46"/>
    <w:rsid w:val="00B82CFB"/>
    <w:rsid w:val="00B82DCB"/>
    <w:rsid w:val="00B847EC"/>
    <w:rsid w:val="00B85D75"/>
    <w:rsid w:val="00B878FE"/>
    <w:rsid w:val="00B91367"/>
    <w:rsid w:val="00B944F0"/>
    <w:rsid w:val="00B95184"/>
    <w:rsid w:val="00B95636"/>
    <w:rsid w:val="00B95DF5"/>
    <w:rsid w:val="00B9636D"/>
    <w:rsid w:val="00B964A7"/>
    <w:rsid w:val="00B9744C"/>
    <w:rsid w:val="00BA1220"/>
    <w:rsid w:val="00BA1CBA"/>
    <w:rsid w:val="00BA5FE3"/>
    <w:rsid w:val="00BA62EB"/>
    <w:rsid w:val="00BB0AEC"/>
    <w:rsid w:val="00BB1AA0"/>
    <w:rsid w:val="00BB1EA7"/>
    <w:rsid w:val="00BB2319"/>
    <w:rsid w:val="00BB440F"/>
    <w:rsid w:val="00BB4B2E"/>
    <w:rsid w:val="00BC11E0"/>
    <w:rsid w:val="00BC14D3"/>
    <w:rsid w:val="00BC7213"/>
    <w:rsid w:val="00BC7DDE"/>
    <w:rsid w:val="00BD43E3"/>
    <w:rsid w:val="00BD5F65"/>
    <w:rsid w:val="00BD759F"/>
    <w:rsid w:val="00BD7D1D"/>
    <w:rsid w:val="00BE0A30"/>
    <w:rsid w:val="00BE17F1"/>
    <w:rsid w:val="00BE1F3D"/>
    <w:rsid w:val="00BE59E1"/>
    <w:rsid w:val="00BE5AA6"/>
    <w:rsid w:val="00BF0751"/>
    <w:rsid w:val="00BF4E98"/>
    <w:rsid w:val="00BF5A7C"/>
    <w:rsid w:val="00BF5D60"/>
    <w:rsid w:val="00BF7038"/>
    <w:rsid w:val="00C029E4"/>
    <w:rsid w:val="00C036B5"/>
    <w:rsid w:val="00C04158"/>
    <w:rsid w:val="00C0664E"/>
    <w:rsid w:val="00C15AD1"/>
    <w:rsid w:val="00C17B60"/>
    <w:rsid w:val="00C20CD9"/>
    <w:rsid w:val="00C2159C"/>
    <w:rsid w:val="00C228DB"/>
    <w:rsid w:val="00C2473A"/>
    <w:rsid w:val="00C24B76"/>
    <w:rsid w:val="00C25962"/>
    <w:rsid w:val="00C26608"/>
    <w:rsid w:val="00C27C8F"/>
    <w:rsid w:val="00C319B4"/>
    <w:rsid w:val="00C327A7"/>
    <w:rsid w:val="00C328C8"/>
    <w:rsid w:val="00C33B9B"/>
    <w:rsid w:val="00C33C19"/>
    <w:rsid w:val="00C34785"/>
    <w:rsid w:val="00C34BDA"/>
    <w:rsid w:val="00C37538"/>
    <w:rsid w:val="00C421EB"/>
    <w:rsid w:val="00C42535"/>
    <w:rsid w:val="00C43FFB"/>
    <w:rsid w:val="00C45236"/>
    <w:rsid w:val="00C50491"/>
    <w:rsid w:val="00C51D5E"/>
    <w:rsid w:val="00C52BA9"/>
    <w:rsid w:val="00C52D74"/>
    <w:rsid w:val="00C54F17"/>
    <w:rsid w:val="00C55119"/>
    <w:rsid w:val="00C558C9"/>
    <w:rsid w:val="00C56047"/>
    <w:rsid w:val="00C560AE"/>
    <w:rsid w:val="00C56648"/>
    <w:rsid w:val="00C56708"/>
    <w:rsid w:val="00C60B67"/>
    <w:rsid w:val="00C619CC"/>
    <w:rsid w:val="00C61F6C"/>
    <w:rsid w:val="00C62AB6"/>
    <w:rsid w:val="00C66820"/>
    <w:rsid w:val="00C70E41"/>
    <w:rsid w:val="00C70FF8"/>
    <w:rsid w:val="00C73220"/>
    <w:rsid w:val="00C74599"/>
    <w:rsid w:val="00C7459A"/>
    <w:rsid w:val="00C74BF5"/>
    <w:rsid w:val="00C76D60"/>
    <w:rsid w:val="00C806EF"/>
    <w:rsid w:val="00C80B49"/>
    <w:rsid w:val="00C82537"/>
    <w:rsid w:val="00C86873"/>
    <w:rsid w:val="00C8699A"/>
    <w:rsid w:val="00C87835"/>
    <w:rsid w:val="00C90B9B"/>
    <w:rsid w:val="00C91614"/>
    <w:rsid w:val="00C93158"/>
    <w:rsid w:val="00C94088"/>
    <w:rsid w:val="00C944BC"/>
    <w:rsid w:val="00C95D07"/>
    <w:rsid w:val="00C97B8E"/>
    <w:rsid w:val="00CA1C9A"/>
    <w:rsid w:val="00CA2B44"/>
    <w:rsid w:val="00CA356A"/>
    <w:rsid w:val="00CA3733"/>
    <w:rsid w:val="00CA5894"/>
    <w:rsid w:val="00CA5B9F"/>
    <w:rsid w:val="00CA61EF"/>
    <w:rsid w:val="00CA648F"/>
    <w:rsid w:val="00CA7F75"/>
    <w:rsid w:val="00CB26BE"/>
    <w:rsid w:val="00CB27B2"/>
    <w:rsid w:val="00CB28C3"/>
    <w:rsid w:val="00CB2A38"/>
    <w:rsid w:val="00CB3413"/>
    <w:rsid w:val="00CB4666"/>
    <w:rsid w:val="00CB5D11"/>
    <w:rsid w:val="00CB77C1"/>
    <w:rsid w:val="00CC1B21"/>
    <w:rsid w:val="00CC21C5"/>
    <w:rsid w:val="00CC4183"/>
    <w:rsid w:val="00CC43D2"/>
    <w:rsid w:val="00CC6351"/>
    <w:rsid w:val="00CD1488"/>
    <w:rsid w:val="00CD5339"/>
    <w:rsid w:val="00CE0108"/>
    <w:rsid w:val="00CE093E"/>
    <w:rsid w:val="00CE332F"/>
    <w:rsid w:val="00CE4491"/>
    <w:rsid w:val="00CE5694"/>
    <w:rsid w:val="00CE71FC"/>
    <w:rsid w:val="00CE7DAD"/>
    <w:rsid w:val="00CF0F7C"/>
    <w:rsid w:val="00CF1082"/>
    <w:rsid w:val="00CF2D69"/>
    <w:rsid w:val="00CF60F0"/>
    <w:rsid w:val="00CF6D17"/>
    <w:rsid w:val="00CF73AA"/>
    <w:rsid w:val="00D003CC"/>
    <w:rsid w:val="00D01152"/>
    <w:rsid w:val="00D03697"/>
    <w:rsid w:val="00D05F73"/>
    <w:rsid w:val="00D075BE"/>
    <w:rsid w:val="00D10EFE"/>
    <w:rsid w:val="00D11628"/>
    <w:rsid w:val="00D13D8F"/>
    <w:rsid w:val="00D1564E"/>
    <w:rsid w:val="00D206B2"/>
    <w:rsid w:val="00D20AA6"/>
    <w:rsid w:val="00D27070"/>
    <w:rsid w:val="00D27919"/>
    <w:rsid w:val="00D328B7"/>
    <w:rsid w:val="00D3350F"/>
    <w:rsid w:val="00D337A1"/>
    <w:rsid w:val="00D33E9D"/>
    <w:rsid w:val="00D349D0"/>
    <w:rsid w:val="00D4102E"/>
    <w:rsid w:val="00D41966"/>
    <w:rsid w:val="00D41E95"/>
    <w:rsid w:val="00D44CBE"/>
    <w:rsid w:val="00D46A64"/>
    <w:rsid w:val="00D510E3"/>
    <w:rsid w:val="00D51EF3"/>
    <w:rsid w:val="00D53534"/>
    <w:rsid w:val="00D5441E"/>
    <w:rsid w:val="00D5442C"/>
    <w:rsid w:val="00D574F2"/>
    <w:rsid w:val="00D601B0"/>
    <w:rsid w:val="00D61070"/>
    <w:rsid w:val="00D70E67"/>
    <w:rsid w:val="00D71943"/>
    <w:rsid w:val="00D71C36"/>
    <w:rsid w:val="00D742C9"/>
    <w:rsid w:val="00D81D7C"/>
    <w:rsid w:val="00D82F58"/>
    <w:rsid w:val="00D90BEA"/>
    <w:rsid w:val="00D91C7A"/>
    <w:rsid w:val="00D923FA"/>
    <w:rsid w:val="00D9255E"/>
    <w:rsid w:val="00D94990"/>
    <w:rsid w:val="00D950F0"/>
    <w:rsid w:val="00D95E58"/>
    <w:rsid w:val="00D97CDA"/>
    <w:rsid w:val="00D97D36"/>
    <w:rsid w:val="00DA130D"/>
    <w:rsid w:val="00DA5638"/>
    <w:rsid w:val="00DA5A96"/>
    <w:rsid w:val="00DA64F2"/>
    <w:rsid w:val="00DA6500"/>
    <w:rsid w:val="00DA77F3"/>
    <w:rsid w:val="00DB0113"/>
    <w:rsid w:val="00DB4660"/>
    <w:rsid w:val="00DB5080"/>
    <w:rsid w:val="00DC0E98"/>
    <w:rsid w:val="00DC29A9"/>
    <w:rsid w:val="00DC3CE5"/>
    <w:rsid w:val="00DD16F2"/>
    <w:rsid w:val="00DD3895"/>
    <w:rsid w:val="00DD3B77"/>
    <w:rsid w:val="00DD4425"/>
    <w:rsid w:val="00DD56DA"/>
    <w:rsid w:val="00DD69AE"/>
    <w:rsid w:val="00DD76A5"/>
    <w:rsid w:val="00DD76E3"/>
    <w:rsid w:val="00DE0B0C"/>
    <w:rsid w:val="00DE1D13"/>
    <w:rsid w:val="00DE1E51"/>
    <w:rsid w:val="00DE38C2"/>
    <w:rsid w:val="00DE3E02"/>
    <w:rsid w:val="00DE61D9"/>
    <w:rsid w:val="00DE6B59"/>
    <w:rsid w:val="00DE79CB"/>
    <w:rsid w:val="00DF0805"/>
    <w:rsid w:val="00DF4AC7"/>
    <w:rsid w:val="00E00805"/>
    <w:rsid w:val="00E024A7"/>
    <w:rsid w:val="00E03628"/>
    <w:rsid w:val="00E046DA"/>
    <w:rsid w:val="00E047CD"/>
    <w:rsid w:val="00E0696C"/>
    <w:rsid w:val="00E0732A"/>
    <w:rsid w:val="00E106B1"/>
    <w:rsid w:val="00E143B8"/>
    <w:rsid w:val="00E15163"/>
    <w:rsid w:val="00E15289"/>
    <w:rsid w:val="00E16092"/>
    <w:rsid w:val="00E16C82"/>
    <w:rsid w:val="00E24465"/>
    <w:rsid w:val="00E24DD2"/>
    <w:rsid w:val="00E2595B"/>
    <w:rsid w:val="00E27C70"/>
    <w:rsid w:val="00E31181"/>
    <w:rsid w:val="00E3196F"/>
    <w:rsid w:val="00E32C6D"/>
    <w:rsid w:val="00E33766"/>
    <w:rsid w:val="00E34C33"/>
    <w:rsid w:val="00E36B5B"/>
    <w:rsid w:val="00E42C83"/>
    <w:rsid w:val="00E433BF"/>
    <w:rsid w:val="00E508CF"/>
    <w:rsid w:val="00E51D9D"/>
    <w:rsid w:val="00E53323"/>
    <w:rsid w:val="00E5463C"/>
    <w:rsid w:val="00E557EA"/>
    <w:rsid w:val="00E567D1"/>
    <w:rsid w:val="00E57FCA"/>
    <w:rsid w:val="00E60852"/>
    <w:rsid w:val="00E61810"/>
    <w:rsid w:val="00E666FB"/>
    <w:rsid w:val="00E6785D"/>
    <w:rsid w:val="00E67DF1"/>
    <w:rsid w:val="00E7006A"/>
    <w:rsid w:val="00E7102E"/>
    <w:rsid w:val="00E7136A"/>
    <w:rsid w:val="00E74F60"/>
    <w:rsid w:val="00E75AA7"/>
    <w:rsid w:val="00E80FFC"/>
    <w:rsid w:val="00E83035"/>
    <w:rsid w:val="00E834D0"/>
    <w:rsid w:val="00E870D9"/>
    <w:rsid w:val="00E87921"/>
    <w:rsid w:val="00E939A4"/>
    <w:rsid w:val="00E93D51"/>
    <w:rsid w:val="00E946C9"/>
    <w:rsid w:val="00EA05B7"/>
    <w:rsid w:val="00EA4830"/>
    <w:rsid w:val="00EA5643"/>
    <w:rsid w:val="00EA646F"/>
    <w:rsid w:val="00EA7523"/>
    <w:rsid w:val="00EA7BCE"/>
    <w:rsid w:val="00EB2338"/>
    <w:rsid w:val="00EB58DC"/>
    <w:rsid w:val="00EB7A23"/>
    <w:rsid w:val="00EB7E19"/>
    <w:rsid w:val="00EC041D"/>
    <w:rsid w:val="00EC0963"/>
    <w:rsid w:val="00EC3530"/>
    <w:rsid w:val="00EC6C9B"/>
    <w:rsid w:val="00ED0FEC"/>
    <w:rsid w:val="00ED29A7"/>
    <w:rsid w:val="00ED67AC"/>
    <w:rsid w:val="00ED6D38"/>
    <w:rsid w:val="00ED7F91"/>
    <w:rsid w:val="00EE218F"/>
    <w:rsid w:val="00EE519F"/>
    <w:rsid w:val="00EE651E"/>
    <w:rsid w:val="00EF27AA"/>
    <w:rsid w:val="00EF2F4B"/>
    <w:rsid w:val="00EF3CF3"/>
    <w:rsid w:val="00EF58E8"/>
    <w:rsid w:val="00EF7B8C"/>
    <w:rsid w:val="00EF7E3F"/>
    <w:rsid w:val="00F0094F"/>
    <w:rsid w:val="00F01FF0"/>
    <w:rsid w:val="00F03E6A"/>
    <w:rsid w:val="00F05D96"/>
    <w:rsid w:val="00F0614F"/>
    <w:rsid w:val="00F10481"/>
    <w:rsid w:val="00F11F31"/>
    <w:rsid w:val="00F12D6E"/>
    <w:rsid w:val="00F13524"/>
    <w:rsid w:val="00F1486A"/>
    <w:rsid w:val="00F21C8E"/>
    <w:rsid w:val="00F25426"/>
    <w:rsid w:val="00F25CB4"/>
    <w:rsid w:val="00F3156C"/>
    <w:rsid w:val="00F315E2"/>
    <w:rsid w:val="00F31F6D"/>
    <w:rsid w:val="00F3314A"/>
    <w:rsid w:val="00F33A6A"/>
    <w:rsid w:val="00F40C25"/>
    <w:rsid w:val="00F434B8"/>
    <w:rsid w:val="00F44065"/>
    <w:rsid w:val="00F4598B"/>
    <w:rsid w:val="00F468FE"/>
    <w:rsid w:val="00F50C16"/>
    <w:rsid w:val="00F556C8"/>
    <w:rsid w:val="00F55B90"/>
    <w:rsid w:val="00F55F5E"/>
    <w:rsid w:val="00F57C9C"/>
    <w:rsid w:val="00F57DAE"/>
    <w:rsid w:val="00F61B2F"/>
    <w:rsid w:val="00F62FFA"/>
    <w:rsid w:val="00F6324D"/>
    <w:rsid w:val="00F65315"/>
    <w:rsid w:val="00F657FF"/>
    <w:rsid w:val="00F659B1"/>
    <w:rsid w:val="00F65C83"/>
    <w:rsid w:val="00F663CF"/>
    <w:rsid w:val="00F676E7"/>
    <w:rsid w:val="00F67C94"/>
    <w:rsid w:val="00F67D72"/>
    <w:rsid w:val="00F70573"/>
    <w:rsid w:val="00F71C63"/>
    <w:rsid w:val="00F73AC5"/>
    <w:rsid w:val="00F74324"/>
    <w:rsid w:val="00F74728"/>
    <w:rsid w:val="00F75752"/>
    <w:rsid w:val="00F77959"/>
    <w:rsid w:val="00F806B7"/>
    <w:rsid w:val="00F814EB"/>
    <w:rsid w:val="00F81544"/>
    <w:rsid w:val="00F82320"/>
    <w:rsid w:val="00F920C5"/>
    <w:rsid w:val="00F937CD"/>
    <w:rsid w:val="00F946CE"/>
    <w:rsid w:val="00F95047"/>
    <w:rsid w:val="00F95C47"/>
    <w:rsid w:val="00F96133"/>
    <w:rsid w:val="00F97F69"/>
    <w:rsid w:val="00FA02CA"/>
    <w:rsid w:val="00FA041C"/>
    <w:rsid w:val="00FA0D92"/>
    <w:rsid w:val="00FA12D1"/>
    <w:rsid w:val="00FA2CBE"/>
    <w:rsid w:val="00FA46BE"/>
    <w:rsid w:val="00FA4936"/>
    <w:rsid w:val="00FA64BB"/>
    <w:rsid w:val="00FA7104"/>
    <w:rsid w:val="00FB04B5"/>
    <w:rsid w:val="00FB0588"/>
    <w:rsid w:val="00FB0C5E"/>
    <w:rsid w:val="00FB3518"/>
    <w:rsid w:val="00FC0454"/>
    <w:rsid w:val="00FC1DB4"/>
    <w:rsid w:val="00FC43F7"/>
    <w:rsid w:val="00FC693B"/>
    <w:rsid w:val="00FC6D7D"/>
    <w:rsid w:val="00FC7878"/>
    <w:rsid w:val="00FD0E9C"/>
    <w:rsid w:val="00FD213F"/>
    <w:rsid w:val="00FD299D"/>
    <w:rsid w:val="00FD2D7D"/>
    <w:rsid w:val="00FD2EE6"/>
    <w:rsid w:val="00FD6317"/>
    <w:rsid w:val="00FD7077"/>
    <w:rsid w:val="00FD760F"/>
    <w:rsid w:val="00FE26C3"/>
    <w:rsid w:val="00FE2F20"/>
    <w:rsid w:val="00FE637D"/>
    <w:rsid w:val="00FE665E"/>
    <w:rsid w:val="00FE739B"/>
    <w:rsid w:val="00FF05BB"/>
    <w:rsid w:val="00FF0AEF"/>
    <w:rsid w:val="00FF1CF7"/>
    <w:rsid w:val="00FF1E90"/>
    <w:rsid w:val="00FF3685"/>
    <w:rsid w:val="00FF3D16"/>
    <w:rsid w:val="00FF47F7"/>
    <w:rsid w:val="00FF4BC0"/>
    <w:rsid w:val="00FF53F6"/>
    <w:rsid w:val="00FF6445"/>
    <w:rsid w:val="00FF6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F52B7F"/>
  <w15:chartTrackingRefBased/>
  <w15:docId w15:val="{9C2CE40B-C5EB-42BB-8D6C-4BAB8AB65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72E8D"/>
    <w:pPr>
      <w:spacing w:after="200" w:line="276" w:lineRule="auto"/>
    </w:pPr>
    <w:rPr>
      <w:rFonts w:ascii="Calibri" w:eastAsia="Calibri" w:hAnsi="Calibri"/>
      <w:sz w:val="22"/>
      <w:szCs w:val="22"/>
      <w:lang w:eastAsia="en-US"/>
    </w:rPr>
  </w:style>
  <w:style w:type="paragraph" w:styleId="Nagwek1">
    <w:name w:val="heading 1"/>
    <w:basedOn w:val="Normalny"/>
    <w:next w:val="Normalny"/>
    <w:link w:val="Nagwek1Znak"/>
    <w:qFormat/>
    <w:rsid w:val="00E143B8"/>
    <w:pPr>
      <w:keepNext/>
      <w:spacing w:after="0" w:line="240" w:lineRule="auto"/>
      <w:ind w:left="420"/>
      <w:outlineLvl w:val="0"/>
    </w:pPr>
    <w:rPr>
      <w:rFonts w:ascii="Times New Roman" w:eastAsia="Times New Roman" w:hAnsi="Times New Roman"/>
      <w:b/>
      <w:bCs/>
      <w:sz w:val="24"/>
      <w:szCs w:val="24"/>
      <w:lang w:val="x-none" w:eastAsia="x-none"/>
    </w:rPr>
  </w:style>
  <w:style w:type="paragraph" w:styleId="Nagwek2">
    <w:name w:val="heading 2"/>
    <w:basedOn w:val="Normalny"/>
    <w:next w:val="Normalny"/>
    <w:link w:val="Nagwek2Znak"/>
    <w:uiPriority w:val="9"/>
    <w:unhideWhenUsed/>
    <w:qFormat/>
    <w:rsid w:val="000053A9"/>
    <w:pPr>
      <w:keepNext/>
      <w:keepLines/>
      <w:spacing w:before="40" w:after="0"/>
      <w:outlineLvl w:val="1"/>
    </w:pPr>
    <w:rPr>
      <w:rFonts w:ascii="Cambria" w:eastAsia="Times New Roman" w:hAnsi="Cambria"/>
      <w:color w:val="365F91"/>
      <w:sz w:val="26"/>
      <w:szCs w:val="26"/>
      <w:lang w:val="x-none"/>
    </w:rPr>
  </w:style>
  <w:style w:type="paragraph" w:styleId="Nagwek3">
    <w:name w:val="heading 3"/>
    <w:basedOn w:val="Normalny"/>
    <w:next w:val="Normalny"/>
    <w:link w:val="Nagwek3Znak"/>
    <w:qFormat/>
    <w:rsid w:val="00E143B8"/>
    <w:pPr>
      <w:keepNext/>
      <w:spacing w:before="240" w:after="60" w:line="240" w:lineRule="auto"/>
      <w:outlineLvl w:val="2"/>
    </w:pPr>
    <w:rPr>
      <w:rFonts w:ascii="Arial" w:eastAsia="Times New Roman" w:hAnsi="Arial"/>
      <w:b/>
      <w:bCs/>
      <w:sz w:val="26"/>
      <w:szCs w:val="26"/>
      <w:lang w:val="x-none" w:eastAsia="x-none"/>
    </w:rPr>
  </w:style>
  <w:style w:type="paragraph" w:styleId="Nagwek5">
    <w:name w:val="heading 5"/>
    <w:basedOn w:val="Normalny"/>
    <w:next w:val="Normalny"/>
    <w:link w:val="Nagwek5Znak"/>
    <w:unhideWhenUsed/>
    <w:qFormat/>
    <w:rsid w:val="000053A9"/>
    <w:pPr>
      <w:spacing w:before="240" w:after="60" w:line="240" w:lineRule="auto"/>
      <w:outlineLvl w:val="4"/>
    </w:pPr>
    <w:rPr>
      <w:rFonts w:eastAsia="Times New Roman"/>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121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67005A"/>
    <w:pPr>
      <w:tabs>
        <w:tab w:val="center" w:pos="4536"/>
        <w:tab w:val="right" w:pos="9072"/>
      </w:tabs>
    </w:pPr>
    <w:rPr>
      <w:lang w:val="x-none"/>
    </w:rPr>
  </w:style>
  <w:style w:type="character" w:styleId="Numerstrony">
    <w:name w:val="page number"/>
    <w:basedOn w:val="Domylnaczcionkaakapitu"/>
    <w:rsid w:val="0067005A"/>
  </w:style>
  <w:style w:type="paragraph" w:styleId="Nagwek">
    <w:name w:val="header"/>
    <w:basedOn w:val="Normalny"/>
    <w:link w:val="NagwekZnak"/>
    <w:rsid w:val="0067005A"/>
    <w:pPr>
      <w:tabs>
        <w:tab w:val="center" w:pos="4536"/>
        <w:tab w:val="right" w:pos="9072"/>
      </w:tabs>
    </w:pPr>
    <w:rPr>
      <w:lang w:val="x-none"/>
    </w:rPr>
  </w:style>
  <w:style w:type="paragraph" w:styleId="Tytu">
    <w:name w:val="Title"/>
    <w:basedOn w:val="Normalny"/>
    <w:link w:val="TytuZnak"/>
    <w:qFormat/>
    <w:rsid w:val="00384F2E"/>
    <w:pPr>
      <w:spacing w:after="0" w:line="240" w:lineRule="auto"/>
      <w:jc w:val="center"/>
    </w:pPr>
    <w:rPr>
      <w:rFonts w:ascii="Times New Roman" w:eastAsia="Times New Roman" w:hAnsi="Times New Roman"/>
      <w:b/>
      <w:sz w:val="36"/>
      <w:szCs w:val="20"/>
      <w:lang w:val="x-none" w:eastAsia="x-none"/>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a2, Znak"/>
    <w:basedOn w:val="Normalny"/>
    <w:link w:val="TekstpodstawowyZnak"/>
    <w:rsid w:val="00384F2E"/>
    <w:pPr>
      <w:spacing w:after="0" w:line="240" w:lineRule="auto"/>
      <w:jc w:val="center"/>
    </w:pPr>
    <w:rPr>
      <w:rFonts w:ascii="Times New Roman" w:eastAsia="Times New Roman" w:hAnsi="Times New Roman"/>
      <w:b/>
      <w:i/>
      <w:sz w:val="28"/>
      <w:szCs w:val="20"/>
      <w:lang w:val="x-none" w:eastAsia="x-none"/>
    </w:rPr>
  </w:style>
  <w:style w:type="paragraph" w:styleId="Tekstpodstawowy3">
    <w:name w:val="Body Text 3"/>
    <w:basedOn w:val="Normalny"/>
    <w:link w:val="Tekstpodstawowy3Znak"/>
    <w:rsid w:val="00384F2E"/>
    <w:pPr>
      <w:widowControl w:val="0"/>
      <w:spacing w:after="0" w:line="240" w:lineRule="auto"/>
      <w:jc w:val="both"/>
    </w:pPr>
    <w:rPr>
      <w:rFonts w:ascii="Times New Roman" w:eastAsia="Times New Roman" w:hAnsi="Times New Roman"/>
      <w:sz w:val="26"/>
      <w:szCs w:val="20"/>
      <w:lang w:val="x-none" w:eastAsia="x-none"/>
    </w:rPr>
  </w:style>
  <w:style w:type="character" w:styleId="Hipercze">
    <w:name w:val="Hyperlink"/>
    <w:uiPriority w:val="99"/>
    <w:rsid w:val="00E3196F"/>
    <w:rPr>
      <w:color w:val="0000FF"/>
      <w:u w:val="single"/>
    </w:rPr>
  </w:style>
  <w:style w:type="paragraph" w:styleId="Tekstpodstawowywcity">
    <w:name w:val="Body Text Indent"/>
    <w:basedOn w:val="Normalny"/>
    <w:link w:val="TekstpodstawowywcityZnak"/>
    <w:rsid w:val="006105C7"/>
    <w:pPr>
      <w:spacing w:after="120"/>
      <w:ind w:left="283"/>
    </w:pPr>
    <w:rPr>
      <w:lang w:val="x-none"/>
    </w:rPr>
  </w:style>
  <w:style w:type="paragraph" w:customStyle="1" w:styleId="Zawartotabeli">
    <w:name w:val="Zawartość tabeli"/>
    <w:basedOn w:val="Normalny"/>
    <w:rsid w:val="006105C7"/>
    <w:pPr>
      <w:widowControl w:val="0"/>
      <w:suppressLineNumbers/>
      <w:suppressAutoHyphens/>
      <w:spacing w:after="0" w:line="240" w:lineRule="auto"/>
    </w:pPr>
    <w:rPr>
      <w:rFonts w:eastAsia="Arial Unicode MS"/>
      <w:kern w:val="2"/>
      <w:sz w:val="24"/>
      <w:szCs w:val="24"/>
      <w:lang w:eastAsia="pl-PL"/>
    </w:rPr>
  </w:style>
  <w:style w:type="character" w:styleId="Uwydatnienie">
    <w:name w:val="Emphasis"/>
    <w:qFormat/>
    <w:rsid w:val="006105C7"/>
    <w:rPr>
      <w:i/>
      <w:iCs/>
    </w:rPr>
  </w:style>
  <w:style w:type="character" w:customStyle="1" w:styleId="nowosc1">
    <w:name w:val="nowosc1"/>
    <w:rsid w:val="006105C7"/>
    <w:rPr>
      <w:color w:val="000000"/>
      <w:sz w:val="18"/>
      <w:szCs w:val="18"/>
    </w:rPr>
  </w:style>
  <w:style w:type="paragraph" w:customStyle="1" w:styleId="Default">
    <w:name w:val="Default"/>
    <w:rsid w:val="008B25BA"/>
    <w:pPr>
      <w:autoSpaceDE w:val="0"/>
      <w:autoSpaceDN w:val="0"/>
      <w:adjustRightInd w:val="0"/>
    </w:pPr>
    <w:rPr>
      <w:rFonts w:ascii="Calibri" w:hAnsi="Calibri" w:cs="Calibri"/>
      <w:color w:val="000000"/>
      <w:sz w:val="24"/>
      <w:szCs w:val="24"/>
    </w:rPr>
  </w:style>
  <w:style w:type="paragraph" w:customStyle="1" w:styleId="Akapitzlist1">
    <w:name w:val="Akapit z listą1"/>
    <w:basedOn w:val="Normalny"/>
    <w:rsid w:val="008B25BA"/>
    <w:pPr>
      <w:ind w:left="720"/>
      <w:contextualSpacing/>
    </w:pPr>
    <w:rPr>
      <w:rFonts w:eastAsia="Times New Roman"/>
    </w:rPr>
  </w:style>
  <w:style w:type="paragraph" w:styleId="Bezodstpw">
    <w:name w:val="No Spacing"/>
    <w:link w:val="BezodstpwZnak"/>
    <w:uiPriority w:val="99"/>
    <w:qFormat/>
    <w:rsid w:val="00F13524"/>
    <w:rPr>
      <w:rFonts w:ascii="Calibri" w:eastAsia="Calibri" w:hAnsi="Calibri"/>
      <w:sz w:val="22"/>
      <w:szCs w:val="22"/>
      <w:lang w:eastAsia="en-US"/>
    </w:rPr>
  </w:style>
  <w:style w:type="paragraph" w:styleId="Akapitzlist">
    <w:name w:val="List Paragraph"/>
    <w:basedOn w:val="Normalny"/>
    <w:link w:val="AkapitzlistZnak"/>
    <w:uiPriority w:val="1"/>
    <w:qFormat/>
    <w:rsid w:val="006A70DB"/>
    <w:pPr>
      <w:spacing w:after="0" w:line="240" w:lineRule="auto"/>
      <w:ind w:left="708"/>
    </w:pPr>
    <w:rPr>
      <w:rFonts w:ascii="Times New Roman" w:eastAsia="Times New Roman" w:hAnsi="Times New Roman"/>
      <w:sz w:val="24"/>
      <w:szCs w:val="24"/>
      <w:lang w:val="x-none" w:eastAsia="x-none"/>
    </w:rPr>
  </w:style>
  <w:style w:type="paragraph" w:styleId="Tekstdymka">
    <w:name w:val="Balloon Text"/>
    <w:basedOn w:val="Normalny"/>
    <w:link w:val="TekstdymkaZnak"/>
    <w:rsid w:val="004F1295"/>
    <w:pPr>
      <w:spacing w:after="0" w:line="240" w:lineRule="auto"/>
    </w:pPr>
    <w:rPr>
      <w:rFonts w:ascii="Tahoma" w:hAnsi="Tahoma"/>
      <w:sz w:val="16"/>
      <w:szCs w:val="16"/>
      <w:lang w:val="x-none"/>
    </w:rPr>
  </w:style>
  <w:style w:type="character" w:customStyle="1" w:styleId="TekstdymkaZnak">
    <w:name w:val="Tekst dymka Znak"/>
    <w:link w:val="Tekstdymka"/>
    <w:rsid w:val="004F1295"/>
    <w:rPr>
      <w:rFonts w:ascii="Tahoma" w:eastAsia="Calibri" w:hAnsi="Tahoma" w:cs="Tahoma"/>
      <w:sz w:val="16"/>
      <w:szCs w:val="16"/>
      <w:lang w:eastAsia="en-US"/>
    </w:rPr>
  </w:style>
  <w:style w:type="paragraph" w:styleId="Tekstpodstawowy2">
    <w:name w:val="Body Text 2"/>
    <w:basedOn w:val="Normalny"/>
    <w:link w:val="Tekstpodstawowy2Znak"/>
    <w:rsid w:val="00E143B8"/>
    <w:pPr>
      <w:spacing w:after="120" w:line="480" w:lineRule="auto"/>
    </w:pPr>
    <w:rPr>
      <w:lang w:val="x-none"/>
    </w:rPr>
  </w:style>
  <w:style w:type="character" w:customStyle="1" w:styleId="Tekstpodstawowy2Znak">
    <w:name w:val="Tekst podstawowy 2 Znak"/>
    <w:link w:val="Tekstpodstawowy2"/>
    <w:rsid w:val="00E143B8"/>
    <w:rPr>
      <w:rFonts w:ascii="Calibri" w:eastAsia="Calibri" w:hAnsi="Calibri"/>
      <w:sz w:val="22"/>
      <w:szCs w:val="22"/>
      <w:lang w:eastAsia="en-US"/>
    </w:rPr>
  </w:style>
  <w:style w:type="character" w:customStyle="1" w:styleId="Nagwek1Znak">
    <w:name w:val="Nagłówek 1 Znak"/>
    <w:link w:val="Nagwek1"/>
    <w:rsid w:val="00E143B8"/>
    <w:rPr>
      <w:b/>
      <w:bCs/>
      <w:sz w:val="24"/>
      <w:szCs w:val="24"/>
    </w:rPr>
  </w:style>
  <w:style w:type="character" w:customStyle="1" w:styleId="Nagwek3Znak">
    <w:name w:val="Nagłówek 3 Znak"/>
    <w:link w:val="Nagwek3"/>
    <w:rsid w:val="00E143B8"/>
    <w:rPr>
      <w:rFonts w:ascii="Arial" w:hAnsi="Arial" w:cs="Arial"/>
      <w:b/>
      <w:bCs/>
      <w:sz w:val="26"/>
      <w:szCs w:val="26"/>
    </w:rPr>
  </w:style>
  <w:style w:type="paragraph" w:styleId="Podtytu">
    <w:name w:val="Subtitle"/>
    <w:basedOn w:val="Normalny"/>
    <w:link w:val="PodtytuZnak"/>
    <w:uiPriority w:val="11"/>
    <w:qFormat/>
    <w:rsid w:val="00E143B8"/>
    <w:pPr>
      <w:suppressAutoHyphens/>
      <w:overflowPunct w:val="0"/>
      <w:autoSpaceDE w:val="0"/>
      <w:spacing w:after="0" w:line="240" w:lineRule="auto"/>
      <w:jc w:val="center"/>
      <w:textAlignment w:val="baseline"/>
    </w:pPr>
    <w:rPr>
      <w:rFonts w:ascii="Times New Roman" w:eastAsia="Times New Roman" w:hAnsi="Times New Roman"/>
      <w:b/>
      <w:bCs/>
      <w:sz w:val="32"/>
      <w:szCs w:val="20"/>
      <w:lang w:val="x-none"/>
    </w:rPr>
  </w:style>
  <w:style w:type="character" w:customStyle="1" w:styleId="PodtytuZnak">
    <w:name w:val="Podtytuł Znak"/>
    <w:link w:val="Podtytu"/>
    <w:uiPriority w:val="11"/>
    <w:rsid w:val="00E143B8"/>
    <w:rPr>
      <w:b/>
      <w:bCs/>
      <w:sz w:val="32"/>
    </w:rPr>
  </w:style>
  <w:style w:type="character" w:styleId="Pogrubienie">
    <w:name w:val="Strong"/>
    <w:qFormat/>
    <w:rsid w:val="00E143B8"/>
    <w:rPr>
      <w:b/>
      <w:bCs/>
    </w:rPr>
  </w:style>
  <w:style w:type="character" w:customStyle="1" w:styleId="TytuZnak">
    <w:name w:val="Tytuł Znak"/>
    <w:link w:val="Tytu"/>
    <w:rsid w:val="00326EF3"/>
    <w:rPr>
      <w:b/>
      <w:sz w:val="36"/>
    </w:rPr>
  </w:style>
  <w:style w:type="paragraph" w:customStyle="1" w:styleId="Domylnie">
    <w:name w:val="Domyślnie"/>
    <w:uiPriority w:val="99"/>
    <w:rsid w:val="00DF4AC7"/>
    <w:pPr>
      <w:tabs>
        <w:tab w:val="left" w:pos="708"/>
      </w:tabs>
      <w:suppressAutoHyphens/>
    </w:p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a2 Znak"/>
    <w:link w:val="Tekstpodstawowy"/>
    <w:rsid w:val="00DF4AC7"/>
    <w:rPr>
      <w:b/>
      <w:i/>
      <w:sz w:val="28"/>
    </w:rPr>
  </w:style>
  <w:style w:type="character" w:customStyle="1" w:styleId="NagwekZnak">
    <w:name w:val="Nagłówek Znak"/>
    <w:link w:val="Nagwek"/>
    <w:rsid w:val="004D6AC3"/>
    <w:rPr>
      <w:rFonts w:ascii="Calibri" w:eastAsia="Calibri" w:hAnsi="Calibri"/>
      <w:sz w:val="22"/>
      <w:szCs w:val="22"/>
      <w:lang w:eastAsia="en-US"/>
    </w:rPr>
  </w:style>
  <w:style w:type="character" w:customStyle="1" w:styleId="Teksttreci2">
    <w:name w:val="Tekst treści (2)_"/>
    <w:link w:val="Teksttreci21"/>
    <w:locked/>
    <w:rsid w:val="00287C26"/>
    <w:rPr>
      <w:rFonts w:ascii="Arial" w:eastAsia="Arial" w:hAnsi="Arial" w:cs="Arial"/>
      <w:shd w:val="clear" w:color="auto" w:fill="FFFFFF"/>
    </w:rPr>
  </w:style>
  <w:style w:type="paragraph" w:customStyle="1" w:styleId="Teksttreci21">
    <w:name w:val="Tekst treści (2)1"/>
    <w:basedOn w:val="Normalny"/>
    <w:link w:val="Teksttreci2"/>
    <w:rsid w:val="00287C26"/>
    <w:pPr>
      <w:widowControl w:val="0"/>
      <w:shd w:val="clear" w:color="auto" w:fill="FFFFFF"/>
      <w:spacing w:before="340" w:after="0" w:line="274" w:lineRule="exact"/>
      <w:ind w:hanging="800"/>
    </w:pPr>
    <w:rPr>
      <w:rFonts w:ascii="Arial" w:eastAsia="Arial" w:hAnsi="Arial"/>
      <w:sz w:val="20"/>
      <w:szCs w:val="20"/>
      <w:lang w:val="x-none" w:eastAsia="x-none"/>
    </w:rPr>
  </w:style>
  <w:style w:type="paragraph" w:styleId="Tekstprzypisukocowego">
    <w:name w:val="endnote text"/>
    <w:basedOn w:val="Normalny"/>
    <w:link w:val="TekstprzypisukocowegoZnak"/>
    <w:rsid w:val="008519B8"/>
    <w:rPr>
      <w:sz w:val="20"/>
      <w:szCs w:val="20"/>
      <w:lang w:val="x-none"/>
    </w:rPr>
  </w:style>
  <w:style w:type="character" w:customStyle="1" w:styleId="TekstprzypisukocowegoZnak">
    <w:name w:val="Tekst przypisu końcowego Znak"/>
    <w:link w:val="Tekstprzypisukocowego"/>
    <w:rsid w:val="008519B8"/>
    <w:rPr>
      <w:rFonts w:ascii="Calibri" w:eastAsia="Calibri" w:hAnsi="Calibri"/>
      <w:lang w:eastAsia="en-US"/>
    </w:rPr>
  </w:style>
  <w:style w:type="character" w:styleId="Odwoanieprzypisukocowego">
    <w:name w:val="endnote reference"/>
    <w:rsid w:val="008519B8"/>
    <w:rPr>
      <w:vertAlign w:val="superscript"/>
    </w:rPr>
  </w:style>
  <w:style w:type="character" w:customStyle="1" w:styleId="Nagwek2Znak">
    <w:name w:val="Nagłówek 2 Znak"/>
    <w:link w:val="Nagwek2"/>
    <w:uiPriority w:val="9"/>
    <w:rsid w:val="000053A9"/>
    <w:rPr>
      <w:rFonts w:ascii="Cambria" w:hAnsi="Cambria"/>
      <w:color w:val="365F91"/>
      <w:sz w:val="26"/>
      <w:szCs w:val="26"/>
      <w:lang w:eastAsia="en-US"/>
    </w:rPr>
  </w:style>
  <w:style w:type="character" w:customStyle="1" w:styleId="Nagwek5Znak">
    <w:name w:val="Nagłówek 5 Znak"/>
    <w:link w:val="Nagwek5"/>
    <w:rsid w:val="000053A9"/>
    <w:rPr>
      <w:rFonts w:ascii="Calibri" w:hAnsi="Calibri"/>
      <w:b/>
      <w:bCs/>
      <w:i/>
      <w:iCs/>
      <w:sz w:val="26"/>
      <w:szCs w:val="26"/>
    </w:rPr>
  </w:style>
  <w:style w:type="character" w:customStyle="1" w:styleId="WW8Num1z0">
    <w:name w:val="WW8Num1z0"/>
    <w:rsid w:val="000053A9"/>
    <w:rPr>
      <w:b/>
      <w:i w:val="0"/>
      <w:sz w:val="24"/>
      <w:szCs w:val="24"/>
    </w:rPr>
  </w:style>
  <w:style w:type="character" w:customStyle="1" w:styleId="WW8Num1z1">
    <w:name w:val="WW8Num1z1"/>
    <w:rsid w:val="000053A9"/>
  </w:style>
  <w:style w:type="character" w:customStyle="1" w:styleId="WW8Num1z2">
    <w:name w:val="WW8Num1z2"/>
    <w:rsid w:val="000053A9"/>
    <w:rPr>
      <w:rFonts w:ascii="Tahoma" w:eastAsia="Times New Roman" w:hAnsi="Tahoma" w:cs="Tahoma"/>
      <w:b w:val="0"/>
      <w:color w:val="auto"/>
    </w:rPr>
  </w:style>
  <w:style w:type="character" w:customStyle="1" w:styleId="WW8Num1z3">
    <w:name w:val="WW8Num1z3"/>
    <w:rsid w:val="000053A9"/>
    <w:rPr>
      <w:rFonts w:cs="Open Sans"/>
      <w:b/>
      <w:color w:val="auto"/>
    </w:rPr>
  </w:style>
  <w:style w:type="character" w:customStyle="1" w:styleId="WW8Num1z4">
    <w:name w:val="WW8Num1z4"/>
    <w:rsid w:val="000053A9"/>
    <w:rPr>
      <w:rFonts w:hint="default"/>
    </w:rPr>
  </w:style>
  <w:style w:type="character" w:customStyle="1" w:styleId="WW8Num1z5">
    <w:name w:val="WW8Num1z5"/>
    <w:rsid w:val="000053A9"/>
  </w:style>
  <w:style w:type="character" w:customStyle="1" w:styleId="WW8Num1z6">
    <w:name w:val="WW8Num1z6"/>
    <w:rsid w:val="000053A9"/>
  </w:style>
  <w:style w:type="character" w:customStyle="1" w:styleId="WW8Num1z7">
    <w:name w:val="WW8Num1z7"/>
    <w:rsid w:val="000053A9"/>
  </w:style>
  <w:style w:type="character" w:customStyle="1" w:styleId="WW8Num1z8">
    <w:name w:val="WW8Num1z8"/>
    <w:rsid w:val="000053A9"/>
  </w:style>
  <w:style w:type="character" w:customStyle="1" w:styleId="WW8Num2z0">
    <w:name w:val="WW8Num2z0"/>
    <w:rsid w:val="000053A9"/>
    <w:rPr>
      <w:rFonts w:ascii="Open Sans" w:eastAsia="Calibri" w:hAnsi="Open Sans" w:cs="Open Sans"/>
      <w:b/>
      <w:sz w:val="24"/>
      <w:szCs w:val="24"/>
    </w:rPr>
  </w:style>
  <w:style w:type="character" w:customStyle="1" w:styleId="WW8Num2z1">
    <w:name w:val="WW8Num2z1"/>
    <w:rsid w:val="000053A9"/>
    <w:rPr>
      <w:rFonts w:cs="Open Sans" w:hint="default"/>
      <w:b w:val="0"/>
      <w:bCs w:val="0"/>
      <w:sz w:val="24"/>
    </w:rPr>
  </w:style>
  <w:style w:type="character" w:customStyle="1" w:styleId="WW8Num2z2">
    <w:name w:val="WW8Num2z2"/>
    <w:rsid w:val="000053A9"/>
    <w:rPr>
      <w:rFonts w:hint="default"/>
      <w:b/>
      <w:sz w:val="24"/>
    </w:rPr>
  </w:style>
  <w:style w:type="character" w:customStyle="1" w:styleId="WW8Num3z0">
    <w:name w:val="WW8Num3z0"/>
    <w:rsid w:val="000053A9"/>
    <w:rPr>
      <w:b w:val="0"/>
      <w:i w:val="0"/>
      <w:sz w:val="24"/>
      <w:szCs w:val="24"/>
    </w:rPr>
  </w:style>
  <w:style w:type="character" w:customStyle="1" w:styleId="WW8Num4z0">
    <w:name w:val="WW8Num4z0"/>
    <w:rsid w:val="000053A9"/>
    <w:rPr>
      <w:b w:val="0"/>
      <w:i w:val="0"/>
      <w:sz w:val="24"/>
      <w:szCs w:val="24"/>
    </w:rPr>
  </w:style>
  <w:style w:type="character" w:customStyle="1" w:styleId="WW8Num5z0">
    <w:name w:val="WW8Num5z0"/>
    <w:rsid w:val="000053A9"/>
    <w:rPr>
      <w:b w:val="0"/>
      <w:i w:val="0"/>
      <w:sz w:val="24"/>
    </w:rPr>
  </w:style>
  <w:style w:type="character" w:customStyle="1" w:styleId="WW8Num6z0">
    <w:name w:val="WW8Num6z0"/>
    <w:rsid w:val="000053A9"/>
    <w:rPr>
      <w:rFonts w:ascii="Open Sans" w:eastAsia="Calibri" w:hAnsi="Open Sans" w:cs="Open Sans"/>
      <w:b/>
      <w:sz w:val="24"/>
      <w:szCs w:val="24"/>
    </w:rPr>
  </w:style>
  <w:style w:type="character" w:customStyle="1" w:styleId="WW8Num6z1">
    <w:name w:val="WW8Num6z1"/>
    <w:rsid w:val="000053A9"/>
  </w:style>
  <w:style w:type="character" w:customStyle="1" w:styleId="WW8Num6z2">
    <w:name w:val="WW8Num6z2"/>
    <w:rsid w:val="000053A9"/>
  </w:style>
  <w:style w:type="character" w:customStyle="1" w:styleId="WW8Num6z3">
    <w:name w:val="WW8Num6z3"/>
    <w:rsid w:val="000053A9"/>
  </w:style>
  <w:style w:type="character" w:customStyle="1" w:styleId="WW8Num6z4">
    <w:name w:val="WW8Num6z4"/>
    <w:rsid w:val="000053A9"/>
  </w:style>
  <w:style w:type="character" w:customStyle="1" w:styleId="WW8Num6z5">
    <w:name w:val="WW8Num6z5"/>
    <w:rsid w:val="000053A9"/>
  </w:style>
  <w:style w:type="character" w:customStyle="1" w:styleId="WW8Num6z6">
    <w:name w:val="WW8Num6z6"/>
    <w:rsid w:val="000053A9"/>
  </w:style>
  <w:style w:type="character" w:customStyle="1" w:styleId="WW8Num6z7">
    <w:name w:val="WW8Num6z7"/>
    <w:rsid w:val="000053A9"/>
  </w:style>
  <w:style w:type="character" w:customStyle="1" w:styleId="WW8Num6z8">
    <w:name w:val="WW8Num6z8"/>
    <w:rsid w:val="000053A9"/>
  </w:style>
  <w:style w:type="character" w:customStyle="1" w:styleId="WW8Num7z0">
    <w:name w:val="WW8Num7z0"/>
    <w:rsid w:val="000053A9"/>
    <w:rPr>
      <w:rFonts w:hint="default"/>
    </w:rPr>
  </w:style>
  <w:style w:type="character" w:customStyle="1" w:styleId="WW8Num7z1">
    <w:name w:val="WW8Num7z1"/>
    <w:rsid w:val="000053A9"/>
    <w:rPr>
      <w:rFonts w:hint="default"/>
      <w:b w:val="0"/>
      <w:bCs/>
    </w:rPr>
  </w:style>
  <w:style w:type="character" w:customStyle="1" w:styleId="WW8Num8z0">
    <w:name w:val="WW8Num8z0"/>
    <w:rsid w:val="000053A9"/>
    <w:rPr>
      <w:rFonts w:hint="default"/>
      <w:b w:val="0"/>
    </w:rPr>
  </w:style>
  <w:style w:type="character" w:customStyle="1" w:styleId="WW8Num9z0">
    <w:name w:val="WW8Num9z0"/>
    <w:rsid w:val="000053A9"/>
    <w:rPr>
      <w:rFonts w:hint="default"/>
    </w:rPr>
  </w:style>
  <w:style w:type="character" w:customStyle="1" w:styleId="WW8Num9z1">
    <w:name w:val="WW8Num9z1"/>
    <w:rsid w:val="000053A9"/>
    <w:rPr>
      <w:rFonts w:hint="default"/>
      <w:b/>
      <w:bCs/>
    </w:rPr>
  </w:style>
  <w:style w:type="character" w:customStyle="1" w:styleId="WW8Num10z0">
    <w:name w:val="WW8Num10z0"/>
    <w:rsid w:val="000053A9"/>
    <w:rPr>
      <w:rFonts w:ascii="Open Sans" w:eastAsia="Calibri" w:hAnsi="Open Sans" w:cs="Open Sans"/>
      <w:b/>
    </w:rPr>
  </w:style>
  <w:style w:type="character" w:customStyle="1" w:styleId="WW8Num10z1">
    <w:name w:val="WW8Num10z1"/>
    <w:rsid w:val="000053A9"/>
  </w:style>
  <w:style w:type="character" w:customStyle="1" w:styleId="WW8Num10z2">
    <w:name w:val="WW8Num10z2"/>
    <w:rsid w:val="000053A9"/>
  </w:style>
  <w:style w:type="character" w:customStyle="1" w:styleId="WW8Num10z3">
    <w:name w:val="WW8Num10z3"/>
    <w:rsid w:val="000053A9"/>
  </w:style>
  <w:style w:type="character" w:customStyle="1" w:styleId="WW8Num10z4">
    <w:name w:val="WW8Num10z4"/>
    <w:rsid w:val="000053A9"/>
  </w:style>
  <w:style w:type="character" w:customStyle="1" w:styleId="WW8Num10z5">
    <w:name w:val="WW8Num10z5"/>
    <w:rsid w:val="000053A9"/>
  </w:style>
  <w:style w:type="character" w:customStyle="1" w:styleId="WW8Num10z6">
    <w:name w:val="WW8Num10z6"/>
    <w:rsid w:val="000053A9"/>
  </w:style>
  <w:style w:type="character" w:customStyle="1" w:styleId="WW8Num10z7">
    <w:name w:val="WW8Num10z7"/>
    <w:rsid w:val="000053A9"/>
  </w:style>
  <w:style w:type="character" w:customStyle="1" w:styleId="WW8Num10z8">
    <w:name w:val="WW8Num10z8"/>
    <w:rsid w:val="000053A9"/>
  </w:style>
  <w:style w:type="character" w:customStyle="1" w:styleId="WW8Num11z0">
    <w:name w:val="WW8Num11z0"/>
    <w:rsid w:val="000053A9"/>
    <w:rPr>
      <w:rFonts w:hint="default"/>
      <w:b/>
    </w:rPr>
  </w:style>
  <w:style w:type="character" w:customStyle="1" w:styleId="WW8Num11z1">
    <w:name w:val="WW8Num11z1"/>
    <w:rsid w:val="000053A9"/>
    <w:rPr>
      <w:rFonts w:cs="Open Sans" w:hint="default"/>
      <w:b w:val="0"/>
      <w:bCs w:val="0"/>
    </w:rPr>
  </w:style>
  <w:style w:type="character" w:customStyle="1" w:styleId="WW8Num12z0">
    <w:name w:val="WW8Num12z0"/>
    <w:rsid w:val="000053A9"/>
    <w:rPr>
      <w:rFonts w:hint="default"/>
      <w:b/>
      <w:color w:val="auto"/>
      <w:spacing w:val="0"/>
    </w:rPr>
  </w:style>
  <w:style w:type="character" w:customStyle="1" w:styleId="WW8Num12z1">
    <w:name w:val="WW8Num12z1"/>
    <w:rsid w:val="000053A9"/>
  </w:style>
  <w:style w:type="character" w:customStyle="1" w:styleId="WW8Num12z2">
    <w:name w:val="WW8Num12z2"/>
    <w:rsid w:val="000053A9"/>
  </w:style>
  <w:style w:type="character" w:customStyle="1" w:styleId="WW8Num12z3">
    <w:name w:val="WW8Num12z3"/>
    <w:rsid w:val="000053A9"/>
  </w:style>
  <w:style w:type="character" w:customStyle="1" w:styleId="WW8Num12z4">
    <w:name w:val="WW8Num12z4"/>
    <w:rsid w:val="000053A9"/>
  </w:style>
  <w:style w:type="character" w:customStyle="1" w:styleId="WW8Num12z5">
    <w:name w:val="WW8Num12z5"/>
    <w:rsid w:val="000053A9"/>
  </w:style>
  <w:style w:type="character" w:customStyle="1" w:styleId="WW8Num12z6">
    <w:name w:val="WW8Num12z6"/>
    <w:rsid w:val="000053A9"/>
  </w:style>
  <w:style w:type="character" w:customStyle="1" w:styleId="WW8Num12z7">
    <w:name w:val="WW8Num12z7"/>
    <w:rsid w:val="000053A9"/>
  </w:style>
  <w:style w:type="character" w:customStyle="1" w:styleId="WW8Num12z8">
    <w:name w:val="WW8Num12z8"/>
    <w:rsid w:val="000053A9"/>
  </w:style>
  <w:style w:type="character" w:customStyle="1" w:styleId="WW8Num13z0">
    <w:name w:val="WW8Num13z0"/>
    <w:rsid w:val="000053A9"/>
    <w:rPr>
      <w:rFonts w:ascii="Open Sans" w:eastAsia="Calibri" w:hAnsi="Open Sans" w:cs="Open Sans"/>
      <w:b/>
      <w:sz w:val="24"/>
      <w:szCs w:val="24"/>
    </w:rPr>
  </w:style>
  <w:style w:type="character" w:customStyle="1" w:styleId="WW8Num13z1">
    <w:name w:val="WW8Num13z1"/>
    <w:rsid w:val="000053A9"/>
    <w:rPr>
      <w:rFonts w:eastAsia="Calibri" w:hint="default"/>
      <w:b w:val="0"/>
      <w:bCs/>
    </w:rPr>
  </w:style>
  <w:style w:type="character" w:customStyle="1" w:styleId="WW8Num13z2">
    <w:name w:val="WW8Num13z2"/>
    <w:rsid w:val="000053A9"/>
    <w:rPr>
      <w:rFonts w:eastAsia="Calibri" w:hint="default"/>
      <w:b/>
    </w:rPr>
  </w:style>
  <w:style w:type="character" w:customStyle="1" w:styleId="WW8Num14z0">
    <w:name w:val="WW8Num14z0"/>
    <w:rsid w:val="000053A9"/>
    <w:rPr>
      <w:rFonts w:hint="default"/>
    </w:rPr>
  </w:style>
  <w:style w:type="character" w:customStyle="1" w:styleId="WW8Num15z0">
    <w:name w:val="WW8Num15z0"/>
    <w:rsid w:val="000053A9"/>
  </w:style>
  <w:style w:type="character" w:customStyle="1" w:styleId="WW8Num15z1">
    <w:name w:val="WW8Num15z1"/>
    <w:rsid w:val="000053A9"/>
  </w:style>
  <w:style w:type="character" w:customStyle="1" w:styleId="WW8Num15z2">
    <w:name w:val="WW8Num15z2"/>
    <w:rsid w:val="000053A9"/>
    <w:rPr>
      <w:color w:val="FF0000"/>
    </w:rPr>
  </w:style>
  <w:style w:type="character" w:customStyle="1" w:styleId="WW8Num15z3">
    <w:name w:val="WW8Num15z3"/>
    <w:rsid w:val="000053A9"/>
  </w:style>
  <w:style w:type="character" w:customStyle="1" w:styleId="WW8Num15z4">
    <w:name w:val="WW8Num15z4"/>
    <w:rsid w:val="000053A9"/>
  </w:style>
  <w:style w:type="character" w:customStyle="1" w:styleId="WW8Num15z5">
    <w:name w:val="WW8Num15z5"/>
    <w:rsid w:val="000053A9"/>
  </w:style>
  <w:style w:type="character" w:customStyle="1" w:styleId="WW8Num15z6">
    <w:name w:val="WW8Num15z6"/>
    <w:rsid w:val="000053A9"/>
  </w:style>
  <w:style w:type="character" w:customStyle="1" w:styleId="WW8Num15z7">
    <w:name w:val="WW8Num15z7"/>
    <w:rsid w:val="000053A9"/>
  </w:style>
  <w:style w:type="character" w:customStyle="1" w:styleId="WW8Num15z8">
    <w:name w:val="WW8Num15z8"/>
    <w:rsid w:val="000053A9"/>
  </w:style>
  <w:style w:type="character" w:customStyle="1" w:styleId="WW8Num16z0">
    <w:name w:val="WW8Num16z0"/>
    <w:rsid w:val="000053A9"/>
    <w:rPr>
      <w:rFonts w:ascii="Open Sans" w:eastAsia="Calibri" w:hAnsi="Open Sans" w:cs="Open Sans"/>
      <w:b/>
      <w:sz w:val="24"/>
      <w:szCs w:val="24"/>
    </w:rPr>
  </w:style>
  <w:style w:type="character" w:customStyle="1" w:styleId="WW8Num16z1">
    <w:name w:val="WW8Num16z1"/>
    <w:rsid w:val="000053A9"/>
  </w:style>
  <w:style w:type="character" w:customStyle="1" w:styleId="WW8Num16z2">
    <w:name w:val="WW8Num16z2"/>
    <w:rsid w:val="000053A9"/>
  </w:style>
  <w:style w:type="character" w:customStyle="1" w:styleId="WW8Num16z3">
    <w:name w:val="WW8Num16z3"/>
    <w:rsid w:val="000053A9"/>
  </w:style>
  <w:style w:type="character" w:customStyle="1" w:styleId="WW8Num16z4">
    <w:name w:val="WW8Num16z4"/>
    <w:rsid w:val="000053A9"/>
  </w:style>
  <w:style w:type="character" w:customStyle="1" w:styleId="WW8Num16z5">
    <w:name w:val="WW8Num16z5"/>
    <w:rsid w:val="000053A9"/>
  </w:style>
  <w:style w:type="character" w:customStyle="1" w:styleId="WW8Num16z6">
    <w:name w:val="WW8Num16z6"/>
    <w:rsid w:val="000053A9"/>
  </w:style>
  <w:style w:type="character" w:customStyle="1" w:styleId="WW8Num16z7">
    <w:name w:val="WW8Num16z7"/>
    <w:rsid w:val="000053A9"/>
  </w:style>
  <w:style w:type="character" w:customStyle="1" w:styleId="WW8Num16z8">
    <w:name w:val="WW8Num16z8"/>
    <w:rsid w:val="000053A9"/>
  </w:style>
  <w:style w:type="character" w:customStyle="1" w:styleId="WW8Num17z0">
    <w:name w:val="WW8Num17z0"/>
    <w:rsid w:val="000053A9"/>
    <w:rPr>
      <w:rFonts w:cs="Open Sans" w:hint="default"/>
    </w:rPr>
  </w:style>
  <w:style w:type="character" w:customStyle="1" w:styleId="WW8Num18z0">
    <w:name w:val="WW8Num18z0"/>
    <w:rsid w:val="000053A9"/>
    <w:rPr>
      <w:rFonts w:ascii="Open Sans" w:eastAsia="Calibri" w:hAnsi="Open Sans" w:cs="Open Sans"/>
      <w:b/>
    </w:rPr>
  </w:style>
  <w:style w:type="character" w:customStyle="1" w:styleId="WW8Num18z1">
    <w:name w:val="WW8Num18z1"/>
    <w:rsid w:val="000053A9"/>
    <w:rPr>
      <w:rFonts w:eastAsia="Times New Roman" w:cs="Open Sans" w:hint="default"/>
      <w:b w:val="0"/>
      <w:bCs/>
    </w:rPr>
  </w:style>
  <w:style w:type="character" w:customStyle="1" w:styleId="WW8Num18z2">
    <w:name w:val="WW8Num18z2"/>
    <w:rsid w:val="000053A9"/>
    <w:rPr>
      <w:rFonts w:eastAsia="Times New Roman" w:hint="default"/>
      <w:b/>
    </w:rPr>
  </w:style>
  <w:style w:type="character" w:customStyle="1" w:styleId="WW8Num19z0">
    <w:name w:val="WW8Num19z0"/>
    <w:rsid w:val="000053A9"/>
    <w:rPr>
      <w:rFonts w:ascii="Open Sans" w:eastAsia="Calibri" w:hAnsi="Open Sans" w:cs="Open Sans"/>
      <w:b/>
    </w:rPr>
  </w:style>
  <w:style w:type="character" w:customStyle="1" w:styleId="WW8Num19z1">
    <w:name w:val="WW8Num19z1"/>
    <w:rsid w:val="000053A9"/>
    <w:rPr>
      <w:rFonts w:hint="default"/>
      <w:b w:val="0"/>
      <w:bCs/>
    </w:rPr>
  </w:style>
  <w:style w:type="character" w:customStyle="1" w:styleId="WW8Num19z2">
    <w:name w:val="WW8Num19z2"/>
    <w:rsid w:val="000053A9"/>
    <w:rPr>
      <w:rFonts w:hint="default"/>
      <w:b/>
    </w:rPr>
  </w:style>
  <w:style w:type="character" w:customStyle="1" w:styleId="WW8Num20z0">
    <w:name w:val="WW8Num20z0"/>
    <w:rsid w:val="000053A9"/>
    <w:rPr>
      <w:rFonts w:cs="Open Sans" w:hint="default"/>
    </w:rPr>
  </w:style>
  <w:style w:type="character" w:customStyle="1" w:styleId="WW8Num21z0">
    <w:name w:val="WW8Num21z0"/>
    <w:rsid w:val="000053A9"/>
    <w:rPr>
      <w:rFonts w:hint="default"/>
      <w:b/>
    </w:rPr>
  </w:style>
  <w:style w:type="character" w:customStyle="1" w:styleId="WW8Num21z1">
    <w:name w:val="WW8Num21z1"/>
    <w:rsid w:val="000053A9"/>
    <w:rPr>
      <w:rFonts w:hint="default"/>
      <w:b w:val="0"/>
      <w:bCs/>
    </w:rPr>
  </w:style>
  <w:style w:type="character" w:customStyle="1" w:styleId="WW8Num22z0">
    <w:name w:val="WW8Num22z0"/>
    <w:rsid w:val="000053A9"/>
    <w:rPr>
      <w:rFonts w:ascii="Open Sans" w:eastAsia="Times New Roman" w:hAnsi="Open Sans" w:cs="Open Sans" w:hint="default"/>
      <w:b w:val="0"/>
      <w:bCs/>
    </w:rPr>
  </w:style>
  <w:style w:type="character" w:customStyle="1" w:styleId="WW8Num22z1">
    <w:name w:val="WW8Num22z1"/>
    <w:rsid w:val="000053A9"/>
  </w:style>
  <w:style w:type="character" w:customStyle="1" w:styleId="WW8Num22z2">
    <w:name w:val="WW8Num22z2"/>
    <w:rsid w:val="000053A9"/>
  </w:style>
  <w:style w:type="character" w:customStyle="1" w:styleId="WW8Num22z3">
    <w:name w:val="WW8Num22z3"/>
    <w:rsid w:val="000053A9"/>
  </w:style>
  <w:style w:type="character" w:customStyle="1" w:styleId="WW8Num22z4">
    <w:name w:val="WW8Num22z4"/>
    <w:rsid w:val="000053A9"/>
  </w:style>
  <w:style w:type="character" w:customStyle="1" w:styleId="WW8Num22z5">
    <w:name w:val="WW8Num22z5"/>
    <w:rsid w:val="000053A9"/>
  </w:style>
  <w:style w:type="character" w:customStyle="1" w:styleId="WW8Num22z6">
    <w:name w:val="WW8Num22z6"/>
    <w:rsid w:val="000053A9"/>
  </w:style>
  <w:style w:type="character" w:customStyle="1" w:styleId="WW8Num22z7">
    <w:name w:val="WW8Num22z7"/>
    <w:rsid w:val="000053A9"/>
  </w:style>
  <w:style w:type="character" w:customStyle="1" w:styleId="WW8Num22z8">
    <w:name w:val="WW8Num22z8"/>
    <w:rsid w:val="000053A9"/>
  </w:style>
  <w:style w:type="character" w:customStyle="1" w:styleId="WW8Num23z0">
    <w:name w:val="WW8Num23z0"/>
    <w:rsid w:val="000053A9"/>
    <w:rPr>
      <w:rFonts w:hint="default"/>
      <w:color w:val="auto"/>
    </w:rPr>
  </w:style>
  <w:style w:type="character" w:customStyle="1" w:styleId="WW8Num24z0">
    <w:name w:val="WW8Num24z0"/>
    <w:rsid w:val="000053A9"/>
    <w:rPr>
      <w:b/>
      <w:i w:val="0"/>
      <w:sz w:val="24"/>
      <w:szCs w:val="24"/>
    </w:rPr>
  </w:style>
  <w:style w:type="character" w:customStyle="1" w:styleId="WW8Num24z1">
    <w:name w:val="WW8Num24z1"/>
    <w:rsid w:val="000053A9"/>
  </w:style>
  <w:style w:type="character" w:customStyle="1" w:styleId="WW8Num24z2">
    <w:name w:val="WW8Num24z2"/>
    <w:rsid w:val="000053A9"/>
    <w:rPr>
      <w:rFonts w:ascii="Tahoma" w:eastAsia="Times New Roman" w:hAnsi="Tahoma" w:cs="Tahoma"/>
      <w:b w:val="0"/>
      <w:color w:val="auto"/>
    </w:rPr>
  </w:style>
  <w:style w:type="character" w:customStyle="1" w:styleId="WW8Num24z3">
    <w:name w:val="WW8Num24z3"/>
    <w:rsid w:val="000053A9"/>
    <w:rPr>
      <w:rFonts w:cs="Open Sans"/>
      <w:b/>
    </w:rPr>
  </w:style>
  <w:style w:type="character" w:customStyle="1" w:styleId="WW8Num24z4">
    <w:name w:val="WW8Num24z4"/>
    <w:rsid w:val="000053A9"/>
    <w:rPr>
      <w:rFonts w:hint="default"/>
    </w:rPr>
  </w:style>
  <w:style w:type="character" w:customStyle="1" w:styleId="WW8Num24z5">
    <w:name w:val="WW8Num24z5"/>
    <w:rsid w:val="000053A9"/>
  </w:style>
  <w:style w:type="character" w:customStyle="1" w:styleId="WW8Num24z6">
    <w:name w:val="WW8Num24z6"/>
    <w:rsid w:val="000053A9"/>
  </w:style>
  <w:style w:type="character" w:customStyle="1" w:styleId="WW8Num24z7">
    <w:name w:val="WW8Num24z7"/>
    <w:rsid w:val="000053A9"/>
  </w:style>
  <w:style w:type="character" w:customStyle="1" w:styleId="WW8Num24z8">
    <w:name w:val="WW8Num24z8"/>
    <w:rsid w:val="000053A9"/>
  </w:style>
  <w:style w:type="character" w:customStyle="1" w:styleId="WW8Num25z0">
    <w:name w:val="WW8Num25z0"/>
    <w:rsid w:val="000053A9"/>
    <w:rPr>
      <w:rFonts w:eastAsia="Calibri" w:hint="default"/>
      <w:b/>
    </w:rPr>
  </w:style>
  <w:style w:type="character" w:customStyle="1" w:styleId="WW8Num25z1">
    <w:name w:val="WW8Num25z1"/>
    <w:rsid w:val="000053A9"/>
  </w:style>
  <w:style w:type="character" w:customStyle="1" w:styleId="WW8Num25z2">
    <w:name w:val="WW8Num25z2"/>
    <w:rsid w:val="000053A9"/>
  </w:style>
  <w:style w:type="character" w:customStyle="1" w:styleId="WW8Num25z3">
    <w:name w:val="WW8Num25z3"/>
    <w:rsid w:val="000053A9"/>
  </w:style>
  <w:style w:type="character" w:customStyle="1" w:styleId="WW8Num25z4">
    <w:name w:val="WW8Num25z4"/>
    <w:rsid w:val="000053A9"/>
  </w:style>
  <w:style w:type="character" w:customStyle="1" w:styleId="WW8Num25z5">
    <w:name w:val="WW8Num25z5"/>
    <w:rsid w:val="000053A9"/>
  </w:style>
  <w:style w:type="character" w:customStyle="1" w:styleId="WW8Num25z6">
    <w:name w:val="WW8Num25z6"/>
    <w:rsid w:val="000053A9"/>
  </w:style>
  <w:style w:type="character" w:customStyle="1" w:styleId="WW8Num25z7">
    <w:name w:val="WW8Num25z7"/>
    <w:rsid w:val="000053A9"/>
  </w:style>
  <w:style w:type="character" w:customStyle="1" w:styleId="WW8Num25z8">
    <w:name w:val="WW8Num25z8"/>
    <w:rsid w:val="000053A9"/>
  </w:style>
  <w:style w:type="character" w:customStyle="1" w:styleId="WW8Num26z0">
    <w:name w:val="WW8Num26z0"/>
    <w:rsid w:val="000053A9"/>
    <w:rPr>
      <w:rFonts w:ascii="Tahoma" w:eastAsia="Times New Roman" w:hAnsi="Tahoma" w:cs="Tahoma"/>
    </w:rPr>
  </w:style>
  <w:style w:type="character" w:customStyle="1" w:styleId="WW8Num26z1">
    <w:name w:val="WW8Num26z1"/>
    <w:rsid w:val="000053A9"/>
  </w:style>
  <w:style w:type="character" w:customStyle="1" w:styleId="WW8Num26z2">
    <w:name w:val="WW8Num26z2"/>
    <w:rsid w:val="000053A9"/>
  </w:style>
  <w:style w:type="character" w:customStyle="1" w:styleId="WW8Num26z3">
    <w:name w:val="WW8Num26z3"/>
    <w:rsid w:val="000053A9"/>
  </w:style>
  <w:style w:type="character" w:customStyle="1" w:styleId="WW8Num26z4">
    <w:name w:val="WW8Num26z4"/>
    <w:rsid w:val="000053A9"/>
  </w:style>
  <w:style w:type="character" w:customStyle="1" w:styleId="WW8Num26z5">
    <w:name w:val="WW8Num26z5"/>
    <w:rsid w:val="000053A9"/>
  </w:style>
  <w:style w:type="character" w:customStyle="1" w:styleId="WW8Num26z6">
    <w:name w:val="WW8Num26z6"/>
    <w:rsid w:val="000053A9"/>
  </w:style>
  <w:style w:type="character" w:customStyle="1" w:styleId="WW8Num26z7">
    <w:name w:val="WW8Num26z7"/>
    <w:rsid w:val="000053A9"/>
  </w:style>
  <w:style w:type="character" w:customStyle="1" w:styleId="WW8Num26z8">
    <w:name w:val="WW8Num26z8"/>
    <w:rsid w:val="000053A9"/>
  </w:style>
  <w:style w:type="character" w:customStyle="1" w:styleId="WW8Num27z0">
    <w:name w:val="WW8Num27z0"/>
    <w:rsid w:val="000053A9"/>
    <w:rPr>
      <w:rFonts w:ascii="Open Sans" w:eastAsia="Calibri" w:hAnsi="Open Sans" w:cs="Open Sans"/>
      <w:b/>
      <w:sz w:val="24"/>
      <w:szCs w:val="24"/>
    </w:rPr>
  </w:style>
  <w:style w:type="character" w:customStyle="1" w:styleId="WW8Num27z1">
    <w:name w:val="WW8Num27z1"/>
    <w:rsid w:val="000053A9"/>
  </w:style>
  <w:style w:type="character" w:customStyle="1" w:styleId="WW8Num27z2">
    <w:name w:val="WW8Num27z2"/>
    <w:rsid w:val="000053A9"/>
  </w:style>
  <w:style w:type="character" w:customStyle="1" w:styleId="WW8Num27z3">
    <w:name w:val="WW8Num27z3"/>
    <w:rsid w:val="000053A9"/>
  </w:style>
  <w:style w:type="character" w:customStyle="1" w:styleId="WW8Num27z4">
    <w:name w:val="WW8Num27z4"/>
    <w:rsid w:val="000053A9"/>
  </w:style>
  <w:style w:type="character" w:customStyle="1" w:styleId="WW8Num27z5">
    <w:name w:val="WW8Num27z5"/>
    <w:rsid w:val="000053A9"/>
  </w:style>
  <w:style w:type="character" w:customStyle="1" w:styleId="WW8Num27z6">
    <w:name w:val="WW8Num27z6"/>
    <w:rsid w:val="000053A9"/>
  </w:style>
  <w:style w:type="character" w:customStyle="1" w:styleId="WW8Num27z7">
    <w:name w:val="WW8Num27z7"/>
    <w:rsid w:val="000053A9"/>
  </w:style>
  <w:style w:type="character" w:customStyle="1" w:styleId="WW8Num27z8">
    <w:name w:val="WW8Num27z8"/>
    <w:rsid w:val="000053A9"/>
  </w:style>
  <w:style w:type="character" w:customStyle="1" w:styleId="WW8Num28z0">
    <w:name w:val="WW8Num28z0"/>
    <w:rsid w:val="000053A9"/>
    <w:rPr>
      <w:rFonts w:hint="default"/>
      <w:b/>
      <w:bCs/>
      <w:sz w:val="24"/>
      <w:szCs w:val="24"/>
    </w:rPr>
  </w:style>
  <w:style w:type="character" w:customStyle="1" w:styleId="WW8Num28z1">
    <w:name w:val="WW8Num28z1"/>
    <w:rsid w:val="000053A9"/>
    <w:rPr>
      <w:rFonts w:eastAsia="Times New Roman" w:hint="default"/>
    </w:rPr>
  </w:style>
  <w:style w:type="character" w:customStyle="1" w:styleId="WW8Num29z0">
    <w:name w:val="WW8Num29z0"/>
    <w:rsid w:val="000053A9"/>
    <w:rPr>
      <w:rFonts w:ascii="Open Sans" w:eastAsia="Calibri" w:hAnsi="Open Sans" w:cs="Open Sans"/>
      <w:b/>
      <w:bCs/>
      <w:sz w:val="22"/>
      <w:szCs w:val="22"/>
    </w:rPr>
  </w:style>
  <w:style w:type="character" w:customStyle="1" w:styleId="WW8Num29z1">
    <w:name w:val="WW8Num29z1"/>
    <w:rsid w:val="000053A9"/>
  </w:style>
  <w:style w:type="character" w:customStyle="1" w:styleId="WW8Num29z2">
    <w:name w:val="WW8Num29z2"/>
    <w:rsid w:val="000053A9"/>
  </w:style>
  <w:style w:type="character" w:customStyle="1" w:styleId="WW8Num29z3">
    <w:name w:val="WW8Num29z3"/>
    <w:rsid w:val="000053A9"/>
    <w:rPr>
      <w:rFonts w:cs="Open Sans"/>
      <w:b/>
      <w:bCs w:val="0"/>
      <w:sz w:val="22"/>
      <w:szCs w:val="22"/>
    </w:rPr>
  </w:style>
  <w:style w:type="character" w:customStyle="1" w:styleId="WW8Num29z4">
    <w:name w:val="WW8Num29z4"/>
    <w:rsid w:val="000053A9"/>
  </w:style>
  <w:style w:type="character" w:customStyle="1" w:styleId="WW8Num29z5">
    <w:name w:val="WW8Num29z5"/>
    <w:rsid w:val="000053A9"/>
  </w:style>
  <w:style w:type="character" w:customStyle="1" w:styleId="WW8Num29z6">
    <w:name w:val="WW8Num29z6"/>
    <w:rsid w:val="000053A9"/>
  </w:style>
  <w:style w:type="character" w:customStyle="1" w:styleId="WW8Num29z7">
    <w:name w:val="WW8Num29z7"/>
    <w:rsid w:val="000053A9"/>
  </w:style>
  <w:style w:type="character" w:customStyle="1" w:styleId="WW8Num29z8">
    <w:name w:val="WW8Num29z8"/>
    <w:rsid w:val="000053A9"/>
  </w:style>
  <w:style w:type="character" w:customStyle="1" w:styleId="WW8Num30z0">
    <w:name w:val="WW8Num30z0"/>
    <w:rsid w:val="000053A9"/>
    <w:rPr>
      <w:rFonts w:eastAsia="Times New Roman" w:hint="default"/>
    </w:rPr>
  </w:style>
  <w:style w:type="character" w:customStyle="1" w:styleId="WW8Num30z1">
    <w:name w:val="WW8Num30z1"/>
    <w:rsid w:val="000053A9"/>
    <w:rPr>
      <w:rFonts w:eastAsia="Times New Roman" w:cs="Open Sans" w:hint="default"/>
      <w:b w:val="0"/>
      <w:bCs/>
    </w:rPr>
  </w:style>
  <w:style w:type="character" w:customStyle="1" w:styleId="WW8Num31z0">
    <w:name w:val="WW8Num31z0"/>
    <w:rsid w:val="000053A9"/>
    <w:rPr>
      <w:rFonts w:hint="default"/>
      <w:b/>
    </w:rPr>
  </w:style>
  <w:style w:type="character" w:customStyle="1" w:styleId="WW8Num31z1">
    <w:name w:val="WW8Num31z1"/>
    <w:rsid w:val="000053A9"/>
    <w:rPr>
      <w:rFonts w:hint="default"/>
      <w:b w:val="0"/>
      <w:bCs/>
    </w:rPr>
  </w:style>
  <w:style w:type="character" w:customStyle="1" w:styleId="WW8Num32z0">
    <w:name w:val="WW8Num32z0"/>
    <w:rsid w:val="000053A9"/>
    <w:rPr>
      <w:rFonts w:ascii="Open Sans" w:eastAsia="Calibri" w:hAnsi="Open Sans" w:cs="Open Sans" w:hint="default"/>
      <w:b w:val="0"/>
    </w:rPr>
  </w:style>
  <w:style w:type="character" w:customStyle="1" w:styleId="WW8Num32z1">
    <w:name w:val="WW8Num32z1"/>
    <w:rsid w:val="000053A9"/>
  </w:style>
  <w:style w:type="character" w:customStyle="1" w:styleId="WW8Num32z2">
    <w:name w:val="WW8Num32z2"/>
    <w:rsid w:val="000053A9"/>
    <w:rPr>
      <w:rFonts w:ascii="Tahoma" w:eastAsia="Calibri" w:hAnsi="Tahoma" w:cs="Tahoma"/>
      <w:b w:val="0"/>
    </w:rPr>
  </w:style>
  <w:style w:type="character" w:customStyle="1" w:styleId="WW8Num32z3">
    <w:name w:val="WW8Num32z3"/>
    <w:rsid w:val="000053A9"/>
  </w:style>
  <w:style w:type="character" w:customStyle="1" w:styleId="WW8Num32z4">
    <w:name w:val="WW8Num32z4"/>
    <w:rsid w:val="000053A9"/>
  </w:style>
  <w:style w:type="character" w:customStyle="1" w:styleId="WW8Num32z5">
    <w:name w:val="WW8Num32z5"/>
    <w:rsid w:val="000053A9"/>
  </w:style>
  <w:style w:type="character" w:customStyle="1" w:styleId="WW8Num32z6">
    <w:name w:val="WW8Num32z6"/>
    <w:rsid w:val="000053A9"/>
  </w:style>
  <w:style w:type="character" w:customStyle="1" w:styleId="WW8Num32z7">
    <w:name w:val="WW8Num32z7"/>
    <w:rsid w:val="000053A9"/>
  </w:style>
  <w:style w:type="character" w:customStyle="1" w:styleId="WW8Num32z8">
    <w:name w:val="WW8Num32z8"/>
    <w:rsid w:val="000053A9"/>
  </w:style>
  <w:style w:type="character" w:customStyle="1" w:styleId="WW8Num33z0">
    <w:name w:val="WW8Num33z0"/>
    <w:rsid w:val="000053A9"/>
    <w:rPr>
      <w:rFonts w:hint="default"/>
      <w:b/>
    </w:rPr>
  </w:style>
  <w:style w:type="character" w:customStyle="1" w:styleId="WW8Num33z1">
    <w:name w:val="WW8Num33z1"/>
    <w:rsid w:val="000053A9"/>
    <w:rPr>
      <w:rFonts w:cs="Open Sans" w:hint="default"/>
      <w:b w:val="0"/>
      <w:bCs w:val="0"/>
    </w:rPr>
  </w:style>
  <w:style w:type="character" w:customStyle="1" w:styleId="WW8Num34z0">
    <w:name w:val="WW8Num34z0"/>
    <w:rsid w:val="000053A9"/>
    <w:rPr>
      <w:rFonts w:ascii="Open Sans" w:eastAsia="Calibri" w:hAnsi="Open Sans" w:cs="Open Sans"/>
      <w:b/>
      <w:color w:val="auto"/>
    </w:rPr>
  </w:style>
  <w:style w:type="character" w:customStyle="1" w:styleId="WW8Num34z1">
    <w:name w:val="WW8Num34z1"/>
    <w:rsid w:val="000053A9"/>
    <w:rPr>
      <w:rFonts w:eastAsia="Calibri" w:hint="default"/>
      <w:b/>
      <w:color w:val="000000"/>
    </w:rPr>
  </w:style>
  <w:style w:type="character" w:customStyle="1" w:styleId="WW8Num35z0">
    <w:name w:val="WW8Num35z0"/>
    <w:rsid w:val="000053A9"/>
    <w:rPr>
      <w:rFonts w:hint="default"/>
      <w:b/>
      <w:bCs/>
      <w:color w:val="auto"/>
    </w:rPr>
  </w:style>
  <w:style w:type="character" w:customStyle="1" w:styleId="WW8Num35z1">
    <w:name w:val="WW8Num35z1"/>
    <w:rsid w:val="000053A9"/>
    <w:rPr>
      <w:rFonts w:hint="default"/>
    </w:rPr>
  </w:style>
  <w:style w:type="character" w:customStyle="1" w:styleId="WW8Num36z0">
    <w:name w:val="WW8Num36z0"/>
    <w:rsid w:val="000053A9"/>
    <w:rPr>
      <w:rFonts w:hint="default"/>
      <w:b w:val="0"/>
    </w:rPr>
  </w:style>
  <w:style w:type="character" w:customStyle="1" w:styleId="WW8Num37z0">
    <w:name w:val="WW8Num37z0"/>
    <w:rsid w:val="000053A9"/>
    <w:rPr>
      <w:rFonts w:ascii="Open Sans" w:eastAsia="Times New Roman" w:hAnsi="Open Sans" w:cs="Open Sans"/>
      <w:b/>
    </w:rPr>
  </w:style>
  <w:style w:type="character" w:customStyle="1" w:styleId="WW8Num37z1">
    <w:name w:val="WW8Num37z1"/>
    <w:rsid w:val="000053A9"/>
    <w:rPr>
      <w:rFonts w:cs="Open Sans" w:hint="default"/>
      <w:b w:val="0"/>
      <w:bCs w:val="0"/>
      <w:color w:val="auto"/>
    </w:rPr>
  </w:style>
  <w:style w:type="character" w:customStyle="1" w:styleId="WW8Num37z2">
    <w:name w:val="WW8Num37z2"/>
    <w:rsid w:val="000053A9"/>
    <w:rPr>
      <w:rFonts w:hint="default"/>
      <w:b/>
      <w:color w:val="auto"/>
    </w:rPr>
  </w:style>
  <w:style w:type="character" w:customStyle="1" w:styleId="WW8Num38z0">
    <w:name w:val="WW8Num38z0"/>
    <w:rsid w:val="000053A9"/>
    <w:rPr>
      <w:rFonts w:ascii="Open Sans" w:eastAsia="Calibri" w:hAnsi="Open Sans" w:cs="Open Sans"/>
      <w:b/>
      <w:sz w:val="24"/>
      <w:szCs w:val="24"/>
    </w:rPr>
  </w:style>
  <w:style w:type="character" w:customStyle="1" w:styleId="WW8Num38z1">
    <w:name w:val="WW8Num38z1"/>
    <w:rsid w:val="000053A9"/>
  </w:style>
  <w:style w:type="character" w:customStyle="1" w:styleId="WW8Num38z2">
    <w:name w:val="WW8Num38z2"/>
    <w:rsid w:val="000053A9"/>
  </w:style>
  <w:style w:type="character" w:customStyle="1" w:styleId="WW8Num38z3">
    <w:name w:val="WW8Num38z3"/>
    <w:rsid w:val="000053A9"/>
  </w:style>
  <w:style w:type="character" w:customStyle="1" w:styleId="WW8Num38z4">
    <w:name w:val="WW8Num38z4"/>
    <w:rsid w:val="000053A9"/>
  </w:style>
  <w:style w:type="character" w:customStyle="1" w:styleId="WW8Num38z5">
    <w:name w:val="WW8Num38z5"/>
    <w:rsid w:val="000053A9"/>
  </w:style>
  <w:style w:type="character" w:customStyle="1" w:styleId="WW8Num38z6">
    <w:name w:val="WW8Num38z6"/>
    <w:rsid w:val="000053A9"/>
  </w:style>
  <w:style w:type="character" w:customStyle="1" w:styleId="WW8Num38z7">
    <w:name w:val="WW8Num38z7"/>
    <w:rsid w:val="000053A9"/>
  </w:style>
  <w:style w:type="character" w:customStyle="1" w:styleId="WW8Num38z8">
    <w:name w:val="WW8Num38z8"/>
    <w:rsid w:val="000053A9"/>
  </w:style>
  <w:style w:type="character" w:customStyle="1" w:styleId="WW8Num39z0">
    <w:name w:val="WW8Num39z0"/>
    <w:rsid w:val="000053A9"/>
    <w:rPr>
      <w:rFonts w:eastAsia="SimSun" w:cs="Times New Roman" w:hint="default"/>
      <w:u w:val="none"/>
    </w:rPr>
  </w:style>
  <w:style w:type="character" w:customStyle="1" w:styleId="WW8Num39z1">
    <w:name w:val="WW8Num39z1"/>
    <w:rsid w:val="000053A9"/>
  </w:style>
  <w:style w:type="character" w:customStyle="1" w:styleId="WW8Num39z2">
    <w:name w:val="WW8Num39z2"/>
    <w:rsid w:val="000053A9"/>
  </w:style>
  <w:style w:type="character" w:customStyle="1" w:styleId="WW8Num39z3">
    <w:name w:val="WW8Num39z3"/>
    <w:rsid w:val="000053A9"/>
  </w:style>
  <w:style w:type="character" w:customStyle="1" w:styleId="WW8Num39z4">
    <w:name w:val="WW8Num39z4"/>
    <w:rsid w:val="000053A9"/>
  </w:style>
  <w:style w:type="character" w:customStyle="1" w:styleId="WW8Num39z5">
    <w:name w:val="WW8Num39z5"/>
    <w:rsid w:val="000053A9"/>
  </w:style>
  <w:style w:type="character" w:customStyle="1" w:styleId="WW8Num39z6">
    <w:name w:val="WW8Num39z6"/>
    <w:rsid w:val="000053A9"/>
  </w:style>
  <w:style w:type="character" w:customStyle="1" w:styleId="WW8Num39z7">
    <w:name w:val="WW8Num39z7"/>
    <w:rsid w:val="000053A9"/>
  </w:style>
  <w:style w:type="character" w:customStyle="1" w:styleId="WW8Num39z8">
    <w:name w:val="WW8Num39z8"/>
    <w:rsid w:val="000053A9"/>
  </w:style>
  <w:style w:type="character" w:customStyle="1" w:styleId="WW8Num40z0">
    <w:name w:val="WW8Num40z0"/>
    <w:rsid w:val="000053A9"/>
    <w:rPr>
      <w:rFonts w:hint="default"/>
      <w:b/>
    </w:rPr>
  </w:style>
  <w:style w:type="character" w:customStyle="1" w:styleId="WW8Num40z1">
    <w:name w:val="WW8Num40z1"/>
    <w:rsid w:val="000053A9"/>
  </w:style>
  <w:style w:type="character" w:customStyle="1" w:styleId="WW8Num40z2">
    <w:name w:val="WW8Num40z2"/>
    <w:rsid w:val="000053A9"/>
  </w:style>
  <w:style w:type="character" w:customStyle="1" w:styleId="WW8Num40z3">
    <w:name w:val="WW8Num40z3"/>
    <w:rsid w:val="000053A9"/>
  </w:style>
  <w:style w:type="character" w:customStyle="1" w:styleId="WW8Num40z4">
    <w:name w:val="WW8Num40z4"/>
    <w:rsid w:val="000053A9"/>
  </w:style>
  <w:style w:type="character" w:customStyle="1" w:styleId="WW8Num40z5">
    <w:name w:val="WW8Num40z5"/>
    <w:rsid w:val="000053A9"/>
  </w:style>
  <w:style w:type="character" w:customStyle="1" w:styleId="WW8Num40z6">
    <w:name w:val="WW8Num40z6"/>
    <w:rsid w:val="000053A9"/>
  </w:style>
  <w:style w:type="character" w:customStyle="1" w:styleId="WW8Num40z7">
    <w:name w:val="WW8Num40z7"/>
    <w:rsid w:val="000053A9"/>
  </w:style>
  <w:style w:type="character" w:customStyle="1" w:styleId="WW8Num40z8">
    <w:name w:val="WW8Num40z8"/>
    <w:rsid w:val="000053A9"/>
  </w:style>
  <w:style w:type="character" w:customStyle="1" w:styleId="WW8Num41z0">
    <w:name w:val="WW8Num41z0"/>
    <w:rsid w:val="000053A9"/>
    <w:rPr>
      <w:rFonts w:ascii="Open Sans" w:eastAsia="Calibri" w:hAnsi="Open Sans" w:cs="Open Sans"/>
      <w:b/>
      <w:color w:val="auto"/>
      <w:sz w:val="24"/>
      <w:szCs w:val="24"/>
    </w:rPr>
  </w:style>
  <w:style w:type="character" w:customStyle="1" w:styleId="WW8Num41z1">
    <w:name w:val="WW8Num41z1"/>
    <w:rsid w:val="000053A9"/>
  </w:style>
  <w:style w:type="character" w:customStyle="1" w:styleId="WW8Num41z2">
    <w:name w:val="WW8Num41z2"/>
    <w:rsid w:val="000053A9"/>
  </w:style>
  <w:style w:type="character" w:customStyle="1" w:styleId="WW8Num41z3">
    <w:name w:val="WW8Num41z3"/>
    <w:rsid w:val="000053A9"/>
    <w:rPr>
      <w:b/>
      <w:color w:val="auto"/>
    </w:rPr>
  </w:style>
  <w:style w:type="character" w:customStyle="1" w:styleId="WW8Num41z4">
    <w:name w:val="WW8Num41z4"/>
    <w:rsid w:val="000053A9"/>
  </w:style>
  <w:style w:type="character" w:customStyle="1" w:styleId="WW8Num41z5">
    <w:name w:val="WW8Num41z5"/>
    <w:rsid w:val="000053A9"/>
  </w:style>
  <w:style w:type="character" w:customStyle="1" w:styleId="WW8Num41z6">
    <w:name w:val="WW8Num41z6"/>
    <w:rsid w:val="000053A9"/>
  </w:style>
  <w:style w:type="character" w:customStyle="1" w:styleId="WW8Num41z7">
    <w:name w:val="WW8Num41z7"/>
    <w:rsid w:val="000053A9"/>
  </w:style>
  <w:style w:type="character" w:customStyle="1" w:styleId="WW8Num41z8">
    <w:name w:val="WW8Num41z8"/>
    <w:rsid w:val="000053A9"/>
  </w:style>
  <w:style w:type="character" w:customStyle="1" w:styleId="Domylnaczcionkaakapitu1">
    <w:name w:val="Domyślna czcionka akapitu1"/>
    <w:rsid w:val="000053A9"/>
  </w:style>
  <w:style w:type="paragraph" w:customStyle="1" w:styleId="Nagwek10">
    <w:name w:val="Nagłówek1"/>
    <w:basedOn w:val="Normalny"/>
    <w:next w:val="Tekstpodstawowy"/>
    <w:rsid w:val="000053A9"/>
    <w:pPr>
      <w:suppressAutoHyphens/>
      <w:spacing w:after="0" w:line="240" w:lineRule="auto"/>
      <w:jc w:val="center"/>
    </w:pPr>
    <w:rPr>
      <w:rFonts w:ascii="Times New Roman" w:eastAsia="Times New Roman" w:hAnsi="Times New Roman"/>
      <w:b/>
      <w:sz w:val="36"/>
      <w:szCs w:val="20"/>
      <w:lang w:eastAsia="zh-CN"/>
    </w:rPr>
  </w:style>
  <w:style w:type="paragraph" w:styleId="Lista">
    <w:name w:val="List"/>
    <w:basedOn w:val="Tekstpodstawowy"/>
    <w:rsid w:val="000053A9"/>
    <w:pPr>
      <w:suppressAutoHyphens/>
    </w:pPr>
    <w:rPr>
      <w:rFonts w:cs="Lucida Sans"/>
      <w:lang w:eastAsia="zh-CN"/>
    </w:rPr>
  </w:style>
  <w:style w:type="paragraph" w:styleId="Legenda">
    <w:name w:val="caption"/>
    <w:basedOn w:val="Normalny"/>
    <w:qFormat/>
    <w:rsid w:val="000053A9"/>
    <w:pPr>
      <w:suppressLineNumbers/>
      <w:suppressAutoHyphens/>
      <w:spacing w:before="120" w:after="120"/>
    </w:pPr>
    <w:rPr>
      <w:rFonts w:cs="Lucida Sans"/>
      <w:i/>
      <w:iCs/>
      <w:sz w:val="24"/>
      <w:szCs w:val="24"/>
      <w:lang w:eastAsia="zh-CN"/>
    </w:rPr>
  </w:style>
  <w:style w:type="paragraph" w:customStyle="1" w:styleId="Indeks">
    <w:name w:val="Indeks"/>
    <w:basedOn w:val="Normalny"/>
    <w:rsid w:val="000053A9"/>
    <w:pPr>
      <w:suppressLineNumbers/>
      <w:suppressAutoHyphens/>
    </w:pPr>
    <w:rPr>
      <w:rFonts w:cs="Lucida Sans"/>
      <w:lang w:eastAsia="zh-CN"/>
    </w:rPr>
  </w:style>
  <w:style w:type="paragraph" w:customStyle="1" w:styleId="Tekstpodstawowy31">
    <w:name w:val="Tekst podstawowy 31"/>
    <w:basedOn w:val="Normalny"/>
    <w:rsid w:val="000053A9"/>
    <w:pPr>
      <w:widowControl w:val="0"/>
      <w:suppressAutoHyphens/>
      <w:spacing w:after="0" w:line="240" w:lineRule="auto"/>
      <w:jc w:val="both"/>
    </w:pPr>
    <w:rPr>
      <w:rFonts w:ascii="Times New Roman" w:eastAsia="Times New Roman" w:hAnsi="Times New Roman"/>
      <w:sz w:val="26"/>
      <w:szCs w:val="20"/>
      <w:lang w:eastAsia="zh-CN"/>
    </w:rPr>
  </w:style>
  <w:style w:type="paragraph" w:customStyle="1" w:styleId="Tekstpodstawowy21">
    <w:name w:val="Tekst podstawowy 21"/>
    <w:basedOn w:val="Normalny"/>
    <w:rsid w:val="000053A9"/>
    <w:pPr>
      <w:suppressAutoHyphens/>
      <w:spacing w:after="120" w:line="480" w:lineRule="auto"/>
    </w:pPr>
    <w:rPr>
      <w:rFonts w:cs="Calibri"/>
      <w:lang w:val="x-none" w:eastAsia="zh-CN"/>
    </w:rPr>
  </w:style>
  <w:style w:type="character" w:styleId="Odwoaniedokomentarza">
    <w:name w:val="annotation reference"/>
    <w:unhideWhenUsed/>
    <w:rsid w:val="000053A9"/>
    <w:rPr>
      <w:sz w:val="16"/>
      <w:szCs w:val="16"/>
    </w:rPr>
  </w:style>
  <w:style w:type="paragraph" w:styleId="Tekstkomentarza">
    <w:name w:val="annotation text"/>
    <w:basedOn w:val="Normalny"/>
    <w:link w:val="TekstkomentarzaZnak"/>
    <w:unhideWhenUsed/>
    <w:rsid w:val="000053A9"/>
    <w:pPr>
      <w:suppressAutoHyphens/>
    </w:pPr>
    <w:rPr>
      <w:sz w:val="20"/>
      <w:szCs w:val="20"/>
      <w:lang w:val="x-none" w:eastAsia="zh-CN"/>
    </w:rPr>
  </w:style>
  <w:style w:type="character" w:customStyle="1" w:styleId="TekstkomentarzaZnak">
    <w:name w:val="Tekst komentarza Znak"/>
    <w:link w:val="Tekstkomentarza"/>
    <w:rsid w:val="000053A9"/>
    <w:rPr>
      <w:rFonts w:ascii="Calibri" w:eastAsia="Calibri" w:hAnsi="Calibri" w:cs="Calibri"/>
      <w:lang w:eastAsia="zh-CN"/>
    </w:rPr>
  </w:style>
  <w:style w:type="paragraph" w:styleId="Tematkomentarza">
    <w:name w:val="annotation subject"/>
    <w:basedOn w:val="Tekstkomentarza"/>
    <w:next w:val="Tekstkomentarza"/>
    <w:link w:val="TematkomentarzaZnak"/>
    <w:unhideWhenUsed/>
    <w:rsid w:val="000053A9"/>
    <w:rPr>
      <w:b/>
      <w:bCs/>
    </w:rPr>
  </w:style>
  <w:style w:type="character" w:customStyle="1" w:styleId="TematkomentarzaZnak">
    <w:name w:val="Temat komentarza Znak"/>
    <w:link w:val="Tematkomentarza"/>
    <w:rsid w:val="000053A9"/>
    <w:rPr>
      <w:rFonts w:ascii="Calibri" w:eastAsia="Calibri" w:hAnsi="Calibri" w:cs="Calibri"/>
      <w:b/>
      <w:bCs/>
      <w:lang w:eastAsia="zh-CN"/>
    </w:rPr>
  </w:style>
  <w:style w:type="character" w:customStyle="1" w:styleId="TytuZnak1">
    <w:name w:val="Tytuł Znak1"/>
    <w:uiPriority w:val="10"/>
    <w:rsid w:val="000053A9"/>
    <w:rPr>
      <w:rFonts w:ascii="Calibri Light" w:eastAsia="Times New Roman" w:hAnsi="Calibri Light" w:cs="Times New Roman"/>
      <w:b/>
      <w:bCs/>
      <w:kern w:val="28"/>
      <w:sz w:val="32"/>
      <w:szCs w:val="32"/>
      <w:lang w:eastAsia="zh-CN"/>
    </w:rPr>
  </w:style>
  <w:style w:type="character" w:customStyle="1" w:styleId="Tekstpodstawowy3Znak">
    <w:name w:val="Tekst podstawowy 3 Znak"/>
    <w:link w:val="Tekstpodstawowy3"/>
    <w:rsid w:val="000053A9"/>
    <w:rPr>
      <w:sz w:val="26"/>
    </w:rPr>
  </w:style>
  <w:style w:type="character" w:customStyle="1" w:styleId="Tekstpodstawowy2Znak1">
    <w:name w:val="Tekst podstawowy 2 Znak1"/>
    <w:uiPriority w:val="99"/>
    <w:semiHidden/>
    <w:rsid w:val="000053A9"/>
    <w:rPr>
      <w:rFonts w:ascii="Calibri" w:eastAsia="Calibri" w:hAnsi="Calibri" w:cs="Calibri"/>
      <w:sz w:val="22"/>
      <w:szCs w:val="22"/>
      <w:lang w:eastAsia="zh-CN"/>
    </w:rPr>
  </w:style>
  <w:style w:type="paragraph" w:customStyle="1" w:styleId="Akapitzlist10">
    <w:name w:val="Akapit z listą1"/>
    <w:basedOn w:val="Normalny"/>
    <w:qFormat/>
    <w:rsid w:val="000053A9"/>
    <w:pPr>
      <w:overflowPunct w:val="0"/>
      <w:autoSpaceDE w:val="0"/>
      <w:autoSpaceDN w:val="0"/>
      <w:adjustRightInd w:val="0"/>
      <w:spacing w:after="0" w:line="240" w:lineRule="auto"/>
      <w:ind w:left="708"/>
      <w:textAlignment w:val="baseline"/>
    </w:pPr>
    <w:rPr>
      <w:rFonts w:ascii="Times New Roman" w:eastAsia="Times New Roman" w:hAnsi="Times New Roman"/>
      <w:sz w:val="24"/>
      <w:szCs w:val="24"/>
      <w:lang w:eastAsia="pl-PL"/>
    </w:rPr>
  </w:style>
  <w:style w:type="character" w:styleId="Wyrnieniedelikatne">
    <w:name w:val="Subtle Emphasis"/>
    <w:uiPriority w:val="19"/>
    <w:qFormat/>
    <w:rsid w:val="000053A9"/>
    <w:rPr>
      <w:i/>
      <w:iCs/>
      <w:color w:val="404040"/>
    </w:rPr>
  </w:style>
  <w:style w:type="character" w:customStyle="1" w:styleId="StopkaZnak">
    <w:name w:val="Stopka Znak"/>
    <w:link w:val="Stopka"/>
    <w:uiPriority w:val="99"/>
    <w:rsid w:val="000053A9"/>
    <w:rPr>
      <w:rFonts w:ascii="Calibri" w:eastAsia="Calibri" w:hAnsi="Calibri"/>
      <w:sz w:val="22"/>
      <w:szCs w:val="22"/>
      <w:lang w:eastAsia="en-US"/>
    </w:rPr>
  </w:style>
  <w:style w:type="character" w:customStyle="1" w:styleId="Nierozpoznanawzmianka1">
    <w:name w:val="Nierozpoznana wzmianka1"/>
    <w:uiPriority w:val="99"/>
    <w:semiHidden/>
    <w:unhideWhenUsed/>
    <w:rsid w:val="000053A9"/>
    <w:rPr>
      <w:color w:val="605E5C"/>
      <w:shd w:val="clear" w:color="auto" w:fill="E1DFDD"/>
    </w:rPr>
  </w:style>
  <w:style w:type="character" w:styleId="Nierozpoznanawzmianka">
    <w:name w:val="Unresolved Mention"/>
    <w:uiPriority w:val="99"/>
    <w:semiHidden/>
    <w:unhideWhenUsed/>
    <w:rsid w:val="000053A9"/>
    <w:rPr>
      <w:color w:val="605E5C"/>
      <w:shd w:val="clear" w:color="auto" w:fill="E1DFDD"/>
    </w:rPr>
  </w:style>
  <w:style w:type="paragraph" w:customStyle="1" w:styleId="Textbody">
    <w:name w:val="Text body"/>
    <w:basedOn w:val="Normalny"/>
    <w:rsid w:val="000053A9"/>
    <w:pPr>
      <w:suppressAutoHyphens/>
      <w:autoSpaceDN w:val="0"/>
      <w:spacing w:after="0" w:line="360" w:lineRule="auto"/>
      <w:textAlignment w:val="baseline"/>
    </w:pPr>
    <w:rPr>
      <w:rFonts w:ascii="Bookman Old Style" w:eastAsia="Times New Roman" w:hAnsi="Bookman Old Style" w:cs="Bookman Old Style"/>
      <w:b/>
      <w:kern w:val="3"/>
      <w:sz w:val="28"/>
      <w:szCs w:val="24"/>
      <w:lang w:eastAsia="zh-CN"/>
    </w:rPr>
  </w:style>
  <w:style w:type="numbering" w:customStyle="1" w:styleId="WW8Num12">
    <w:name w:val="WW8Num12"/>
    <w:basedOn w:val="Bezlisty"/>
    <w:rsid w:val="000053A9"/>
    <w:pPr>
      <w:numPr>
        <w:numId w:val="6"/>
      </w:numPr>
    </w:pPr>
  </w:style>
  <w:style w:type="character" w:customStyle="1" w:styleId="TekstpodstawowywcityZnak">
    <w:name w:val="Tekst podstawowy wcięty Znak"/>
    <w:link w:val="Tekstpodstawowywcity"/>
    <w:rsid w:val="000053A9"/>
    <w:rPr>
      <w:rFonts w:ascii="Calibri" w:eastAsia="Calibri" w:hAnsi="Calibri"/>
      <w:sz w:val="22"/>
      <w:szCs w:val="22"/>
      <w:lang w:eastAsia="en-US"/>
    </w:rPr>
  </w:style>
  <w:style w:type="paragraph" w:styleId="Tekstpodstawowywcity2">
    <w:name w:val="Body Text Indent 2"/>
    <w:basedOn w:val="Normalny"/>
    <w:link w:val="Tekstpodstawowywcity2Znak"/>
    <w:rsid w:val="000053A9"/>
    <w:pPr>
      <w:spacing w:after="0" w:line="240" w:lineRule="auto"/>
      <w:ind w:firstLine="360"/>
      <w:jc w:val="both"/>
    </w:pPr>
    <w:rPr>
      <w:rFonts w:ascii="Arial" w:eastAsia="Times New Roman" w:hAnsi="Arial"/>
      <w:iCs/>
      <w:sz w:val="24"/>
      <w:szCs w:val="24"/>
      <w:lang w:val="x-none" w:eastAsia="x-none"/>
    </w:rPr>
  </w:style>
  <w:style w:type="character" w:customStyle="1" w:styleId="Tekstpodstawowywcity2Znak">
    <w:name w:val="Tekst podstawowy wcięty 2 Znak"/>
    <w:link w:val="Tekstpodstawowywcity2"/>
    <w:rsid w:val="000053A9"/>
    <w:rPr>
      <w:rFonts w:ascii="Arial" w:hAnsi="Arial"/>
      <w:iCs/>
      <w:sz w:val="24"/>
      <w:szCs w:val="24"/>
    </w:rPr>
  </w:style>
  <w:style w:type="paragraph" w:customStyle="1" w:styleId="Tekstpodstawowywcity21">
    <w:name w:val="Tekst podstawowy wcięty 21"/>
    <w:basedOn w:val="Normalny"/>
    <w:rsid w:val="000053A9"/>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link w:val="Akapitzlist"/>
    <w:uiPriority w:val="1"/>
    <w:locked/>
    <w:rsid w:val="000053A9"/>
    <w:rPr>
      <w:sz w:val="24"/>
      <w:szCs w:val="24"/>
    </w:rPr>
  </w:style>
  <w:style w:type="paragraph" w:customStyle="1" w:styleId="Styl2">
    <w:name w:val="Styl2"/>
    <w:basedOn w:val="Normalny"/>
    <w:link w:val="Styl2Znak"/>
    <w:rsid w:val="000053A9"/>
    <w:pPr>
      <w:tabs>
        <w:tab w:val="left" w:pos="708"/>
      </w:tabs>
      <w:suppressAutoHyphens/>
      <w:spacing w:after="0" w:line="240" w:lineRule="auto"/>
      <w:outlineLvl w:val="0"/>
    </w:pPr>
    <w:rPr>
      <w:rFonts w:ascii="Times New Roman" w:eastAsia="Times New Roman" w:hAnsi="Times New Roman"/>
      <w:sz w:val="26"/>
      <w:szCs w:val="24"/>
      <w:lang w:val="x-none" w:eastAsia="x-none"/>
    </w:rPr>
  </w:style>
  <w:style w:type="character" w:customStyle="1" w:styleId="Styl2Znak">
    <w:name w:val="Styl2 Znak"/>
    <w:link w:val="Styl2"/>
    <w:locked/>
    <w:rsid w:val="000053A9"/>
    <w:rPr>
      <w:sz w:val="26"/>
      <w:szCs w:val="24"/>
    </w:rPr>
  </w:style>
  <w:style w:type="character" w:customStyle="1" w:styleId="BezodstpwZnak">
    <w:name w:val="Bez odstępów Znak"/>
    <w:link w:val="Bezodstpw"/>
    <w:uiPriority w:val="99"/>
    <w:locked/>
    <w:rsid w:val="000053A9"/>
    <w:rPr>
      <w:rFonts w:ascii="Calibri" w:eastAsia="Calibri" w:hAnsi="Calibri"/>
      <w:sz w:val="22"/>
      <w:szCs w:val="22"/>
      <w:lang w:eastAsia="en-US" w:bidi="ar-SA"/>
    </w:rPr>
  </w:style>
  <w:style w:type="paragraph" w:customStyle="1" w:styleId="Tredokumentu">
    <w:name w:val="Treść dokumentu"/>
    <w:basedOn w:val="Tekstpodstawowy"/>
    <w:rsid w:val="000053A9"/>
    <w:pPr>
      <w:suppressAutoHyphens/>
      <w:overflowPunct w:val="0"/>
      <w:autoSpaceDE w:val="0"/>
      <w:spacing w:line="360" w:lineRule="auto"/>
      <w:ind w:firstLine="425"/>
      <w:jc w:val="both"/>
    </w:pPr>
    <w:rPr>
      <w:rFonts w:ascii="Arial" w:hAnsi="Arial" w:cs="Arial"/>
      <w:b w:val="0"/>
      <w:i w:val="0"/>
      <w:sz w:val="22"/>
      <w:szCs w:val="22"/>
      <w:lang w:eastAsia="ar-SA"/>
    </w:rPr>
  </w:style>
  <w:style w:type="paragraph" w:customStyle="1" w:styleId="Legenda1">
    <w:name w:val="Legenda1"/>
    <w:basedOn w:val="Normalny"/>
    <w:next w:val="Normalny"/>
    <w:rsid w:val="000053A9"/>
    <w:pPr>
      <w:suppressAutoHyphens/>
      <w:spacing w:after="0" w:line="240" w:lineRule="auto"/>
      <w:jc w:val="both"/>
    </w:pPr>
    <w:rPr>
      <w:rFonts w:ascii="Arial Narrow" w:eastAsia="Times New Roman" w:hAnsi="Arial Narrow"/>
      <w:b/>
      <w:szCs w:val="20"/>
      <w:lang w:eastAsia="ar-SA"/>
    </w:rPr>
  </w:style>
  <w:style w:type="character" w:styleId="UyteHipercze">
    <w:name w:val="FollowedHyperlink"/>
    <w:uiPriority w:val="99"/>
    <w:unhideWhenUsed/>
    <w:rsid w:val="000053A9"/>
    <w:rPr>
      <w:color w:val="954F72"/>
      <w:u w:val="single"/>
    </w:rPr>
  </w:style>
  <w:style w:type="paragraph" w:customStyle="1" w:styleId="msonormal0">
    <w:name w:val="msonormal"/>
    <w:basedOn w:val="Normalny"/>
    <w:rsid w:val="000053A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font5">
    <w:name w:val="font5"/>
    <w:basedOn w:val="Normalny"/>
    <w:rsid w:val="000053A9"/>
    <w:pPr>
      <w:spacing w:before="100" w:beforeAutospacing="1" w:after="100" w:afterAutospacing="1" w:line="240" w:lineRule="auto"/>
    </w:pPr>
    <w:rPr>
      <w:rFonts w:ascii="Open Sans" w:eastAsia="Times New Roman" w:hAnsi="Open Sans" w:cs="Open Sans"/>
      <w:b/>
      <w:bCs/>
      <w:color w:val="0000FF"/>
      <w:sz w:val="28"/>
      <w:szCs w:val="28"/>
      <w:lang w:eastAsia="pl-PL"/>
    </w:rPr>
  </w:style>
  <w:style w:type="paragraph" w:customStyle="1" w:styleId="xl67">
    <w:name w:val="xl67"/>
    <w:basedOn w:val="Normalny"/>
    <w:rsid w:val="000053A9"/>
    <w:pP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rsid w:val="000053A9"/>
    <w:pPr>
      <w:spacing w:before="100" w:beforeAutospacing="1" w:after="100" w:afterAutospacing="1" w:line="240" w:lineRule="auto"/>
    </w:pPr>
    <w:rPr>
      <w:rFonts w:ascii="Arial" w:eastAsia="Times New Roman" w:hAnsi="Arial" w:cs="Arial"/>
      <w:sz w:val="28"/>
      <w:szCs w:val="28"/>
      <w:lang w:eastAsia="pl-PL"/>
    </w:rPr>
  </w:style>
  <w:style w:type="paragraph" w:customStyle="1" w:styleId="xl69">
    <w:name w:val="xl69"/>
    <w:basedOn w:val="Normalny"/>
    <w:rsid w:val="000053A9"/>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0">
    <w:name w:val="xl70"/>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71">
    <w:name w:val="xl71"/>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72">
    <w:name w:val="xl72"/>
    <w:basedOn w:val="Normalny"/>
    <w:rsid w:val="000053A9"/>
    <w:pP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73">
    <w:name w:val="xl73"/>
    <w:basedOn w:val="Normalny"/>
    <w:rsid w:val="000053A9"/>
    <w:pPr>
      <w:spacing w:before="100" w:beforeAutospacing="1" w:after="100" w:afterAutospacing="1" w:line="240" w:lineRule="auto"/>
    </w:pPr>
    <w:rPr>
      <w:rFonts w:ascii="Arial" w:eastAsia="Times New Roman" w:hAnsi="Arial" w:cs="Arial"/>
      <w:sz w:val="24"/>
      <w:szCs w:val="24"/>
      <w:lang w:eastAsia="pl-PL"/>
    </w:rPr>
  </w:style>
  <w:style w:type="paragraph" w:customStyle="1" w:styleId="xl74">
    <w:name w:val="xl74"/>
    <w:basedOn w:val="Normalny"/>
    <w:rsid w:val="000053A9"/>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5">
    <w:name w:val="xl75"/>
    <w:basedOn w:val="Normalny"/>
    <w:rsid w:val="000053A9"/>
    <w:pP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76">
    <w:name w:val="xl76"/>
    <w:basedOn w:val="Normalny"/>
    <w:rsid w:val="000053A9"/>
    <w:pP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7">
    <w:name w:val="xl77"/>
    <w:basedOn w:val="Normalny"/>
    <w:rsid w:val="000053A9"/>
    <w:pPr>
      <w:shd w:val="clear" w:color="000000" w:fill="FFFFFF"/>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8">
    <w:name w:val="xl78"/>
    <w:basedOn w:val="Normalny"/>
    <w:rsid w:val="000053A9"/>
    <w:pPr>
      <w:pBdr>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79">
    <w:name w:val="xl79"/>
    <w:basedOn w:val="Normalny"/>
    <w:rsid w:val="000053A9"/>
    <w:pPr>
      <w:pBdr>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0">
    <w:name w:val="xl80"/>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b/>
      <w:bCs/>
      <w:sz w:val="24"/>
      <w:szCs w:val="24"/>
      <w:lang w:eastAsia="pl-PL"/>
    </w:rPr>
  </w:style>
  <w:style w:type="paragraph" w:customStyle="1" w:styleId="xl81">
    <w:name w:val="xl81"/>
    <w:basedOn w:val="Normalny"/>
    <w:rsid w:val="000053A9"/>
    <w:pPr>
      <w:pBdr>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2">
    <w:name w:val="xl82"/>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3">
    <w:name w:val="xl83"/>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4">
    <w:name w:val="xl84"/>
    <w:basedOn w:val="Normalny"/>
    <w:rsid w:val="000053A9"/>
    <w:pPr>
      <w:pBdr>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5">
    <w:name w:val="xl85"/>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86">
    <w:name w:val="xl86"/>
    <w:basedOn w:val="Normalny"/>
    <w:rsid w:val="000053A9"/>
    <w:pP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7">
    <w:name w:val="xl87"/>
    <w:basedOn w:val="Normalny"/>
    <w:rsid w:val="000053A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88">
    <w:name w:val="xl88"/>
    <w:basedOn w:val="Normalny"/>
    <w:rsid w:val="000053A9"/>
    <w:pPr>
      <w:shd w:val="clear" w:color="000000" w:fill="FFFFFF"/>
      <w:spacing w:before="100" w:beforeAutospacing="1" w:after="100" w:afterAutospacing="1" w:line="240" w:lineRule="auto"/>
      <w:textAlignment w:val="center"/>
    </w:pPr>
    <w:rPr>
      <w:rFonts w:ascii="Tahoma" w:eastAsia="Times New Roman" w:hAnsi="Tahoma" w:cs="Tahoma"/>
      <w:sz w:val="18"/>
      <w:szCs w:val="18"/>
      <w:lang w:eastAsia="pl-PL"/>
    </w:rPr>
  </w:style>
  <w:style w:type="paragraph" w:customStyle="1" w:styleId="xl89">
    <w:name w:val="xl89"/>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ahoma" w:eastAsia="Times New Roman" w:hAnsi="Tahoma" w:cs="Tahoma"/>
      <w:b/>
      <w:bCs/>
      <w:sz w:val="24"/>
      <w:szCs w:val="24"/>
      <w:lang w:eastAsia="pl-PL"/>
    </w:rPr>
  </w:style>
  <w:style w:type="paragraph" w:customStyle="1" w:styleId="xl90">
    <w:name w:val="xl90"/>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91">
    <w:name w:val="xl91"/>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92">
    <w:name w:val="xl92"/>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93">
    <w:name w:val="xl93"/>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94">
    <w:name w:val="xl94"/>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95">
    <w:name w:val="xl95"/>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96">
    <w:name w:val="xl96"/>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97">
    <w:name w:val="xl97"/>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98">
    <w:name w:val="xl98"/>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99">
    <w:name w:val="xl99"/>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00">
    <w:name w:val="xl100"/>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01">
    <w:name w:val="xl101"/>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02">
    <w:name w:val="xl102"/>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03">
    <w:name w:val="xl103"/>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04">
    <w:name w:val="xl104"/>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4"/>
      <w:szCs w:val="14"/>
      <w:lang w:eastAsia="pl-PL"/>
    </w:rPr>
  </w:style>
  <w:style w:type="paragraph" w:customStyle="1" w:styleId="xl105">
    <w:name w:val="xl10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14"/>
      <w:szCs w:val="14"/>
      <w:lang w:eastAsia="pl-PL"/>
    </w:rPr>
  </w:style>
  <w:style w:type="paragraph" w:customStyle="1" w:styleId="xl106">
    <w:name w:val="xl106"/>
    <w:basedOn w:val="Normalny"/>
    <w:rsid w:val="000053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07">
    <w:name w:val="xl107"/>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08">
    <w:name w:val="xl108"/>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Open Sans" w:eastAsia="Times New Roman" w:hAnsi="Open Sans" w:cs="Open Sans"/>
      <w:color w:val="0000FF"/>
      <w:sz w:val="16"/>
      <w:szCs w:val="16"/>
      <w:lang w:eastAsia="pl-PL"/>
    </w:rPr>
  </w:style>
  <w:style w:type="paragraph" w:customStyle="1" w:styleId="xl109">
    <w:name w:val="xl109"/>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Open Sans" w:eastAsia="Times New Roman" w:hAnsi="Open Sans" w:cs="Open Sans"/>
      <w:b/>
      <w:bCs/>
      <w:color w:val="0000FF"/>
      <w:sz w:val="16"/>
      <w:szCs w:val="16"/>
      <w:lang w:eastAsia="pl-PL"/>
    </w:rPr>
  </w:style>
  <w:style w:type="paragraph" w:customStyle="1" w:styleId="xl110">
    <w:name w:val="xl110"/>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11">
    <w:name w:val="xl111"/>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12">
    <w:name w:val="xl112"/>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13">
    <w:name w:val="xl113"/>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14">
    <w:name w:val="xl114"/>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4"/>
      <w:szCs w:val="14"/>
      <w:lang w:eastAsia="pl-PL"/>
    </w:rPr>
  </w:style>
  <w:style w:type="paragraph" w:customStyle="1" w:styleId="xl115">
    <w:name w:val="xl11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4"/>
      <w:szCs w:val="14"/>
      <w:lang w:eastAsia="pl-PL"/>
    </w:rPr>
  </w:style>
  <w:style w:type="paragraph" w:customStyle="1" w:styleId="xl116">
    <w:name w:val="xl116"/>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4"/>
      <w:szCs w:val="14"/>
      <w:lang w:eastAsia="pl-PL"/>
    </w:rPr>
  </w:style>
  <w:style w:type="paragraph" w:customStyle="1" w:styleId="xl117">
    <w:name w:val="xl117"/>
    <w:basedOn w:val="Normalny"/>
    <w:rsid w:val="000053A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118">
    <w:name w:val="xl118"/>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9">
    <w:name w:val="xl119"/>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8"/>
      <w:szCs w:val="28"/>
      <w:lang w:eastAsia="pl-PL"/>
    </w:rPr>
  </w:style>
  <w:style w:type="paragraph" w:customStyle="1" w:styleId="xl120">
    <w:name w:val="xl120"/>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color w:val="0000FF"/>
      <w:sz w:val="24"/>
      <w:szCs w:val="24"/>
      <w:lang w:eastAsia="pl-PL"/>
    </w:rPr>
  </w:style>
  <w:style w:type="paragraph" w:customStyle="1" w:styleId="xl121">
    <w:name w:val="xl121"/>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28"/>
      <w:szCs w:val="28"/>
      <w:lang w:eastAsia="pl-PL"/>
    </w:rPr>
  </w:style>
  <w:style w:type="paragraph" w:customStyle="1" w:styleId="xl122">
    <w:name w:val="xl122"/>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color w:val="0000FF"/>
      <w:sz w:val="24"/>
      <w:szCs w:val="24"/>
      <w:lang w:eastAsia="pl-PL"/>
    </w:rPr>
  </w:style>
  <w:style w:type="paragraph" w:customStyle="1" w:styleId="xl123">
    <w:name w:val="xl123"/>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color w:val="0000FF"/>
      <w:sz w:val="24"/>
      <w:szCs w:val="24"/>
      <w:lang w:eastAsia="pl-PL"/>
    </w:rPr>
  </w:style>
  <w:style w:type="paragraph" w:customStyle="1" w:styleId="font6">
    <w:name w:val="font6"/>
    <w:basedOn w:val="Normalny"/>
    <w:rsid w:val="000053A9"/>
    <w:pPr>
      <w:spacing w:before="100" w:beforeAutospacing="1" w:after="100" w:afterAutospacing="1" w:line="240" w:lineRule="auto"/>
    </w:pPr>
    <w:rPr>
      <w:rFonts w:ascii="Tahoma" w:eastAsia="Times New Roman" w:hAnsi="Tahoma" w:cs="Tahoma"/>
      <w:b/>
      <w:bCs/>
      <w:sz w:val="20"/>
      <w:szCs w:val="20"/>
      <w:lang w:eastAsia="pl-PL"/>
    </w:rPr>
  </w:style>
  <w:style w:type="paragraph" w:customStyle="1" w:styleId="font7">
    <w:name w:val="font7"/>
    <w:basedOn w:val="Normalny"/>
    <w:rsid w:val="000053A9"/>
    <w:pPr>
      <w:spacing w:before="100" w:beforeAutospacing="1" w:after="100" w:afterAutospacing="1" w:line="240" w:lineRule="auto"/>
    </w:pPr>
    <w:rPr>
      <w:rFonts w:ascii="Tahoma" w:eastAsia="Times New Roman" w:hAnsi="Tahoma" w:cs="Tahoma"/>
      <w:sz w:val="24"/>
      <w:szCs w:val="24"/>
      <w:lang w:eastAsia="pl-PL"/>
    </w:rPr>
  </w:style>
  <w:style w:type="paragraph" w:customStyle="1" w:styleId="font8">
    <w:name w:val="font8"/>
    <w:basedOn w:val="Normalny"/>
    <w:rsid w:val="000053A9"/>
    <w:pPr>
      <w:spacing w:before="100" w:beforeAutospacing="1" w:after="100" w:afterAutospacing="1" w:line="240" w:lineRule="auto"/>
    </w:pPr>
    <w:rPr>
      <w:rFonts w:ascii="Tahoma" w:eastAsia="Times New Roman" w:hAnsi="Tahoma" w:cs="Tahoma"/>
      <w:sz w:val="20"/>
      <w:szCs w:val="20"/>
      <w:lang w:eastAsia="pl-PL"/>
    </w:rPr>
  </w:style>
  <w:style w:type="paragraph" w:customStyle="1" w:styleId="font9">
    <w:name w:val="font9"/>
    <w:basedOn w:val="Normalny"/>
    <w:rsid w:val="000053A9"/>
    <w:pPr>
      <w:spacing w:before="100" w:beforeAutospacing="1" w:after="100" w:afterAutospacing="1" w:line="240" w:lineRule="auto"/>
    </w:pPr>
    <w:rPr>
      <w:rFonts w:ascii="Tahoma" w:eastAsia="Times New Roman" w:hAnsi="Tahoma" w:cs="Tahoma"/>
      <w:b/>
      <w:bCs/>
      <w:sz w:val="32"/>
      <w:szCs w:val="32"/>
      <w:lang w:eastAsia="pl-PL"/>
    </w:rPr>
  </w:style>
  <w:style w:type="paragraph" w:customStyle="1" w:styleId="font10">
    <w:name w:val="font10"/>
    <w:basedOn w:val="Normalny"/>
    <w:rsid w:val="000053A9"/>
    <w:pPr>
      <w:spacing w:before="100" w:beforeAutospacing="1" w:after="100" w:afterAutospacing="1" w:line="240" w:lineRule="auto"/>
    </w:pPr>
    <w:rPr>
      <w:rFonts w:ascii="Tahoma" w:eastAsia="Times New Roman" w:hAnsi="Tahoma" w:cs="Tahoma"/>
      <w:b/>
      <w:bCs/>
      <w:color w:val="0000FF"/>
      <w:sz w:val="32"/>
      <w:szCs w:val="32"/>
      <w:lang w:eastAsia="pl-PL"/>
    </w:rPr>
  </w:style>
  <w:style w:type="paragraph" w:customStyle="1" w:styleId="xl124">
    <w:name w:val="xl124"/>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25">
    <w:name w:val="xl125"/>
    <w:basedOn w:val="Normalny"/>
    <w:rsid w:val="000053A9"/>
    <w:pP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126">
    <w:name w:val="xl126"/>
    <w:basedOn w:val="Normalny"/>
    <w:rsid w:val="000053A9"/>
    <w:pPr>
      <w:shd w:val="clear" w:color="000000" w:fill="FFFFFF"/>
      <w:spacing w:before="100" w:beforeAutospacing="1" w:after="100" w:afterAutospacing="1" w:line="240" w:lineRule="auto"/>
      <w:textAlignment w:val="center"/>
    </w:pPr>
    <w:rPr>
      <w:rFonts w:ascii="Tahoma" w:eastAsia="Times New Roman" w:hAnsi="Tahoma" w:cs="Tahoma"/>
      <w:sz w:val="18"/>
      <w:szCs w:val="18"/>
      <w:lang w:eastAsia="pl-PL"/>
    </w:rPr>
  </w:style>
  <w:style w:type="paragraph" w:customStyle="1" w:styleId="xl127">
    <w:name w:val="xl127"/>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28">
    <w:name w:val="xl128"/>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Open Sans" w:eastAsia="Times New Roman" w:hAnsi="Open Sans" w:cs="Open Sans"/>
      <w:b/>
      <w:bCs/>
      <w:color w:val="0000FF"/>
      <w:sz w:val="16"/>
      <w:szCs w:val="16"/>
      <w:lang w:eastAsia="pl-PL"/>
    </w:rPr>
  </w:style>
  <w:style w:type="paragraph" w:customStyle="1" w:styleId="xl129">
    <w:name w:val="xl129"/>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30">
    <w:name w:val="xl130"/>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14"/>
      <w:szCs w:val="14"/>
      <w:lang w:eastAsia="pl-PL"/>
    </w:rPr>
  </w:style>
  <w:style w:type="paragraph" w:customStyle="1" w:styleId="xl131">
    <w:name w:val="xl131"/>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Open Sans" w:eastAsia="Times New Roman" w:hAnsi="Open Sans" w:cs="Open Sans"/>
      <w:color w:val="0000FF"/>
      <w:sz w:val="16"/>
      <w:szCs w:val="16"/>
      <w:lang w:eastAsia="pl-PL"/>
    </w:rPr>
  </w:style>
  <w:style w:type="paragraph" w:customStyle="1" w:styleId="xl132">
    <w:name w:val="xl132"/>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33">
    <w:name w:val="xl133"/>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34">
    <w:name w:val="xl134"/>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35">
    <w:name w:val="xl13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4"/>
      <w:szCs w:val="14"/>
      <w:lang w:eastAsia="pl-PL"/>
    </w:rPr>
  </w:style>
  <w:style w:type="paragraph" w:customStyle="1" w:styleId="xl136">
    <w:name w:val="xl136"/>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37">
    <w:name w:val="xl137"/>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38">
    <w:name w:val="xl138"/>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39">
    <w:name w:val="xl139"/>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4"/>
      <w:szCs w:val="14"/>
      <w:lang w:eastAsia="pl-PL"/>
    </w:rPr>
  </w:style>
  <w:style w:type="paragraph" w:customStyle="1" w:styleId="xl140">
    <w:name w:val="xl140"/>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4"/>
      <w:szCs w:val="14"/>
      <w:lang w:eastAsia="pl-PL"/>
    </w:rPr>
  </w:style>
  <w:style w:type="paragraph" w:customStyle="1" w:styleId="xl141">
    <w:name w:val="xl141"/>
    <w:basedOn w:val="Normalny"/>
    <w:rsid w:val="000053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42">
    <w:name w:val="xl142"/>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4"/>
      <w:szCs w:val="14"/>
      <w:lang w:eastAsia="pl-PL"/>
    </w:rPr>
  </w:style>
  <w:style w:type="paragraph" w:customStyle="1" w:styleId="xl143">
    <w:name w:val="xl143"/>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44">
    <w:name w:val="xl144"/>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45">
    <w:name w:val="xl14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46">
    <w:name w:val="xl146"/>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4"/>
      <w:szCs w:val="14"/>
      <w:lang w:eastAsia="pl-PL"/>
    </w:rPr>
  </w:style>
  <w:style w:type="paragraph" w:customStyle="1" w:styleId="xl147">
    <w:name w:val="xl147"/>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48">
    <w:name w:val="xl148"/>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b/>
      <w:bCs/>
      <w:sz w:val="16"/>
      <w:szCs w:val="16"/>
      <w:lang w:eastAsia="pl-PL"/>
    </w:rPr>
  </w:style>
  <w:style w:type="paragraph" w:customStyle="1" w:styleId="xl149">
    <w:name w:val="xl149"/>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4"/>
      <w:szCs w:val="14"/>
      <w:lang w:eastAsia="pl-PL"/>
    </w:rPr>
  </w:style>
  <w:style w:type="paragraph" w:customStyle="1" w:styleId="xl150">
    <w:name w:val="xl150"/>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51">
    <w:name w:val="xl151"/>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52">
    <w:name w:val="xl152"/>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b/>
      <w:bCs/>
      <w:sz w:val="16"/>
      <w:szCs w:val="16"/>
      <w:lang w:eastAsia="pl-PL"/>
    </w:rPr>
  </w:style>
  <w:style w:type="paragraph" w:customStyle="1" w:styleId="xl153">
    <w:name w:val="xl153"/>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54">
    <w:name w:val="xl154"/>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55">
    <w:name w:val="xl15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56">
    <w:name w:val="xl156"/>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57">
    <w:name w:val="xl157"/>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58">
    <w:name w:val="xl158"/>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59">
    <w:name w:val="xl159"/>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60">
    <w:name w:val="xl160"/>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61">
    <w:name w:val="xl161"/>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62">
    <w:name w:val="xl162"/>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63">
    <w:name w:val="xl163"/>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164">
    <w:name w:val="xl164"/>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sz w:val="16"/>
      <w:szCs w:val="16"/>
      <w:lang w:eastAsia="pl-PL"/>
    </w:rPr>
  </w:style>
  <w:style w:type="paragraph" w:customStyle="1" w:styleId="xl165">
    <w:name w:val="xl16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66">
    <w:name w:val="xl166"/>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67">
    <w:name w:val="xl167"/>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color w:val="0000FF"/>
      <w:sz w:val="16"/>
      <w:szCs w:val="16"/>
      <w:lang w:eastAsia="pl-PL"/>
    </w:rPr>
  </w:style>
  <w:style w:type="paragraph" w:customStyle="1" w:styleId="xl168">
    <w:name w:val="xl168"/>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color w:val="0000FF"/>
      <w:sz w:val="16"/>
      <w:szCs w:val="16"/>
      <w:lang w:eastAsia="pl-PL"/>
    </w:rPr>
  </w:style>
  <w:style w:type="paragraph" w:customStyle="1" w:styleId="xl169">
    <w:name w:val="xl169"/>
    <w:basedOn w:val="Normalny"/>
    <w:rsid w:val="000053A9"/>
    <w:pPr>
      <w:shd w:val="clear" w:color="000000" w:fill="FFFFFF"/>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0">
    <w:name w:val="xl170"/>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pl-PL"/>
    </w:rPr>
  </w:style>
  <w:style w:type="paragraph" w:customStyle="1" w:styleId="xl171">
    <w:name w:val="xl171"/>
    <w:basedOn w:val="Normalny"/>
    <w:rsid w:val="000053A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72">
    <w:name w:val="xl172"/>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14"/>
      <w:szCs w:val="14"/>
      <w:lang w:eastAsia="pl-PL"/>
    </w:rPr>
  </w:style>
  <w:style w:type="paragraph" w:customStyle="1" w:styleId="xl173">
    <w:name w:val="xl173"/>
    <w:basedOn w:val="Normalny"/>
    <w:rsid w:val="000053A9"/>
    <w:pPr>
      <w:spacing w:before="100" w:beforeAutospacing="1" w:after="100" w:afterAutospacing="1" w:line="240" w:lineRule="auto"/>
    </w:pPr>
    <w:rPr>
      <w:rFonts w:ascii="Open Sans" w:eastAsia="Times New Roman" w:hAnsi="Open Sans" w:cs="Open Sans"/>
      <w:sz w:val="24"/>
      <w:szCs w:val="24"/>
      <w:lang w:eastAsia="pl-PL"/>
    </w:rPr>
  </w:style>
  <w:style w:type="paragraph" w:customStyle="1" w:styleId="xl174">
    <w:name w:val="xl174"/>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175">
    <w:name w:val="xl175"/>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76">
    <w:name w:val="xl176"/>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77">
    <w:name w:val="xl177"/>
    <w:basedOn w:val="Normalny"/>
    <w:rsid w:val="000053A9"/>
    <w:pPr>
      <w:pBdr>
        <w:left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78">
    <w:name w:val="xl178"/>
    <w:basedOn w:val="Normalny"/>
    <w:rsid w:val="000053A9"/>
    <w:pPr>
      <w:pBdr>
        <w:left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79">
    <w:name w:val="xl179"/>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80">
    <w:name w:val="xl180"/>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81">
    <w:name w:val="xl181"/>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82">
    <w:name w:val="xl182"/>
    <w:basedOn w:val="Normalny"/>
    <w:rsid w:val="000053A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83">
    <w:name w:val="xl183"/>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184">
    <w:name w:val="xl184"/>
    <w:basedOn w:val="Normalny"/>
    <w:rsid w:val="000053A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85">
    <w:name w:val="xl185"/>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186">
    <w:name w:val="xl186"/>
    <w:basedOn w:val="Normalny"/>
    <w:rsid w:val="000053A9"/>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87">
    <w:name w:val="xl187"/>
    <w:basedOn w:val="Normalny"/>
    <w:rsid w:val="000053A9"/>
    <w:pPr>
      <w:spacing w:before="100" w:beforeAutospacing="1" w:after="100" w:afterAutospacing="1" w:line="240" w:lineRule="auto"/>
      <w:jc w:val="center"/>
      <w:textAlignment w:val="center"/>
    </w:pPr>
    <w:rPr>
      <w:rFonts w:ascii="Open Sans" w:eastAsia="Times New Roman" w:hAnsi="Open Sans" w:cs="Open Sans"/>
      <w:sz w:val="24"/>
      <w:szCs w:val="24"/>
      <w:lang w:eastAsia="pl-PL"/>
    </w:rPr>
  </w:style>
  <w:style w:type="paragraph" w:customStyle="1" w:styleId="xl188">
    <w:name w:val="xl188"/>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189">
    <w:name w:val="xl189"/>
    <w:basedOn w:val="Normalny"/>
    <w:rsid w:val="000053A9"/>
    <w:pPr>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190">
    <w:name w:val="xl190"/>
    <w:basedOn w:val="Normalny"/>
    <w:rsid w:val="000053A9"/>
    <w:pPr>
      <w:spacing w:before="100" w:beforeAutospacing="1" w:after="100" w:afterAutospacing="1" w:line="240" w:lineRule="auto"/>
      <w:jc w:val="center"/>
    </w:pPr>
    <w:rPr>
      <w:rFonts w:ascii="Tahoma" w:eastAsia="Times New Roman" w:hAnsi="Tahoma" w:cs="Tahoma"/>
      <w:b/>
      <w:bCs/>
      <w:sz w:val="16"/>
      <w:szCs w:val="16"/>
      <w:lang w:eastAsia="pl-PL"/>
    </w:rPr>
  </w:style>
  <w:style w:type="paragraph" w:customStyle="1" w:styleId="xl191">
    <w:name w:val="xl191"/>
    <w:basedOn w:val="Normalny"/>
    <w:rsid w:val="000053A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192">
    <w:name w:val="xl192"/>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b/>
      <w:bCs/>
      <w:sz w:val="24"/>
      <w:szCs w:val="24"/>
      <w:lang w:eastAsia="pl-PL"/>
    </w:rPr>
  </w:style>
  <w:style w:type="paragraph" w:customStyle="1" w:styleId="xl193">
    <w:name w:val="xl193"/>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4"/>
      <w:szCs w:val="14"/>
      <w:lang w:eastAsia="pl-PL"/>
    </w:rPr>
  </w:style>
  <w:style w:type="paragraph" w:customStyle="1" w:styleId="xl194">
    <w:name w:val="xl194"/>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4"/>
      <w:szCs w:val="14"/>
      <w:lang w:eastAsia="pl-PL"/>
    </w:rPr>
  </w:style>
  <w:style w:type="paragraph" w:customStyle="1" w:styleId="xl195">
    <w:name w:val="xl195"/>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14"/>
      <w:szCs w:val="14"/>
      <w:lang w:eastAsia="pl-PL"/>
    </w:rPr>
  </w:style>
  <w:style w:type="paragraph" w:customStyle="1" w:styleId="xl196">
    <w:name w:val="xl196"/>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4"/>
      <w:szCs w:val="14"/>
      <w:lang w:eastAsia="pl-PL"/>
    </w:rPr>
  </w:style>
  <w:style w:type="paragraph" w:customStyle="1" w:styleId="xl197">
    <w:name w:val="xl197"/>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4"/>
      <w:szCs w:val="14"/>
      <w:lang w:eastAsia="pl-PL"/>
    </w:rPr>
  </w:style>
  <w:style w:type="paragraph" w:customStyle="1" w:styleId="xl198">
    <w:name w:val="xl198"/>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ahoma" w:eastAsia="Times New Roman" w:hAnsi="Tahoma" w:cs="Tahoma"/>
      <w:sz w:val="24"/>
      <w:szCs w:val="24"/>
      <w:lang w:eastAsia="pl-PL"/>
    </w:rPr>
  </w:style>
  <w:style w:type="paragraph" w:customStyle="1" w:styleId="xl199">
    <w:name w:val="xl199"/>
    <w:basedOn w:val="Normalny"/>
    <w:rsid w:val="000053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ahoma" w:eastAsia="Times New Roman" w:hAnsi="Tahoma" w:cs="Tahoma"/>
      <w:color w:val="FF0000"/>
      <w:sz w:val="16"/>
      <w:szCs w:val="16"/>
      <w:lang w:eastAsia="pl-PL"/>
    </w:rPr>
  </w:style>
  <w:style w:type="paragraph" w:customStyle="1" w:styleId="xl200">
    <w:name w:val="xl200"/>
    <w:basedOn w:val="Normalny"/>
    <w:rsid w:val="000053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201">
    <w:name w:val="xl201"/>
    <w:basedOn w:val="Normalny"/>
    <w:rsid w:val="000053A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ahoma" w:eastAsia="Times New Roman" w:hAnsi="Tahoma" w:cs="Tahoma"/>
      <w:color w:val="FF0000"/>
      <w:sz w:val="16"/>
      <w:szCs w:val="16"/>
      <w:lang w:eastAsia="pl-PL"/>
    </w:rPr>
  </w:style>
  <w:style w:type="paragraph" w:customStyle="1" w:styleId="xl202">
    <w:name w:val="xl202"/>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203">
    <w:name w:val="xl203"/>
    <w:basedOn w:val="Normalny"/>
    <w:rsid w:val="000053A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04">
    <w:name w:val="xl204"/>
    <w:basedOn w:val="Normalny"/>
    <w:rsid w:val="000053A9"/>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05">
    <w:name w:val="xl205"/>
    <w:basedOn w:val="Normalny"/>
    <w:rsid w:val="000053A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06">
    <w:name w:val="xl206"/>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207">
    <w:name w:val="xl207"/>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color w:val="0000FF"/>
      <w:sz w:val="24"/>
      <w:szCs w:val="24"/>
      <w:lang w:eastAsia="pl-PL"/>
    </w:rPr>
  </w:style>
  <w:style w:type="paragraph" w:customStyle="1" w:styleId="xl208">
    <w:name w:val="xl208"/>
    <w:basedOn w:val="Normalny"/>
    <w:rsid w:val="000053A9"/>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ahoma" w:eastAsia="Times New Roman" w:hAnsi="Tahoma" w:cs="Tahoma"/>
      <w:b/>
      <w:bCs/>
      <w:color w:val="0000FF"/>
      <w:sz w:val="24"/>
      <w:szCs w:val="24"/>
      <w:lang w:eastAsia="pl-PL"/>
    </w:rPr>
  </w:style>
  <w:style w:type="paragraph" w:customStyle="1" w:styleId="xl209">
    <w:name w:val="xl209"/>
    <w:basedOn w:val="Normalny"/>
    <w:rsid w:val="000053A9"/>
    <w:pPr>
      <w:pBdr>
        <w:top w:val="single" w:sz="4" w:space="0" w:color="auto"/>
        <w:bottom w:val="single" w:sz="4" w:space="0" w:color="auto"/>
      </w:pBdr>
      <w:shd w:val="clear" w:color="000000" w:fill="F2F2F2"/>
      <w:spacing w:before="100" w:beforeAutospacing="1" w:after="100" w:afterAutospacing="1" w:line="240" w:lineRule="auto"/>
      <w:jc w:val="center"/>
    </w:pPr>
    <w:rPr>
      <w:rFonts w:ascii="Tahoma" w:eastAsia="Times New Roman" w:hAnsi="Tahoma" w:cs="Tahoma"/>
      <w:b/>
      <w:bCs/>
      <w:color w:val="0000FF"/>
      <w:sz w:val="24"/>
      <w:szCs w:val="24"/>
      <w:lang w:eastAsia="pl-PL"/>
    </w:rPr>
  </w:style>
  <w:style w:type="paragraph" w:customStyle="1" w:styleId="xl210">
    <w:name w:val="xl210"/>
    <w:basedOn w:val="Normalny"/>
    <w:rsid w:val="000053A9"/>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color w:val="0000FF"/>
      <w:sz w:val="24"/>
      <w:szCs w:val="24"/>
      <w:lang w:eastAsia="pl-PL"/>
    </w:rPr>
  </w:style>
  <w:style w:type="paragraph" w:customStyle="1" w:styleId="xl211">
    <w:name w:val="xl211"/>
    <w:basedOn w:val="Normalny"/>
    <w:rsid w:val="000053A9"/>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Tahoma" w:eastAsia="Times New Roman" w:hAnsi="Tahoma" w:cs="Tahoma"/>
      <w:b/>
      <w:bCs/>
      <w:color w:val="0000FF"/>
      <w:sz w:val="24"/>
      <w:szCs w:val="24"/>
      <w:lang w:eastAsia="pl-PL"/>
    </w:rPr>
  </w:style>
  <w:style w:type="paragraph" w:customStyle="1" w:styleId="xl212">
    <w:name w:val="xl212"/>
    <w:basedOn w:val="Normalny"/>
    <w:rsid w:val="000053A9"/>
    <w:pPr>
      <w:pBdr>
        <w:top w:val="single" w:sz="4" w:space="0" w:color="auto"/>
        <w:bottom w:val="single" w:sz="4" w:space="0" w:color="auto"/>
      </w:pBdr>
      <w:shd w:val="clear" w:color="000000" w:fill="F2F2F2"/>
      <w:spacing w:before="100" w:beforeAutospacing="1" w:after="100" w:afterAutospacing="1" w:line="240" w:lineRule="auto"/>
      <w:textAlignment w:val="center"/>
    </w:pPr>
    <w:rPr>
      <w:rFonts w:ascii="Tahoma" w:eastAsia="Times New Roman" w:hAnsi="Tahoma" w:cs="Tahoma"/>
      <w:b/>
      <w:bCs/>
      <w:color w:val="0000FF"/>
      <w:sz w:val="24"/>
      <w:szCs w:val="24"/>
      <w:lang w:eastAsia="pl-PL"/>
    </w:rPr>
  </w:style>
  <w:style w:type="paragraph" w:customStyle="1" w:styleId="xl213">
    <w:name w:val="xl213"/>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ahoma" w:eastAsia="Times New Roman" w:hAnsi="Tahoma" w:cs="Tahoma"/>
      <w:b/>
      <w:bCs/>
      <w:sz w:val="32"/>
      <w:szCs w:val="32"/>
      <w:lang w:eastAsia="pl-PL"/>
    </w:rPr>
  </w:style>
  <w:style w:type="paragraph" w:customStyle="1" w:styleId="xl214">
    <w:name w:val="xl214"/>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32"/>
      <w:szCs w:val="32"/>
      <w:lang w:eastAsia="pl-PL"/>
    </w:rPr>
  </w:style>
  <w:style w:type="paragraph" w:customStyle="1" w:styleId="xl215">
    <w:name w:val="xl215"/>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32"/>
      <w:szCs w:val="32"/>
      <w:lang w:eastAsia="pl-PL"/>
    </w:rPr>
  </w:style>
  <w:style w:type="paragraph" w:customStyle="1" w:styleId="xl216">
    <w:name w:val="xl216"/>
    <w:basedOn w:val="Normalny"/>
    <w:rsid w:val="000053A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217">
    <w:name w:val="xl217"/>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ahoma" w:eastAsia="Times New Roman" w:hAnsi="Tahoma" w:cs="Tahoma"/>
      <w:b/>
      <w:bCs/>
      <w:sz w:val="32"/>
      <w:szCs w:val="32"/>
      <w:lang w:eastAsia="pl-PL"/>
    </w:rPr>
  </w:style>
  <w:style w:type="paragraph" w:customStyle="1" w:styleId="xl218">
    <w:name w:val="xl218"/>
    <w:basedOn w:val="Normalny"/>
    <w:rsid w:val="000053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32"/>
      <w:szCs w:val="32"/>
      <w:lang w:eastAsia="pl-PL"/>
    </w:rPr>
  </w:style>
  <w:style w:type="paragraph" w:customStyle="1" w:styleId="xl219">
    <w:name w:val="xl219"/>
    <w:basedOn w:val="Normalny"/>
    <w:rsid w:val="000053A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ahoma" w:eastAsia="Times New Roman" w:hAnsi="Tahoma" w:cs="Tahoma"/>
      <w:b/>
      <w:bCs/>
      <w:color w:val="0000FF"/>
      <w:sz w:val="24"/>
      <w:szCs w:val="24"/>
      <w:lang w:eastAsia="pl-PL"/>
    </w:rPr>
  </w:style>
  <w:style w:type="paragraph" w:customStyle="1" w:styleId="xl220">
    <w:name w:val="xl220"/>
    <w:basedOn w:val="Normalny"/>
    <w:rsid w:val="000053A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221">
    <w:name w:val="xl221"/>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22">
    <w:name w:val="xl222"/>
    <w:basedOn w:val="Normalny"/>
    <w:rsid w:val="000053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223">
    <w:name w:val="xl223"/>
    <w:basedOn w:val="Normalny"/>
    <w:rsid w:val="000053A9"/>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224">
    <w:name w:val="xl224"/>
    <w:basedOn w:val="Normalny"/>
    <w:rsid w:val="000053A9"/>
    <w:pPr>
      <w:pBdr>
        <w:top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225">
    <w:name w:val="xl225"/>
    <w:basedOn w:val="Normalny"/>
    <w:rsid w:val="000053A9"/>
    <w:pPr>
      <w:pBdr>
        <w:top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font11">
    <w:name w:val="font11"/>
    <w:basedOn w:val="Normalny"/>
    <w:rsid w:val="00016EC4"/>
    <w:pPr>
      <w:spacing w:before="100" w:beforeAutospacing="1" w:after="100" w:afterAutospacing="1" w:line="240" w:lineRule="auto"/>
    </w:pPr>
    <w:rPr>
      <w:rFonts w:ascii="Open Sans" w:eastAsia="Times New Roman" w:hAnsi="Open Sans" w:cs="Open Sans"/>
      <w:b/>
      <w:bCs/>
      <w:sz w:val="16"/>
      <w:szCs w:val="16"/>
      <w:lang w:eastAsia="pl-PL"/>
    </w:rPr>
  </w:style>
  <w:style w:type="paragraph" w:customStyle="1" w:styleId="font12">
    <w:name w:val="font12"/>
    <w:basedOn w:val="Normalny"/>
    <w:rsid w:val="00016EC4"/>
    <w:pPr>
      <w:spacing w:before="100" w:beforeAutospacing="1" w:after="100" w:afterAutospacing="1" w:line="240" w:lineRule="auto"/>
    </w:pPr>
    <w:rPr>
      <w:rFonts w:ascii="Open Sans" w:eastAsia="Times New Roman" w:hAnsi="Open Sans" w:cs="Open Sans"/>
      <w:sz w:val="16"/>
      <w:szCs w:val="16"/>
      <w:lang w:eastAsia="pl-PL"/>
    </w:rPr>
  </w:style>
  <w:style w:type="paragraph" w:customStyle="1" w:styleId="font13">
    <w:name w:val="font13"/>
    <w:basedOn w:val="Normalny"/>
    <w:rsid w:val="00016EC4"/>
    <w:pPr>
      <w:spacing w:before="100" w:beforeAutospacing="1" w:after="100" w:afterAutospacing="1" w:line="240" w:lineRule="auto"/>
    </w:pPr>
    <w:rPr>
      <w:rFonts w:ascii="Open Sans" w:eastAsia="Times New Roman" w:hAnsi="Open Sans" w:cs="Open Sans"/>
      <w:b/>
      <w:bCs/>
      <w:sz w:val="20"/>
      <w:szCs w:val="20"/>
      <w:lang w:eastAsia="pl-PL"/>
    </w:rPr>
  </w:style>
  <w:style w:type="paragraph" w:customStyle="1" w:styleId="xl226">
    <w:name w:val="xl226"/>
    <w:basedOn w:val="Normalny"/>
    <w:rsid w:val="00016EC4"/>
    <w:pPr>
      <w:pBdr>
        <w:left w:val="single" w:sz="4" w:space="0" w:color="auto"/>
      </w:pBdr>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227">
    <w:name w:val="xl227"/>
    <w:basedOn w:val="Normalny"/>
    <w:rsid w:val="00016EC4"/>
    <w:pPr>
      <w:pBdr>
        <w:top w:val="single" w:sz="4" w:space="0" w:color="auto"/>
        <w:left w:val="single" w:sz="4" w:space="0" w:color="auto"/>
      </w:pBdr>
      <w:spacing w:before="100" w:beforeAutospacing="1" w:after="100" w:afterAutospacing="1" w:line="240" w:lineRule="auto"/>
      <w:textAlignment w:val="center"/>
    </w:pPr>
    <w:rPr>
      <w:rFonts w:ascii="Open Sans" w:eastAsia="Times New Roman" w:hAnsi="Open Sans" w:cs="Open Sans"/>
      <w:sz w:val="24"/>
      <w:szCs w:val="24"/>
      <w:lang w:eastAsia="pl-PL"/>
    </w:rPr>
  </w:style>
  <w:style w:type="paragraph" w:customStyle="1" w:styleId="xl228">
    <w:name w:val="xl228"/>
    <w:basedOn w:val="Normalny"/>
    <w:rsid w:val="00016EC4"/>
    <w:pPr>
      <w:pBdr>
        <w:top w:val="single" w:sz="4" w:space="0" w:color="auto"/>
      </w:pBdr>
      <w:spacing w:before="100" w:beforeAutospacing="1" w:after="100" w:afterAutospacing="1" w:line="240" w:lineRule="auto"/>
    </w:pPr>
    <w:rPr>
      <w:rFonts w:ascii="Open Sans" w:eastAsia="Times New Roman" w:hAnsi="Open Sans" w:cs="Open Sans"/>
      <w:b/>
      <w:bCs/>
      <w:sz w:val="16"/>
      <w:szCs w:val="16"/>
      <w:lang w:eastAsia="pl-PL"/>
    </w:rPr>
  </w:style>
  <w:style w:type="paragraph" w:customStyle="1" w:styleId="xl229">
    <w:name w:val="xl229"/>
    <w:basedOn w:val="Normalny"/>
    <w:rsid w:val="00016EC4"/>
    <w:pPr>
      <w:pBdr>
        <w:top w:val="single" w:sz="4" w:space="0" w:color="auto"/>
      </w:pBdr>
      <w:spacing w:before="100" w:beforeAutospacing="1" w:after="100" w:afterAutospacing="1" w:line="240" w:lineRule="auto"/>
    </w:pPr>
    <w:rPr>
      <w:rFonts w:ascii="Open Sans" w:eastAsia="Times New Roman" w:hAnsi="Open Sans" w:cs="Open Sans"/>
      <w:sz w:val="16"/>
      <w:szCs w:val="16"/>
      <w:lang w:eastAsia="pl-PL"/>
    </w:rPr>
  </w:style>
  <w:style w:type="paragraph" w:customStyle="1" w:styleId="xl230">
    <w:name w:val="xl230"/>
    <w:basedOn w:val="Normalny"/>
    <w:rsid w:val="00016EC4"/>
    <w:pPr>
      <w:pBdr>
        <w:top w:val="single" w:sz="4" w:space="0" w:color="auto"/>
        <w:right w:val="single" w:sz="4" w:space="0" w:color="auto"/>
      </w:pBdr>
      <w:spacing w:before="100" w:beforeAutospacing="1" w:after="100" w:afterAutospacing="1" w:line="240" w:lineRule="auto"/>
    </w:pPr>
    <w:rPr>
      <w:rFonts w:ascii="Open Sans" w:eastAsia="Times New Roman" w:hAnsi="Open Sans" w:cs="Open Sans"/>
      <w:sz w:val="16"/>
      <w:szCs w:val="16"/>
      <w:lang w:eastAsia="pl-PL"/>
    </w:rPr>
  </w:style>
  <w:style w:type="paragraph" w:customStyle="1" w:styleId="xl231">
    <w:name w:val="xl231"/>
    <w:basedOn w:val="Normalny"/>
    <w:rsid w:val="00016EC4"/>
    <w:pPr>
      <w:pBdr>
        <w:right w:val="single" w:sz="4" w:space="0" w:color="auto"/>
      </w:pBdr>
      <w:spacing w:before="100" w:beforeAutospacing="1" w:after="100" w:afterAutospacing="1" w:line="240" w:lineRule="auto"/>
    </w:pPr>
    <w:rPr>
      <w:rFonts w:ascii="Open Sans" w:eastAsia="Times New Roman" w:hAnsi="Open Sans" w:cs="Open Sans"/>
      <w:sz w:val="16"/>
      <w:szCs w:val="16"/>
      <w:lang w:eastAsia="pl-PL"/>
    </w:rPr>
  </w:style>
  <w:style w:type="paragraph" w:customStyle="1" w:styleId="xl232">
    <w:name w:val="xl232"/>
    <w:basedOn w:val="Normalny"/>
    <w:rsid w:val="00016EC4"/>
    <w:pPr>
      <w:pBdr>
        <w:bottom w:val="single" w:sz="4" w:space="0" w:color="auto"/>
        <w:right w:val="single" w:sz="4" w:space="0" w:color="auto"/>
      </w:pBdr>
      <w:spacing w:before="100" w:beforeAutospacing="1" w:after="100" w:afterAutospacing="1" w:line="240" w:lineRule="auto"/>
    </w:pPr>
    <w:rPr>
      <w:rFonts w:ascii="Open Sans" w:eastAsia="Times New Roman" w:hAnsi="Open Sans" w:cs="Open Sans"/>
      <w:sz w:val="16"/>
      <w:szCs w:val="16"/>
      <w:lang w:eastAsia="pl-PL"/>
    </w:rPr>
  </w:style>
  <w:style w:type="paragraph" w:customStyle="1" w:styleId="xl233">
    <w:name w:val="xl233"/>
    <w:basedOn w:val="Normalny"/>
    <w:rsid w:val="00016EC4"/>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16"/>
      <w:szCs w:val="16"/>
      <w:lang w:eastAsia="pl-PL"/>
    </w:rPr>
  </w:style>
  <w:style w:type="paragraph" w:customStyle="1" w:styleId="xl234">
    <w:name w:val="xl234"/>
    <w:basedOn w:val="Normalny"/>
    <w:rsid w:val="00016EC4"/>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12"/>
      <w:szCs w:val="12"/>
      <w:lang w:eastAsia="pl-PL"/>
    </w:rPr>
  </w:style>
  <w:style w:type="paragraph" w:customStyle="1" w:styleId="xl235">
    <w:name w:val="xl235"/>
    <w:basedOn w:val="Normalny"/>
    <w:rsid w:val="00016EC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36">
    <w:name w:val="xl236"/>
    <w:basedOn w:val="Normalny"/>
    <w:rsid w:val="00016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color w:val="FF0000"/>
      <w:sz w:val="16"/>
      <w:szCs w:val="16"/>
      <w:lang w:eastAsia="pl-PL"/>
    </w:rPr>
  </w:style>
  <w:style w:type="paragraph" w:customStyle="1" w:styleId="xl237">
    <w:name w:val="xl237"/>
    <w:basedOn w:val="Normalny"/>
    <w:rsid w:val="00016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14"/>
      <w:szCs w:val="14"/>
      <w:lang w:eastAsia="pl-PL"/>
    </w:rPr>
  </w:style>
  <w:style w:type="paragraph" w:customStyle="1" w:styleId="xl238">
    <w:name w:val="xl238"/>
    <w:basedOn w:val="Normalny"/>
    <w:rsid w:val="00016EC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239">
    <w:name w:val="xl239"/>
    <w:basedOn w:val="Normalny"/>
    <w:rsid w:val="00016EC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40">
    <w:name w:val="xl240"/>
    <w:basedOn w:val="Normalny"/>
    <w:rsid w:val="00016EC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41">
    <w:name w:val="xl241"/>
    <w:basedOn w:val="Normalny"/>
    <w:rsid w:val="00016EC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42">
    <w:name w:val="xl242"/>
    <w:basedOn w:val="Normalny"/>
    <w:rsid w:val="00016EC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43">
    <w:name w:val="xl243"/>
    <w:basedOn w:val="Normalny"/>
    <w:rsid w:val="00016EC4"/>
    <w:pPr>
      <w:pBdr>
        <w:left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44">
    <w:name w:val="xl244"/>
    <w:basedOn w:val="Normalny"/>
    <w:rsid w:val="00016EC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45">
    <w:name w:val="xl245"/>
    <w:basedOn w:val="Normalny"/>
    <w:rsid w:val="00016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sz w:val="32"/>
      <w:szCs w:val="32"/>
      <w:lang w:eastAsia="pl-PL"/>
    </w:rPr>
  </w:style>
  <w:style w:type="paragraph" w:customStyle="1" w:styleId="xl246">
    <w:name w:val="xl246"/>
    <w:basedOn w:val="Normalny"/>
    <w:rsid w:val="00016E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47">
    <w:name w:val="xl247"/>
    <w:basedOn w:val="Normalny"/>
    <w:rsid w:val="00016EC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48">
    <w:name w:val="xl248"/>
    <w:basedOn w:val="Normalny"/>
    <w:rsid w:val="00016EC4"/>
    <w:pPr>
      <w:pBdr>
        <w:top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49">
    <w:name w:val="xl249"/>
    <w:basedOn w:val="Normalny"/>
    <w:rsid w:val="00016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Open Sans" w:eastAsia="Times New Roman" w:hAnsi="Open Sans" w:cs="Open Sans"/>
      <w:b/>
      <w:bCs/>
      <w:sz w:val="28"/>
      <w:szCs w:val="28"/>
      <w:lang w:eastAsia="pl-PL"/>
    </w:rPr>
  </w:style>
  <w:style w:type="paragraph" w:customStyle="1" w:styleId="xl250">
    <w:name w:val="xl250"/>
    <w:basedOn w:val="Normalny"/>
    <w:rsid w:val="00016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51">
    <w:name w:val="xl251"/>
    <w:basedOn w:val="Normalny"/>
    <w:rsid w:val="00016E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52">
    <w:name w:val="xl252"/>
    <w:basedOn w:val="Normalny"/>
    <w:rsid w:val="00016EC4"/>
    <w:pPr>
      <w:pBdr>
        <w:top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53">
    <w:name w:val="xl253"/>
    <w:basedOn w:val="Normalny"/>
    <w:rsid w:val="00016E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54">
    <w:name w:val="xl254"/>
    <w:basedOn w:val="Normalny"/>
    <w:rsid w:val="00016EC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55">
    <w:name w:val="xl255"/>
    <w:basedOn w:val="Normalny"/>
    <w:rsid w:val="00016EC4"/>
    <w:pPr>
      <w:pBdr>
        <w:left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56">
    <w:name w:val="xl256"/>
    <w:basedOn w:val="Normalny"/>
    <w:rsid w:val="00016EC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57">
    <w:name w:val="xl257"/>
    <w:basedOn w:val="Normalny"/>
    <w:rsid w:val="00016EC4"/>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Open Sans" w:eastAsia="Times New Roman" w:hAnsi="Open Sans" w:cs="Open Sans"/>
      <w:sz w:val="16"/>
      <w:szCs w:val="16"/>
      <w:lang w:eastAsia="pl-PL"/>
    </w:rPr>
  </w:style>
  <w:style w:type="paragraph" w:customStyle="1" w:styleId="xl258">
    <w:name w:val="xl258"/>
    <w:basedOn w:val="Normalny"/>
    <w:rsid w:val="00016EC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59">
    <w:name w:val="xl259"/>
    <w:basedOn w:val="Normalny"/>
    <w:rsid w:val="00016EC4"/>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60">
    <w:name w:val="xl260"/>
    <w:basedOn w:val="Normalny"/>
    <w:rsid w:val="00016EC4"/>
    <w:pPr>
      <w:pBdr>
        <w:top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61">
    <w:name w:val="xl261"/>
    <w:basedOn w:val="Normalny"/>
    <w:rsid w:val="00016EC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62">
    <w:name w:val="xl262"/>
    <w:basedOn w:val="Normalny"/>
    <w:rsid w:val="00016EC4"/>
    <w:pPr>
      <w:pBdr>
        <w:top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63">
    <w:name w:val="xl263"/>
    <w:basedOn w:val="Normalny"/>
    <w:rsid w:val="00016EC4"/>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64">
    <w:name w:val="xl264"/>
    <w:basedOn w:val="Normalny"/>
    <w:rsid w:val="00016EC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65">
    <w:name w:val="xl265"/>
    <w:basedOn w:val="Normalny"/>
    <w:rsid w:val="00016EC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color w:val="0000FF"/>
      <w:sz w:val="24"/>
      <w:szCs w:val="24"/>
      <w:lang w:eastAsia="pl-PL"/>
    </w:rPr>
  </w:style>
  <w:style w:type="paragraph" w:customStyle="1" w:styleId="xl266">
    <w:name w:val="xl266"/>
    <w:basedOn w:val="Normalny"/>
    <w:rsid w:val="00016EC4"/>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267">
    <w:name w:val="xl267"/>
    <w:basedOn w:val="Normalny"/>
    <w:rsid w:val="00016EC4"/>
    <w:pPr>
      <w:pBdr>
        <w:top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268">
    <w:name w:val="xl268"/>
    <w:basedOn w:val="Normalny"/>
    <w:rsid w:val="00016EC4"/>
    <w:pPr>
      <w:pBdr>
        <w:top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269">
    <w:name w:val="xl269"/>
    <w:basedOn w:val="Normalny"/>
    <w:rsid w:val="00016EC4"/>
    <w:pPr>
      <w:pBdr>
        <w:top w:val="single" w:sz="4" w:space="0" w:color="auto"/>
        <w:left w:val="single" w:sz="4" w:space="0" w:color="auto"/>
        <w:bottom w:val="single" w:sz="4" w:space="0" w:color="auto"/>
      </w:pBdr>
      <w:shd w:val="clear" w:color="000000" w:fill="FFFF99"/>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70">
    <w:name w:val="xl270"/>
    <w:basedOn w:val="Normalny"/>
    <w:rsid w:val="00016EC4"/>
    <w:pPr>
      <w:pBdr>
        <w:top w:val="single" w:sz="4" w:space="0" w:color="auto"/>
        <w:bottom w:val="single" w:sz="4" w:space="0" w:color="auto"/>
      </w:pBdr>
      <w:shd w:val="clear" w:color="000000" w:fill="FFFF99"/>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71">
    <w:name w:val="xl271"/>
    <w:basedOn w:val="Normalny"/>
    <w:rsid w:val="00016EC4"/>
    <w:pPr>
      <w:pBdr>
        <w:top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72">
    <w:name w:val="xl272"/>
    <w:basedOn w:val="Normalny"/>
    <w:rsid w:val="002E39A3"/>
    <w:pPr>
      <w:pBdr>
        <w:top w:val="single" w:sz="4" w:space="0" w:color="auto"/>
        <w:bottom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73">
    <w:name w:val="xl273"/>
    <w:basedOn w:val="Normalny"/>
    <w:rsid w:val="002E39A3"/>
    <w:pPr>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74">
    <w:name w:val="xl274"/>
    <w:basedOn w:val="Normalny"/>
    <w:rsid w:val="002E39A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Open Sans" w:eastAsia="Times New Roman" w:hAnsi="Open Sans" w:cs="Open Sans"/>
      <w:b/>
      <w:bCs/>
      <w:sz w:val="24"/>
      <w:szCs w:val="24"/>
      <w:lang w:eastAsia="pl-PL"/>
    </w:rPr>
  </w:style>
  <w:style w:type="paragraph" w:customStyle="1" w:styleId="xl275">
    <w:name w:val="xl275"/>
    <w:basedOn w:val="Normalny"/>
    <w:rsid w:val="002E39A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8"/>
      <w:szCs w:val="28"/>
      <w:lang w:eastAsia="pl-PL"/>
    </w:rPr>
  </w:style>
  <w:style w:type="paragraph" w:customStyle="1" w:styleId="xl276">
    <w:name w:val="xl276"/>
    <w:basedOn w:val="Normalny"/>
    <w:rsid w:val="002E39A3"/>
    <w:pPr>
      <w:pBdr>
        <w:top w:val="single" w:sz="4" w:space="0" w:color="auto"/>
        <w:bottom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8"/>
      <w:szCs w:val="28"/>
      <w:lang w:eastAsia="pl-PL"/>
    </w:rPr>
  </w:style>
  <w:style w:type="paragraph" w:customStyle="1" w:styleId="xl277">
    <w:name w:val="xl277"/>
    <w:basedOn w:val="Normalny"/>
    <w:rsid w:val="002E39A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Open Sans" w:eastAsia="Times New Roman" w:hAnsi="Open Sans" w:cs="Open Sans"/>
      <w:b/>
      <w:bCs/>
      <w:color w:val="0000FF"/>
      <w:sz w:val="28"/>
      <w:szCs w:val="28"/>
      <w:lang w:eastAsia="pl-PL"/>
    </w:rPr>
  </w:style>
  <w:style w:type="paragraph" w:customStyle="1" w:styleId="xl278">
    <w:name w:val="xl278"/>
    <w:basedOn w:val="Normalny"/>
    <w:rsid w:val="002E39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color w:val="0000FF"/>
      <w:sz w:val="28"/>
      <w:szCs w:val="28"/>
      <w:lang w:eastAsia="pl-PL"/>
    </w:rPr>
  </w:style>
  <w:style w:type="paragraph" w:customStyle="1" w:styleId="xl279">
    <w:name w:val="xl279"/>
    <w:basedOn w:val="Normalny"/>
    <w:rsid w:val="002E39A3"/>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color w:val="0000FF"/>
      <w:sz w:val="28"/>
      <w:szCs w:val="28"/>
      <w:lang w:eastAsia="pl-PL"/>
    </w:rPr>
  </w:style>
  <w:style w:type="paragraph" w:customStyle="1" w:styleId="xl280">
    <w:name w:val="xl280"/>
    <w:basedOn w:val="Normalny"/>
    <w:rsid w:val="002E39A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Open Sans" w:eastAsia="Times New Roman" w:hAnsi="Open Sans" w:cs="Open Sans"/>
      <w:b/>
      <w:bCs/>
      <w:color w:val="0000FF"/>
      <w:sz w:val="28"/>
      <w:szCs w:val="28"/>
      <w:lang w:eastAsia="pl-PL"/>
    </w:rPr>
  </w:style>
  <w:style w:type="paragraph" w:customStyle="1" w:styleId="xl281">
    <w:name w:val="xl281"/>
    <w:basedOn w:val="Normalny"/>
    <w:rsid w:val="002E39A3"/>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Open Sans" w:eastAsia="Times New Roman" w:hAnsi="Open Sans" w:cs="Open Sans"/>
      <w:b/>
      <w:bCs/>
      <w:sz w:val="24"/>
      <w:szCs w:val="24"/>
      <w:lang w:eastAsia="pl-PL"/>
    </w:rPr>
  </w:style>
  <w:style w:type="paragraph" w:customStyle="1" w:styleId="xl66">
    <w:name w:val="xl66"/>
    <w:basedOn w:val="Normalny"/>
    <w:rsid w:val="000E5D96"/>
    <w:pPr>
      <w:spacing w:before="100" w:beforeAutospacing="1" w:after="100" w:afterAutospacing="1"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4701">
      <w:bodyDiv w:val="1"/>
      <w:marLeft w:val="0"/>
      <w:marRight w:val="0"/>
      <w:marTop w:val="0"/>
      <w:marBottom w:val="0"/>
      <w:divBdr>
        <w:top w:val="none" w:sz="0" w:space="0" w:color="auto"/>
        <w:left w:val="none" w:sz="0" w:space="0" w:color="auto"/>
        <w:bottom w:val="none" w:sz="0" w:space="0" w:color="auto"/>
        <w:right w:val="none" w:sz="0" w:space="0" w:color="auto"/>
      </w:divBdr>
    </w:div>
    <w:div w:id="51511573">
      <w:bodyDiv w:val="1"/>
      <w:marLeft w:val="0"/>
      <w:marRight w:val="0"/>
      <w:marTop w:val="0"/>
      <w:marBottom w:val="0"/>
      <w:divBdr>
        <w:top w:val="none" w:sz="0" w:space="0" w:color="auto"/>
        <w:left w:val="none" w:sz="0" w:space="0" w:color="auto"/>
        <w:bottom w:val="none" w:sz="0" w:space="0" w:color="auto"/>
        <w:right w:val="none" w:sz="0" w:space="0" w:color="auto"/>
      </w:divBdr>
    </w:div>
    <w:div w:id="158884723">
      <w:bodyDiv w:val="1"/>
      <w:marLeft w:val="0"/>
      <w:marRight w:val="0"/>
      <w:marTop w:val="0"/>
      <w:marBottom w:val="0"/>
      <w:divBdr>
        <w:top w:val="none" w:sz="0" w:space="0" w:color="auto"/>
        <w:left w:val="none" w:sz="0" w:space="0" w:color="auto"/>
        <w:bottom w:val="none" w:sz="0" w:space="0" w:color="auto"/>
        <w:right w:val="none" w:sz="0" w:space="0" w:color="auto"/>
      </w:divBdr>
    </w:div>
    <w:div w:id="197351114">
      <w:bodyDiv w:val="1"/>
      <w:marLeft w:val="0"/>
      <w:marRight w:val="0"/>
      <w:marTop w:val="0"/>
      <w:marBottom w:val="0"/>
      <w:divBdr>
        <w:top w:val="none" w:sz="0" w:space="0" w:color="auto"/>
        <w:left w:val="none" w:sz="0" w:space="0" w:color="auto"/>
        <w:bottom w:val="none" w:sz="0" w:space="0" w:color="auto"/>
        <w:right w:val="none" w:sz="0" w:space="0" w:color="auto"/>
      </w:divBdr>
    </w:div>
    <w:div w:id="209614294">
      <w:bodyDiv w:val="1"/>
      <w:marLeft w:val="0"/>
      <w:marRight w:val="0"/>
      <w:marTop w:val="0"/>
      <w:marBottom w:val="0"/>
      <w:divBdr>
        <w:top w:val="none" w:sz="0" w:space="0" w:color="auto"/>
        <w:left w:val="none" w:sz="0" w:space="0" w:color="auto"/>
        <w:bottom w:val="none" w:sz="0" w:space="0" w:color="auto"/>
        <w:right w:val="none" w:sz="0" w:space="0" w:color="auto"/>
      </w:divBdr>
    </w:div>
    <w:div w:id="216866630">
      <w:bodyDiv w:val="1"/>
      <w:marLeft w:val="0"/>
      <w:marRight w:val="0"/>
      <w:marTop w:val="0"/>
      <w:marBottom w:val="0"/>
      <w:divBdr>
        <w:top w:val="none" w:sz="0" w:space="0" w:color="auto"/>
        <w:left w:val="none" w:sz="0" w:space="0" w:color="auto"/>
        <w:bottom w:val="none" w:sz="0" w:space="0" w:color="auto"/>
        <w:right w:val="none" w:sz="0" w:space="0" w:color="auto"/>
      </w:divBdr>
    </w:div>
    <w:div w:id="229312355">
      <w:bodyDiv w:val="1"/>
      <w:marLeft w:val="0"/>
      <w:marRight w:val="0"/>
      <w:marTop w:val="0"/>
      <w:marBottom w:val="0"/>
      <w:divBdr>
        <w:top w:val="none" w:sz="0" w:space="0" w:color="auto"/>
        <w:left w:val="none" w:sz="0" w:space="0" w:color="auto"/>
        <w:bottom w:val="none" w:sz="0" w:space="0" w:color="auto"/>
        <w:right w:val="none" w:sz="0" w:space="0" w:color="auto"/>
      </w:divBdr>
    </w:div>
    <w:div w:id="237445320">
      <w:bodyDiv w:val="1"/>
      <w:marLeft w:val="0"/>
      <w:marRight w:val="0"/>
      <w:marTop w:val="0"/>
      <w:marBottom w:val="0"/>
      <w:divBdr>
        <w:top w:val="none" w:sz="0" w:space="0" w:color="auto"/>
        <w:left w:val="none" w:sz="0" w:space="0" w:color="auto"/>
        <w:bottom w:val="none" w:sz="0" w:space="0" w:color="auto"/>
        <w:right w:val="none" w:sz="0" w:space="0" w:color="auto"/>
      </w:divBdr>
    </w:div>
    <w:div w:id="255868124">
      <w:bodyDiv w:val="1"/>
      <w:marLeft w:val="0"/>
      <w:marRight w:val="0"/>
      <w:marTop w:val="0"/>
      <w:marBottom w:val="0"/>
      <w:divBdr>
        <w:top w:val="none" w:sz="0" w:space="0" w:color="auto"/>
        <w:left w:val="none" w:sz="0" w:space="0" w:color="auto"/>
        <w:bottom w:val="none" w:sz="0" w:space="0" w:color="auto"/>
        <w:right w:val="none" w:sz="0" w:space="0" w:color="auto"/>
      </w:divBdr>
    </w:div>
    <w:div w:id="313025846">
      <w:bodyDiv w:val="1"/>
      <w:marLeft w:val="0"/>
      <w:marRight w:val="0"/>
      <w:marTop w:val="0"/>
      <w:marBottom w:val="0"/>
      <w:divBdr>
        <w:top w:val="none" w:sz="0" w:space="0" w:color="auto"/>
        <w:left w:val="none" w:sz="0" w:space="0" w:color="auto"/>
        <w:bottom w:val="none" w:sz="0" w:space="0" w:color="auto"/>
        <w:right w:val="none" w:sz="0" w:space="0" w:color="auto"/>
      </w:divBdr>
    </w:div>
    <w:div w:id="316494439">
      <w:bodyDiv w:val="1"/>
      <w:marLeft w:val="0"/>
      <w:marRight w:val="0"/>
      <w:marTop w:val="0"/>
      <w:marBottom w:val="0"/>
      <w:divBdr>
        <w:top w:val="none" w:sz="0" w:space="0" w:color="auto"/>
        <w:left w:val="none" w:sz="0" w:space="0" w:color="auto"/>
        <w:bottom w:val="none" w:sz="0" w:space="0" w:color="auto"/>
        <w:right w:val="none" w:sz="0" w:space="0" w:color="auto"/>
      </w:divBdr>
    </w:div>
    <w:div w:id="339744161">
      <w:bodyDiv w:val="1"/>
      <w:marLeft w:val="0"/>
      <w:marRight w:val="0"/>
      <w:marTop w:val="0"/>
      <w:marBottom w:val="0"/>
      <w:divBdr>
        <w:top w:val="none" w:sz="0" w:space="0" w:color="auto"/>
        <w:left w:val="none" w:sz="0" w:space="0" w:color="auto"/>
        <w:bottom w:val="none" w:sz="0" w:space="0" w:color="auto"/>
        <w:right w:val="none" w:sz="0" w:space="0" w:color="auto"/>
      </w:divBdr>
    </w:div>
    <w:div w:id="340015899">
      <w:bodyDiv w:val="1"/>
      <w:marLeft w:val="0"/>
      <w:marRight w:val="0"/>
      <w:marTop w:val="0"/>
      <w:marBottom w:val="0"/>
      <w:divBdr>
        <w:top w:val="none" w:sz="0" w:space="0" w:color="auto"/>
        <w:left w:val="none" w:sz="0" w:space="0" w:color="auto"/>
        <w:bottom w:val="none" w:sz="0" w:space="0" w:color="auto"/>
        <w:right w:val="none" w:sz="0" w:space="0" w:color="auto"/>
      </w:divBdr>
    </w:div>
    <w:div w:id="414398044">
      <w:bodyDiv w:val="1"/>
      <w:marLeft w:val="0"/>
      <w:marRight w:val="0"/>
      <w:marTop w:val="0"/>
      <w:marBottom w:val="0"/>
      <w:divBdr>
        <w:top w:val="none" w:sz="0" w:space="0" w:color="auto"/>
        <w:left w:val="none" w:sz="0" w:space="0" w:color="auto"/>
        <w:bottom w:val="none" w:sz="0" w:space="0" w:color="auto"/>
        <w:right w:val="none" w:sz="0" w:space="0" w:color="auto"/>
      </w:divBdr>
    </w:div>
    <w:div w:id="498078259">
      <w:bodyDiv w:val="1"/>
      <w:marLeft w:val="0"/>
      <w:marRight w:val="0"/>
      <w:marTop w:val="0"/>
      <w:marBottom w:val="0"/>
      <w:divBdr>
        <w:top w:val="none" w:sz="0" w:space="0" w:color="auto"/>
        <w:left w:val="none" w:sz="0" w:space="0" w:color="auto"/>
        <w:bottom w:val="none" w:sz="0" w:space="0" w:color="auto"/>
        <w:right w:val="none" w:sz="0" w:space="0" w:color="auto"/>
      </w:divBdr>
    </w:div>
    <w:div w:id="587034807">
      <w:bodyDiv w:val="1"/>
      <w:marLeft w:val="0"/>
      <w:marRight w:val="0"/>
      <w:marTop w:val="0"/>
      <w:marBottom w:val="0"/>
      <w:divBdr>
        <w:top w:val="none" w:sz="0" w:space="0" w:color="auto"/>
        <w:left w:val="none" w:sz="0" w:space="0" w:color="auto"/>
        <w:bottom w:val="none" w:sz="0" w:space="0" w:color="auto"/>
        <w:right w:val="none" w:sz="0" w:space="0" w:color="auto"/>
      </w:divBdr>
    </w:div>
    <w:div w:id="656109687">
      <w:bodyDiv w:val="1"/>
      <w:marLeft w:val="0"/>
      <w:marRight w:val="0"/>
      <w:marTop w:val="0"/>
      <w:marBottom w:val="0"/>
      <w:divBdr>
        <w:top w:val="none" w:sz="0" w:space="0" w:color="auto"/>
        <w:left w:val="none" w:sz="0" w:space="0" w:color="auto"/>
        <w:bottom w:val="none" w:sz="0" w:space="0" w:color="auto"/>
        <w:right w:val="none" w:sz="0" w:space="0" w:color="auto"/>
      </w:divBdr>
    </w:div>
    <w:div w:id="675572571">
      <w:bodyDiv w:val="1"/>
      <w:marLeft w:val="0"/>
      <w:marRight w:val="0"/>
      <w:marTop w:val="0"/>
      <w:marBottom w:val="0"/>
      <w:divBdr>
        <w:top w:val="none" w:sz="0" w:space="0" w:color="auto"/>
        <w:left w:val="none" w:sz="0" w:space="0" w:color="auto"/>
        <w:bottom w:val="none" w:sz="0" w:space="0" w:color="auto"/>
        <w:right w:val="none" w:sz="0" w:space="0" w:color="auto"/>
      </w:divBdr>
    </w:div>
    <w:div w:id="677926486">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701630329">
      <w:bodyDiv w:val="1"/>
      <w:marLeft w:val="0"/>
      <w:marRight w:val="0"/>
      <w:marTop w:val="0"/>
      <w:marBottom w:val="0"/>
      <w:divBdr>
        <w:top w:val="none" w:sz="0" w:space="0" w:color="auto"/>
        <w:left w:val="none" w:sz="0" w:space="0" w:color="auto"/>
        <w:bottom w:val="none" w:sz="0" w:space="0" w:color="auto"/>
        <w:right w:val="none" w:sz="0" w:space="0" w:color="auto"/>
      </w:divBdr>
    </w:div>
    <w:div w:id="716467632">
      <w:bodyDiv w:val="1"/>
      <w:marLeft w:val="0"/>
      <w:marRight w:val="0"/>
      <w:marTop w:val="0"/>
      <w:marBottom w:val="0"/>
      <w:divBdr>
        <w:top w:val="none" w:sz="0" w:space="0" w:color="auto"/>
        <w:left w:val="none" w:sz="0" w:space="0" w:color="auto"/>
        <w:bottom w:val="none" w:sz="0" w:space="0" w:color="auto"/>
        <w:right w:val="none" w:sz="0" w:space="0" w:color="auto"/>
      </w:divBdr>
    </w:div>
    <w:div w:id="730688314">
      <w:bodyDiv w:val="1"/>
      <w:marLeft w:val="0"/>
      <w:marRight w:val="0"/>
      <w:marTop w:val="0"/>
      <w:marBottom w:val="0"/>
      <w:divBdr>
        <w:top w:val="none" w:sz="0" w:space="0" w:color="auto"/>
        <w:left w:val="none" w:sz="0" w:space="0" w:color="auto"/>
        <w:bottom w:val="none" w:sz="0" w:space="0" w:color="auto"/>
        <w:right w:val="none" w:sz="0" w:space="0" w:color="auto"/>
      </w:divBdr>
    </w:div>
    <w:div w:id="739719550">
      <w:bodyDiv w:val="1"/>
      <w:marLeft w:val="0"/>
      <w:marRight w:val="0"/>
      <w:marTop w:val="0"/>
      <w:marBottom w:val="0"/>
      <w:divBdr>
        <w:top w:val="none" w:sz="0" w:space="0" w:color="auto"/>
        <w:left w:val="none" w:sz="0" w:space="0" w:color="auto"/>
        <w:bottom w:val="none" w:sz="0" w:space="0" w:color="auto"/>
        <w:right w:val="none" w:sz="0" w:space="0" w:color="auto"/>
      </w:divBdr>
    </w:div>
    <w:div w:id="750345646">
      <w:bodyDiv w:val="1"/>
      <w:marLeft w:val="0"/>
      <w:marRight w:val="0"/>
      <w:marTop w:val="0"/>
      <w:marBottom w:val="0"/>
      <w:divBdr>
        <w:top w:val="none" w:sz="0" w:space="0" w:color="auto"/>
        <w:left w:val="none" w:sz="0" w:space="0" w:color="auto"/>
        <w:bottom w:val="none" w:sz="0" w:space="0" w:color="auto"/>
        <w:right w:val="none" w:sz="0" w:space="0" w:color="auto"/>
      </w:divBdr>
    </w:div>
    <w:div w:id="774447694">
      <w:bodyDiv w:val="1"/>
      <w:marLeft w:val="0"/>
      <w:marRight w:val="0"/>
      <w:marTop w:val="0"/>
      <w:marBottom w:val="0"/>
      <w:divBdr>
        <w:top w:val="none" w:sz="0" w:space="0" w:color="auto"/>
        <w:left w:val="none" w:sz="0" w:space="0" w:color="auto"/>
        <w:bottom w:val="none" w:sz="0" w:space="0" w:color="auto"/>
        <w:right w:val="none" w:sz="0" w:space="0" w:color="auto"/>
      </w:divBdr>
    </w:div>
    <w:div w:id="828441913">
      <w:bodyDiv w:val="1"/>
      <w:marLeft w:val="0"/>
      <w:marRight w:val="0"/>
      <w:marTop w:val="0"/>
      <w:marBottom w:val="0"/>
      <w:divBdr>
        <w:top w:val="none" w:sz="0" w:space="0" w:color="auto"/>
        <w:left w:val="none" w:sz="0" w:space="0" w:color="auto"/>
        <w:bottom w:val="none" w:sz="0" w:space="0" w:color="auto"/>
        <w:right w:val="none" w:sz="0" w:space="0" w:color="auto"/>
      </w:divBdr>
    </w:div>
    <w:div w:id="867832995">
      <w:bodyDiv w:val="1"/>
      <w:marLeft w:val="0"/>
      <w:marRight w:val="0"/>
      <w:marTop w:val="0"/>
      <w:marBottom w:val="0"/>
      <w:divBdr>
        <w:top w:val="none" w:sz="0" w:space="0" w:color="auto"/>
        <w:left w:val="none" w:sz="0" w:space="0" w:color="auto"/>
        <w:bottom w:val="none" w:sz="0" w:space="0" w:color="auto"/>
        <w:right w:val="none" w:sz="0" w:space="0" w:color="auto"/>
      </w:divBdr>
    </w:div>
    <w:div w:id="894390806">
      <w:bodyDiv w:val="1"/>
      <w:marLeft w:val="0"/>
      <w:marRight w:val="0"/>
      <w:marTop w:val="0"/>
      <w:marBottom w:val="0"/>
      <w:divBdr>
        <w:top w:val="none" w:sz="0" w:space="0" w:color="auto"/>
        <w:left w:val="none" w:sz="0" w:space="0" w:color="auto"/>
        <w:bottom w:val="none" w:sz="0" w:space="0" w:color="auto"/>
        <w:right w:val="none" w:sz="0" w:space="0" w:color="auto"/>
      </w:divBdr>
    </w:div>
    <w:div w:id="901908357">
      <w:bodyDiv w:val="1"/>
      <w:marLeft w:val="0"/>
      <w:marRight w:val="0"/>
      <w:marTop w:val="0"/>
      <w:marBottom w:val="0"/>
      <w:divBdr>
        <w:top w:val="none" w:sz="0" w:space="0" w:color="auto"/>
        <w:left w:val="none" w:sz="0" w:space="0" w:color="auto"/>
        <w:bottom w:val="none" w:sz="0" w:space="0" w:color="auto"/>
        <w:right w:val="none" w:sz="0" w:space="0" w:color="auto"/>
      </w:divBdr>
    </w:div>
    <w:div w:id="953709081">
      <w:bodyDiv w:val="1"/>
      <w:marLeft w:val="0"/>
      <w:marRight w:val="0"/>
      <w:marTop w:val="0"/>
      <w:marBottom w:val="0"/>
      <w:divBdr>
        <w:top w:val="none" w:sz="0" w:space="0" w:color="auto"/>
        <w:left w:val="none" w:sz="0" w:space="0" w:color="auto"/>
        <w:bottom w:val="none" w:sz="0" w:space="0" w:color="auto"/>
        <w:right w:val="none" w:sz="0" w:space="0" w:color="auto"/>
      </w:divBdr>
    </w:div>
    <w:div w:id="975450768">
      <w:bodyDiv w:val="1"/>
      <w:marLeft w:val="0"/>
      <w:marRight w:val="0"/>
      <w:marTop w:val="0"/>
      <w:marBottom w:val="0"/>
      <w:divBdr>
        <w:top w:val="none" w:sz="0" w:space="0" w:color="auto"/>
        <w:left w:val="none" w:sz="0" w:space="0" w:color="auto"/>
        <w:bottom w:val="none" w:sz="0" w:space="0" w:color="auto"/>
        <w:right w:val="none" w:sz="0" w:space="0" w:color="auto"/>
      </w:divBdr>
    </w:div>
    <w:div w:id="977340389">
      <w:bodyDiv w:val="1"/>
      <w:marLeft w:val="0"/>
      <w:marRight w:val="0"/>
      <w:marTop w:val="0"/>
      <w:marBottom w:val="0"/>
      <w:divBdr>
        <w:top w:val="none" w:sz="0" w:space="0" w:color="auto"/>
        <w:left w:val="none" w:sz="0" w:space="0" w:color="auto"/>
        <w:bottom w:val="none" w:sz="0" w:space="0" w:color="auto"/>
        <w:right w:val="none" w:sz="0" w:space="0" w:color="auto"/>
      </w:divBdr>
    </w:div>
    <w:div w:id="984120550">
      <w:bodyDiv w:val="1"/>
      <w:marLeft w:val="0"/>
      <w:marRight w:val="0"/>
      <w:marTop w:val="0"/>
      <w:marBottom w:val="0"/>
      <w:divBdr>
        <w:top w:val="none" w:sz="0" w:space="0" w:color="auto"/>
        <w:left w:val="none" w:sz="0" w:space="0" w:color="auto"/>
        <w:bottom w:val="none" w:sz="0" w:space="0" w:color="auto"/>
        <w:right w:val="none" w:sz="0" w:space="0" w:color="auto"/>
      </w:divBdr>
    </w:div>
    <w:div w:id="988098149">
      <w:bodyDiv w:val="1"/>
      <w:marLeft w:val="0"/>
      <w:marRight w:val="0"/>
      <w:marTop w:val="0"/>
      <w:marBottom w:val="0"/>
      <w:divBdr>
        <w:top w:val="none" w:sz="0" w:space="0" w:color="auto"/>
        <w:left w:val="none" w:sz="0" w:space="0" w:color="auto"/>
        <w:bottom w:val="none" w:sz="0" w:space="0" w:color="auto"/>
        <w:right w:val="none" w:sz="0" w:space="0" w:color="auto"/>
      </w:divBdr>
    </w:div>
    <w:div w:id="992369340">
      <w:bodyDiv w:val="1"/>
      <w:marLeft w:val="0"/>
      <w:marRight w:val="0"/>
      <w:marTop w:val="0"/>
      <w:marBottom w:val="0"/>
      <w:divBdr>
        <w:top w:val="none" w:sz="0" w:space="0" w:color="auto"/>
        <w:left w:val="none" w:sz="0" w:space="0" w:color="auto"/>
        <w:bottom w:val="none" w:sz="0" w:space="0" w:color="auto"/>
        <w:right w:val="none" w:sz="0" w:space="0" w:color="auto"/>
      </w:divBdr>
    </w:div>
    <w:div w:id="997996857">
      <w:bodyDiv w:val="1"/>
      <w:marLeft w:val="0"/>
      <w:marRight w:val="0"/>
      <w:marTop w:val="0"/>
      <w:marBottom w:val="0"/>
      <w:divBdr>
        <w:top w:val="none" w:sz="0" w:space="0" w:color="auto"/>
        <w:left w:val="none" w:sz="0" w:space="0" w:color="auto"/>
        <w:bottom w:val="none" w:sz="0" w:space="0" w:color="auto"/>
        <w:right w:val="none" w:sz="0" w:space="0" w:color="auto"/>
      </w:divBdr>
    </w:div>
    <w:div w:id="1063984514">
      <w:bodyDiv w:val="1"/>
      <w:marLeft w:val="0"/>
      <w:marRight w:val="0"/>
      <w:marTop w:val="0"/>
      <w:marBottom w:val="0"/>
      <w:divBdr>
        <w:top w:val="none" w:sz="0" w:space="0" w:color="auto"/>
        <w:left w:val="none" w:sz="0" w:space="0" w:color="auto"/>
        <w:bottom w:val="none" w:sz="0" w:space="0" w:color="auto"/>
        <w:right w:val="none" w:sz="0" w:space="0" w:color="auto"/>
      </w:divBdr>
    </w:div>
    <w:div w:id="1065644212">
      <w:bodyDiv w:val="1"/>
      <w:marLeft w:val="0"/>
      <w:marRight w:val="0"/>
      <w:marTop w:val="0"/>
      <w:marBottom w:val="0"/>
      <w:divBdr>
        <w:top w:val="none" w:sz="0" w:space="0" w:color="auto"/>
        <w:left w:val="none" w:sz="0" w:space="0" w:color="auto"/>
        <w:bottom w:val="none" w:sz="0" w:space="0" w:color="auto"/>
        <w:right w:val="none" w:sz="0" w:space="0" w:color="auto"/>
      </w:divBdr>
    </w:div>
    <w:div w:id="1095977801">
      <w:bodyDiv w:val="1"/>
      <w:marLeft w:val="0"/>
      <w:marRight w:val="0"/>
      <w:marTop w:val="0"/>
      <w:marBottom w:val="0"/>
      <w:divBdr>
        <w:top w:val="none" w:sz="0" w:space="0" w:color="auto"/>
        <w:left w:val="none" w:sz="0" w:space="0" w:color="auto"/>
        <w:bottom w:val="none" w:sz="0" w:space="0" w:color="auto"/>
        <w:right w:val="none" w:sz="0" w:space="0" w:color="auto"/>
      </w:divBdr>
    </w:div>
    <w:div w:id="1107584925">
      <w:bodyDiv w:val="1"/>
      <w:marLeft w:val="0"/>
      <w:marRight w:val="0"/>
      <w:marTop w:val="0"/>
      <w:marBottom w:val="0"/>
      <w:divBdr>
        <w:top w:val="none" w:sz="0" w:space="0" w:color="auto"/>
        <w:left w:val="none" w:sz="0" w:space="0" w:color="auto"/>
        <w:bottom w:val="none" w:sz="0" w:space="0" w:color="auto"/>
        <w:right w:val="none" w:sz="0" w:space="0" w:color="auto"/>
      </w:divBdr>
    </w:div>
    <w:div w:id="1108163231">
      <w:bodyDiv w:val="1"/>
      <w:marLeft w:val="0"/>
      <w:marRight w:val="0"/>
      <w:marTop w:val="0"/>
      <w:marBottom w:val="0"/>
      <w:divBdr>
        <w:top w:val="none" w:sz="0" w:space="0" w:color="auto"/>
        <w:left w:val="none" w:sz="0" w:space="0" w:color="auto"/>
        <w:bottom w:val="none" w:sz="0" w:space="0" w:color="auto"/>
        <w:right w:val="none" w:sz="0" w:space="0" w:color="auto"/>
      </w:divBdr>
    </w:div>
    <w:div w:id="1115248217">
      <w:bodyDiv w:val="1"/>
      <w:marLeft w:val="0"/>
      <w:marRight w:val="0"/>
      <w:marTop w:val="0"/>
      <w:marBottom w:val="0"/>
      <w:divBdr>
        <w:top w:val="none" w:sz="0" w:space="0" w:color="auto"/>
        <w:left w:val="none" w:sz="0" w:space="0" w:color="auto"/>
        <w:bottom w:val="none" w:sz="0" w:space="0" w:color="auto"/>
        <w:right w:val="none" w:sz="0" w:space="0" w:color="auto"/>
      </w:divBdr>
    </w:div>
    <w:div w:id="1175150966">
      <w:bodyDiv w:val="1"/>
      <w:marLeft w:val="0"/>
      <w:marRight w:val="0"/>
      <w:marTop w:val="0"/>
      <w:marBottom w:val="0"/>
      <w:divBdr>
        <w:top w:val="none" w:sz="0" w:space="0" w:color="auto"/>
        <w:left w:val="none" w:sz="0" w:space="0" w:color="auto"/>
        <w:bottom w:val="none" w:sz="0" w:space="0" w:color="auto"/>
        <w:right w:val="none" w:sz="0" w:space="0" w:color="auto"/>
      </w:divBdr>
    </w:div>
    <w:div w:id="1180318894">
      <w:bodyDiv w:val="1"/>
      <w:marLeft w:val="0"/>
      <w:marRight w:val="0"/>
      <w:marTop w:val="0"/>
      <w:marBottom w:val="0"/>
      <w:divBdr>
        <w:top w:val="none" w:sz="0" w:space="0" w:color="auto"/>
        <w:left w:val="none" w:sz="0" w:space="0" w:color="auto"/>
        <w:bottom w:val="none" w:sz="0" w:space="0" w:color="auto"/>
        <w:right w:val="none" w:sz="0" w:space="0" w:color="auto"/>
      </w:divBdr>
    </w:div>
    <w:div w:id="1230186966">
      <w:bodyDiv w:val="1"/>
      <w:marLeft w:val="0"/>
      <w:marRight w:val="0"/>
      <w:marTop w:val="0"/>
      <w:marBottom w:val="0"/>
      <w:divBdr>
        <w:top w:val="none" w:sz="0" w:space="0" w:color="auto"/>
        <w:left w:val="none" w:sz="0" w:space="0" w:color="auto"/>
        <w:bottom w:val="none" w:sz="0" w:space="0" w:color="auto"/>
        <w:right w:val="none" w:sz="0" w:space="0" w:color="auto"/>
      </w:divBdr>
    </w:div>
    <w:div w:id="1234194800">
      <w:bodyDiv w:val="1"/>
      <w:marLeft w:val="0"/>
      <w:marRight w:val="0"/>
      <w:marTop w:val="0"/>
      <w:marBottom w:val="0"/>
      <w:divBdr>
        <w:top w:val="none" w:sz="0" w:space="0" w:color="auto"/>
        <w:left w:val="none" w:sz="0" w:space="0" w:color="auto"/>
        <w:bottom w:val="none" w:sz="0" w:space="0" w:color="auto"/>
        <w:right w:val="none" w:sz="0" w:space="0" w:color="auto"/>
      </w:divBdr>
    </w:div>
    <w:div w:id="1239362531">
      <w:bodyDiv w:val="1"/>
      <w:marLeft w:val="0"/>
      <w:marRight w:val="0"/>
      <w:marTop w:val="0"/>
      <w:marBottom w:val="0"/>
      <w:divBdr>
        <w:top w:val="none" w:sz="0" w:space="0" w:color="auto"/>
        <w:left w:val="none" w:sz="0" w:space="0" w:color="auto"/>
        <w:bottom w:val="none" w:sz="0" w:space="0" w:color="auto"/>
        <w:right w:val="none" w:sz="0" w:space="0" w:color="auto"/>
      </w:divBdr>
    </w:div>
    <w:div w:id="1271858991">
      <w:bodyDiv w:val="1"/>
      <w:marLeft w:val="0"/>
      <w:marRight w:val="0"/>
      <w:marTop w:val="0"/>
      <w:marBottom w:val="0"/>
      <w:divBdr>
        <w:top w:val="none" w:sz="0" w:space="0" w:color="auto"/>
        <w:left w:val="none" w:sz="0" w:space="0" w:color="auto"/>
        <w:bottom w:val="none" w:sz="0" w:space="0" w:color="auto"/>
        <w:right w:val="none" w:sz="0" w:space="0" w:color="auto"/>
      </w:divBdr>
    </w:div>
    <w:div w:id="1277829991">
      <w:bodyDiv w:val="1"/>
      <w:marLeft w:val="0"/>
      <w:marRight w:val="0"/>
      <w:marTop w:val="0"/>
      <w:marBottom w:val="0"/>
      <w:divBdr>
        <w:top w:val="none" w:sz="0" w:space="0" w:color="auto"/>
        <w:left w:val="none" w:sz="0" w:space="0" w:color="auto"/>
        <w:bottom w:val="none" w:sz="0" w:space="0" w:color="auto"/>
        <w:right w:val="none" w:sz="0" w:space="0" w:color="auto"/>
      </w:divBdr>
    </w:div>
    <w:div w:id="1297956407">
      <w:bodyDiv w:val="1"/>
      <w:marLeft w:val="0"/>
      <w:marRight w:val="0"/>
      <w:marTop w:val="0"/>
      <w:marBottom w:val="0"/>
      <w:divBdr>
        <w:top w:val="none" w:sz="0" w:space="0" w:color="auto"/>
        <w:left w:val="none" w:sz="0" w:space="0" w:color="auto"/>
        <w:bottom w:val="none" w:sz="0" w:space="0" w:color="auto"/>
        <w:right w:val="none" w:sz="0" w:space="0" w:color="auto"/>
      </w:divBdr>
    </w:div>
    <w:div w:id="1302030520">
      <w:bodyDiv w:val="1"/>
      <w:marLeft w:val="0"/>
      <w:marRight w:val="0"/>
      <w:marTop w:val="0"/>
      <w:marBottom w:val="0"/>
      <w:divBdr>
        <w:top w:val="none" w:sz="0" w:space="0" w:color="auto"/>
        <w:left w:val="none" w:sz="0" w:space="0" w:color="auto"/>
        <w:bottom w:val="none" w:sz="0" w:space="0" w:color="auto"/>
        <w:right w:val="none" w:sz="0" w:space="0" w:color="auto"/>
      </w:divBdr>
    </w:div>
    <w:div w:id="1322538403">
      <w:bodyDiv w:val="1"/>
      <w:marLeft w:val="0"/>
      <w:marRight w:val="0"/>
      <w:marTop w:val="0"/>
      <w:marBottom w:val="0"/>
      <w:divBdr>
        <w:top w:val="none" w:sz="0" w:space="0" w:color="auto"/>
        <w:left w:val="none" w:sz="0" w:space="0" w:color="auto"/>
        <w:bottom w:val="none" w:sz="0" w:space="0" w:color="auto"/>
        <w:right w:val="none" w:sz="0" w:space="0" w:color="auto"/>
      </w:divBdr>
    </w:div>
    <w:div w:id="1326126586">
      <w:bodyDiv w:val="1"/>
      <w:marLeft w:val="0"/>
      <w:marRight w:val="0"/>
      <w:marTop w:val="0"/>
      <w:marBottom w:val="0"/>
      <w:divBdr>
        <w:top w:val="none" w:sz="0" w:space="0" w:color="auto"/>
        <w:left w:val="none" w:sz="0" w:space="0" w:color="auto"/>
        <w:bottom w:val="none" w:sz="0" w:space="0" w:color="auto"/>
        <w:right w:val="none" w:sz="0" w:space="0" w:color="auto"/>
      </w:divBdr>
    </w:div>
    <w:div w:id="1328361585">
      <w:bodyDiv w:val="1"/>
      <w:marLeft w:val="0"/>
      <w:marRight w:val="0"/>
      <w:marTop w:val="0"/>
      <w:marBottom w:val="0"/>
      <w:divBdr>
        <w:top w:val="none" w:sz="0" w:space="0" w:color="auto"/>
        <w:left w:val="none" w:sz="0" w:space="0" w:color="auto"/>
        <w:bottom w:val="none" w:sz="0" w:space="0" w:color="auto"/>
        <w:right w:val="none" w:sz="0" w:space="0" w:color="auto"/>
      </w:divBdr>
    </w:div>
    <w:div w:id="1352947859">
      <w:bodyDiv w:val="1"/>
      <w:marLeft w:val="0"/>
      <w:marRight w:val="0"/>
      <w:marTop w:val="0"/>
      <w:marBottom w:val="0"/>
      <w:divBdr>
        <w:top w:val="none" w:sz="0" w:space="0" w:color="auto"/>
        <w:left w:val="none" w:sz="0" w:space="0" w:color="auto"/>
        <w:bottom w:val="none" w:sz="0" w:space="0" w:color="auto"/>
        <w:right w:val="none" w:sz="0" w:space="0" w:color="auto"/>
      </w:divBdr>
    </w:div>
    <w:div w:id="1412972135">
      <w:bodyDiv w:val="1"/>
      <w:marLeft w:val="0"/>
      <w:marRight w:val="0"/>
      <w:marTop w:val="0"/>
      <w:marBottom w:val="0"/>
      <w:divBdr>
        <w:top w:val="none" w:sz="0" w:space="0" w:color="auto"/>
        <w:left w:val="none" w:sz="0" w:space="0" w:color="auto"/>
        <w:bottom w:val="none" w:sz="0" w:space="0" w:color="auto"/>
        <w:right w:val="none" w:sz="0" w:space="0" w:color="auto"/>
      </w:divBdr>
    </w:div>
    <w:div w:id="1413042279">
      <w:bodyDiv w:val="1"/>
      <w:marLeft w:val="0"/>
      <w:marRight w:val="0"/>
      <w:marTop w:val="0"/>
      <w:marBottom w:val="0"/>
      <w:divBdr>
        <w:top w:val="none" w:sz="0" w:space="0" w:color="auto"/>
        <w:left w:val="none" w:sz="0" w:space="0" w:color="auto"/>
        <w:bottom w:val="none" w:sz="0" w:space="0" w:color="auto"/>
        <w:right w:val="none" w:sz="0" w:space="0" w:color="auto"/>
      </w:divBdr>
    </w:div>
    <w:div w:id="1418014410">
      <w:bodyDiv w:val="1"/>
      <w:marLeft w:val="0"/>
      <w:marRight w:val="0"/>
      <w:marTop w:val="0"/>
      <w:marBottom w:val="0"/>
      <w:divBdr>
        <w:top w:val="none" w:sz="0" w:space="0" w:color="auto"/>
        <w:left w:val="none" w:sz="0" w:space="0" w:color="auto"/>
        <w:bottom w:val="none" w:sz="0" w:space="0" w:color="auto"/>
        <w:right w:val="none" w:sz="0" w:space="0" w:color="auto"/>
      </w:divBdr>
    </w:div>
    <w:div w:id="1506744821">
      <w:bodyDiv w:val="1"/>
      <w:marLeft w:val="0"/>
      <w:marRight w:val="0"/>
      <w:marTop w:val="0"/>
      <w:marBottom w:val="0"/>
      <w:divBdr>
        <w:top w:val="none" w:sz="0" w:space="0" w:color="auto"/>
        <w:left w:val="none" w:sz="0" w:space="0" w:color="auto"/>
        <w:bottom w:val="none" w:sz="0" w:space="0" w:color="auto"/>
        <w:right w:val="none" w:sz="0" w:space="0" w:color="auto"/>
      </w:divBdr>
    </w:div>
    <w:div w:id="1524244180">
      <w:bodyDiv w:val="1"/>
      <w:marLeft w:val="0"/>
      <w:marRight w:val="0"/>
      <w:marTop w:val="0"/>
      <w:marBottom w:val="0"/>
      <w:divBdr>
        <w:top w:val="none" w:sz="0" w:space="0" w:color="auto"/>
        <w:left w:val="none" w:sz="0" w:space="0" w:color="auto"/>
        <w:bottom w:val="none" w:sz="0" w:space="0" w:color="auto"/>
        <w:right w:val="none" w:sz="0" w:space="0" w:color="auto"/>
      </w:divBdr>
    </w:div>
    <w:div w:id="1527136628">
      <w:bodyDiv w:val="1"/>
      <w:marLeft w:val="0"/>
      <w:marRight w:val="0"/>
      <w:marTop w:val="0"/>
      <w:marBottom w:val="0"/>
      <w:divBdr>
        <w:top w:val="none" w:sz="0" w:space="0" w:color="auto"/>
        <w:left w:val="none" w:sz="0" w:space="0" w:color="auto"/>
        <w:bottom w:val="none" w:sz="0" w:space="0" w:color="auto"/>
        <w:right w:val="none" w:sz="0" w:space="0" w:color="auto"/>
      </w:divBdr>
    </w:div>
    <w:div w:id="1547795120">
      <w:bodyDiv w:val="1"/>
      <w:marLeft w:val="0"/>
      <w:marRight w:val="0"/>
      <w:marTop w:val="0"/>
      <w:marBottom w:val="0"/>
      <w:divBdr>
        <w:top w:val="none" w:sz="0" w:space="0" w:color="auto"/>
        <w:left w:val="none" w:sz="0" w:space="0" w:color="auto"/>
        <w:bottom w:val="none" w:sz="0" w:space="0" w:color="auto"/>
        <w:right w:val="none" w:sz="0" w:space="0" w:color="auto"/>
      </w:divBdr>
    </w:div>
    <w:div w:id="1626278548">
      <w:bodyDiv w:val="1"/>
      <w:marLeft w:val="0"/>
      <w:marRight w:val="0"/>
      <w:marTop w:val="0"/>
      <w:marBottom w:val="0"/>
      <w:divBdr>
        <w:top w:val="none" w:sz="0" w:space="0" w:color="auto"/>
        <w:left w:val="none" w:sz="0" w:space="0" w:color="auto"/>
        <w:bottom w:val="none" w:sz="0" w:space="0" w:color="auto"/>
        <w:right w:val="none" w:sz="0" w:space="0" w:color="auto"/>
      </w:divBdr>
    </w:div>
    <w:div w:id="1701003668">
      <w:bodyDiv w:val="1"/>
      <w:marLeft w:val="0"/>
      <w:marRight w:val="0"/>
      <w:marTop w:val="0"/>
      <w:marBottom w:val="0"/>
      <w:divBdr>
        <w:top w:val="none" w:sz="0" w:space="0" w:color="auto"/>
        <w:left w:val="none" w:sz="0" w:space="0" w:color="auto"/>
        <w:bottom w:val="none" w:sz="0" w:space="0" w:color="auto"/>
        <w:right w:val="none" w:sz="0" w:space="0" w:color="auto"/>
      </w:divBdr>
    </w:div>
    <w:div w:id="1701856829">
      <w:bodyDiv w:val="1"/>
      <w:marLeft w:val="0"/>
      <w:marRight w:val="0"/>
      <w:marTop w:val="0"/>
      <w:marBottom w:val="0"/>
      <w:divBdr>
        <w:top w:val="none" w:sz="0" w:space="0" w:color="auto"/>
        <w:left w:val="none" w:sz="0" w:space="0" w:color="auto"/>
        <w:bottom w:val="none" w:sz="0" w:space="0" w:color="auto"/>
        <w:right w:val="none" w:sz="0" w:space="0" w:color="auto"/>
      </w:divBdr>
    </w:div>
    <w:div w:id="1703241767">
      <w:bodyDiv w:val="1"/>
      <w:marLeft w:val="0"/>
      <w:marRight w:val="0"/>
      <w:marTop w:val="0"/>
      <w:marBottom w:val="0"/>
      <w:divBdr>
        <w:top w:val="none" w:sz="0" w:space="0" w:color="auto"/>
        <w:left w:val="none" w:sz="0" w:space="0" w:color="auto"/>
        <w:bottom w:val="none" w:sz="0" w:space="0" w:color="auto"/>
        <w:right w:val="none" w:sz="0" w:space="0" w:color="auto"/>
      </w:divBdr>
    </w:div>
    <w:div w:id="1725711752">
      <w:bodyDiv w:val="1"/>
      <w:marLeft w:val="0"/>
      <w:marRight w:val="0"/>
      <w:marTop w:val="0"/>
      <w:marBottom w:val="0"/>
      <w:divBdr>
        <w:top w:val="none" w:sz="0" w:space="0" w:color="auto"/>
        <w:left w:val="none" w:sz="0" w:space="0" w:color="auto"/>
        <w:bottom w:val="none" w:sz="0" w:space="0" w:color="auto"/>
        <w:right w:val="none" w:sz="0" w:space="0" w:color="auto"/>
      </w:divBdr>
    </w:div>
    <w:div w:id="1729382464">
      <w:bodyDiv w:val="1"/>
      <w:marLeft w:val="0"/>
      <w:marRight w:val="0"/>
      <w:marTop w:val="0"/>
      <w:marBottom w:val="0"/>
      <w:divBdr>
        <w:top w:val="none" w:sz="0" w:space="0" w:color="auto"/>
        <w:left w:val="none" w:sz="0" w:space="0" w:color="auto"/>
        <w:bottom w:val="none" w:sz="0" w:space="0" w:color="auto"/>
        <w:right w:val="none" w:sz="0" w:space="0" w:color="auto"/>
      </w:divBdr>
    </w:div>
    <w:div w:id="1752384256">
      <w:bodyDiv w:val="1"/>
      <w:marLeft w:val="0"/>
      <w:marRight w:val="0"/>
      <w:marTop w:val="0"/>
      <w:marBottom w:val="0"/>
      <w:divBdr>
        <w:top w:val="none" w:sz="0" w:space="0" w:color="auto"/>
        <w:left w:val="none" w:sz="0" w:space="0" w:color="auto"/>
        <w:bottom w:val="none" w:sz="0" w:space="0" w:color="auto"/>
        <w:right w:val="none" w:sz="0" w:space="0" w:color="auto"/>
      </w:divBdr>
    </w:div>
    <w:div w:id="1759207897">
      <w:bodyDiv w:val="1"/>
      <w:marLeft w:val="0"/>
      <w:marRight w:val="0"/>
      <w:marTop w:val="0"/>
      <w:marBottom w:val="0"/>
      <w:divBdr>
        <w:top w:val="none" w:sz="0" w:space="0" w:color="auto"/>
        <w:left w:val="none" w:sz="0" w:space="0" w:color="auto"/>
        <w:bottom w:val="none" w:sz="0" w:space="0" w:color="auto"/>
        <w:right w:val="none" w:sz="0" w:space="0" w:color="auto"/>
      </w:divBdr>
    </w:div>
    <w:div w:id="1759642146">
      <w:bodyDiv w:val="1"/>
      <w:marLeft w:val="0"/>
      <w:marRight w:val="0"/>
      <w:marTop w:val="0"/>
      <w:marBottom w:val="0"/>
      <w:divBdr>
        <w:top w:val="none" w:sz="0" w:space="0" w:color="auto"/>
        <w:left w:val="none" w:sz="0" w:space="0" w:color="auto"/>
        <w:bottom w:val="none" w:sz="0" w:space="0" w:color="auto"/>
        <w:right w:val="none" w:sz="0" w:space="0" w:color="auto"/>
      </w:divBdr>
    </w:div>
    <w:div w:id="1783527954">
      <w:bodyDiv w:val="1"/>
      <w:marLeft w:val="0"/>
      <w:marRight w:val="0"/>
      <w:marTop w:val="0"/>
      <w:marBottom w:val="0"/>
      <w:divBdr>
        <w:top w:val="none" w:sz="0" w:space="0" w:color="auto"/>
        <w:left w:val="none" w:sz="0" w:space="0" w:color="auto"/>
        <w:bottom w:val="none" w:sz="0" w:space="0" w:color="auto"/>
        <w:right w:val="none" w:sz="0" w:space="0" w:color="auto"/>
      </w:divBdr>
    </w:div>
    <w:div w:id="1859847786">
      <w:bodyDiv w:val="1"/>
      <w:marLeft w:val="0"/>
      <w:marRight w:val="0"/>
      <w:marTop w:val="0"/>
      <w:marBottom w:val="0"/>
      <w:divBdr>
        <w:top w:val="none" w:sz="0" w:space="0" w:color="auto"/>
        <w:left w:val="none" w:sz="0" w:space="0" w:color="auto"/>
        <w:bottom w:val="none" w:sz="0" w:space="0" w:color="auto"/>
        <w:right w:val="none" w:sz="0" w:space="0" w:color="auto"/>
      </w:divBdr>
    </w:div>
    <w:div w:id="1864635723">
      <w:bodyDiv w:val="1"/>
      <w:marLeft w:val="0"/>
      <w:marRight w:val="0"/>
      <w:marTop w:val="0"/>
      <w:marBottom w:val="0"/>
      <w:divBdr>
        <w:top w:val="none" w:sz="0" w:space="0" w:color="auto"/>
        <w:left w:val="none" w:sz="0" w:space="0" w:color="auto"/>
        <w:bottom w:val="none" w:sz="0" w:space="0" w:color="auto"/>
        <w:right w:val="none" w:sz="0" w:space="0" w:color="auto"/>
      </w:divBdr>
    </w:div>
    <w:div w:id="1874879133">
      <w:bodyDiv w:val="1"/>
      <w:marLeft w:val="0"/>
      <w:marRight w:val="0"/>
      <w:marTop w:val="0"/>
      <w:marBottom w:val="0"/>
      <w:divBdr>
        <w:top w:val="none" w:sz="0" w:space="0" w:color="auto"/>
        <w:left w:val="none" w:sz="0" w:space="0" w:color="auto"/>
        <w:bottom w:val="none" w:sz="0" w:space="0" w:color="auto"/>
        <w:right w:val="none" w:sz="0" w:space="0" w:color="auto"/>
      </w:divBdr>
    </w:div>
    <w:div w:id="1912035933">
      <w:bodyDiv w:val="1"/>
      <w:marLeft w:val="0"/>
      <w:marRight w:val="0"/>
      <w:marTop w:val="0"/>
      <w:marBottom w:val="0"/>
      <w:divBdr>
        <w:top w:val="none" w:sz="0" w:space="0" w:color="auto"/>
        <w:left w:val="none" w:sz="0" w:space="0" w:color="auto"/>
        <w:bottom w:val="none" w:sz="0" w:space="0" w:color="auto"/>
        <w:right w:val="none" w:sz="0" w:space="0" w:color="auto"/>
      </w:divBdr>
    </w:div>
    <w:div w:id="1947342720">
      <w:bodyDiv w:val="1"/>
      <w:marLeft w:val="0"/>
      <w:marRight w:val="0"/>
      <w:marTop w:val="0"/>
      <w:marBottom w:val="0"/>
      <w:divBdr>
        <w:top w:val="none" w:sz="0" w:space="0" w:color="auto"/>
        <w:left w:val="none" w:sz="0" w:space="0" w:color="auto"/>
        <w:bottom w:val="none" w:sz="0" w:space="0" w:color="auto"/>
        <w:right w:val="none" w:sz="0" w:space="0" w:color="auto"/>
      </w:divBdr>
    </w:div>
    <w:div w:id="1994749634">
      <w:bodyDiv w:val="1"/>
      <w:marLeft w:val="0"/>
      <w:marRight w:val="0"/>
      <w:marTop w:val="0"/>
      <w:marBottom w:val="0"/>
      <w:divBdr>
        <w:top w:val="none" w:sz="0" w:space="0" w:color="auto"/>
        <w:left w:val="none" w:sz="0" w:space="0" w:color="auto"/>
        <w:bottom w:val="none" w:sz="0" w:space="0" w:color="auto"/>
        <w:right w:val="none" w:sz="0" w:space="0" w:color="auto"/>
      </w:divBdr>
    </w:div>
    <w:div w:id="1995719398">
      <w:bodyDiv w:val="1"/>
      <w:marLeft w:val="0"/>
      <w:marRight w:val="0"/>
      <w:marTop w:val="0"/>
      <w:marBottom w:val="0"/>
      <w:divBdr>
        <w:top w:val="none" w:sz="0" w:space="0" w:color="auto"/>
        <w:left w:val="none" w:sz="0" w:space="0" w:color="auto"/>
        <w:bottom w:val="none" w:sz="0" w:space="0" w:color="auto"/>
        <w:right w:val="none" w:sz="0" w:space="0" w:color="auto"/>
      </w:divBdr>
    </w:div>
    <w:div w:id="1996103428">
      <w:bodyDiv w:val="1"/>
      <w:marLeft w:val="0"/>
      <w:marRight w:val="0"/>
      <w:marTop w:val="0"/>
      <w:marBottom w:val="0"/>
      <w:divBdr>
        <w:top w:val="none" w:sz="0" w:space="0" w:color="auto"/>
        <w:left w:val="none" w:sz="0" w:space="0" w:color="auto"/>
        <w:bottom w:val="none" w:sz="0" w:space="0" w:color="auto"/>
        <w:right w:val="none" w:sz="0" w:space="0" w:color="auto"/>
      </w:divBdr>
    </w:div>
    <w:div w:id="2053186491">
      <w:bodyDiv w:val="1"/>
      <w:marLeft w:val="0"/>
      <w:marRight w:val="0"/>
      <w:marTop w:val="0"/>
      <w:marBottom w:val="0"/>
      <w:divBdr>
        <w:top w:val="none" w:sz="0" w:space="0" w:color="auto"/>
        <w:left w:val="none" w:sz="0" w:space="0" w:color="auto"/>
        <w:bottom w:val="none" w:sz="0" w:space="0" w:color="auto"/>
        <w:right w:val="none" w:sz="0" w:space="0" w:color="auto"/>
      </w:divBdr>
    </w:div>
    <w:div w:id="2084715627">
      <w:bodyDiv w:val="1"/>
      <w:marLeft w:val="0"/>
      <w:marRight w:val="0"/>
      <w:marTop w:val="0"/>
      <w:marBottom w:val="0"/>
      <w:divBdr>
        <w:top w:val="none" w:sz="0" w:space="0" w:color="auto"/>
        <w:left w:val="none" w:sz="0" w:space="0" w:color="auto"/>
        <w:bottom w:val="none" w:sz="0" w:space="0" w:color="auto"/>
        <w:right w:val="none" w:sz="0" w:space="0" w:color="auto"/>
      </w:divBdr>
    </w:div>
    <w:div w:id="2108426095">
      <w:bodyDiv w:val="1"/>
      <w:marLeft w:val="0"/>
      <w:marRight w:val="0"/>
      <w:marTop w:val="0"/>
      <w:marBottom w:val="0"/>
      <w:divBdr>
        <w:top w:val="none" w:sz="0" w:space="0" w:color="auto"/>
        <w:left w:val="none" w:sz="0" w:space="0" w:color="auto"/>
        <w:bottom w:val="none" w:sz="0" w:space="0" w:color="auto"/>
        <w:right w:val="none" w:sz="0" w:space="0" w:color="auto"/>
      </w:divBdr>
    </w:div>
    <w:div w:id="2135630989">
      <w:bodyDiv w:val="1"/>
      <w:marLeft w:val="0"/>
      <w:marRight w:val="0"/>
      <w:marTop w:val="0"/>
      <w:marBottom w:val="0"/>
      <w:divBdr>
        <w:top w:val="none" w:sz="0" w:space="0" w:color="auto"/>
        <w:left w:val="none" w:sz="0" w:space="0" w:color="auto"/>
        <w:bottom w:val="none" w:sz="0" w:space="0" w:color="auto"/>
        <w:right w:val="none" w:sz="0" w:space="0" w:color="auto"/>
      </w:divBdr>
    </w:div>
    <w:div w:id="213956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7C9B0-4452-4307-8215-AC59E274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18773</Words>
  <Characters>112639</Characters>
  <Application>Microsoft Office Word</Application>
  <DocSecurity>0</DocSecurity>
  <Lines>938</Lines>
  <Paragraphs>262</Paragraphs>
  <ScaleCrop>false</ScaleCrop>
  <HeadingPairs>
    <vt:vector size="2" baseType="variant">
      <vt:variant>
        <vt:lpstr>Tytuł</vt:lpstr>
      </vt:variant>
      <vt:variant>
        <vt:i4>1</vt:i4>
      </vt:variant>
    </vt:vector>
  </HeadingPairs>
  <TitlesOfParts>
    <vt:vector size="1" baseType="lpstr">
      <vt:lpstr>Xtrack</vt:lpstr>
    </vt:vector>
  </TitlesOfParts>
  <Company/>
  <LinksUpToDate>false</LinksUpToDate>
  <CharactersWithSpaces>131150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Xtrack</dc:title>
  <dc:subject/>
  <dc:creator>Dariusz Papka</dc:creator>
  <cp:keywords/>
  <cp:lastModifiedBy>Agnieszka Piękniewska</cp:lastModifiedBy>
  <cp:revision>10</cp:revision>
  <cp:lastPrinted>2024-11-22T08:33:00Z</cp:lastPrinted>
  <dcterms:created xsi:type="dcterms:W3CDTF">2024-11-19T17:49:00Z</dcterms:created>
  <dcterms:modified xsi:type="dcterms:W3CDTF">2024-11-22T08:33:00Z</dcterms:modified>
</cp:coreProperties>
</file>