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5B" w:rsidRPr="00E90236" w:rsidRDefault="0017165B" w:rsidP="006F3487">
      <w:pPr>
        <w:spacing w:line="276" w:lineRule="auto"/>
        <w:rPr>
          <w:rFonts w:ascii="Arimo" w:hAnsi="Arimo" w:cs="Arimo"/>
          <w:sz w:val="22"/>
          <w:szCs w:val="22"/>
        </w:rPr>
      </w:pPr>
    </w:p>
    <w:p w:rsidR="0017165B" w:rsidRPr="00E90236" w:rsidRDefault="0017165B" w:rsidP="006F3487">
      <w:pPr>
        <w:pStyle w:val="Bezodstpw"/>
        <w:spacing w:line="276" w:lineRule="auto"/>
        <w:jc w:val="right"/>
        <w:rPr>
          <w:rFonts w:ascii="Arimo" w:hAnsi="Arimo" w:cs="Arimo"/>
          <w:b/>
        </w:rPr>
      </w:pPr>
      <w:r w:rsidRPr="00E90236">
        <w:rPr>
          <w:rFonts w:ascii="Arimo" w:hAnsi="Arimo" w:cs="Arimo"/>
          <w:b/>
        </w:rPr>
        <w:t xml:space="preserve">Załącznik nr </w:t>
      </w:r>
      <w:r w:rsidR="00472638" w:rsidRPr="00E90236">
        <w:rPr>
          <w:rFonts w:ascii="Arimo" w:hAnsi="Arimo" w:cs="Arimo"/>
          <w:b/>
        </w:rPr>
        <w:t>1</w:t>
      </w:r>
      <w:r w:rsidRPr="00E90236">
        <w:rPr>
          <w:rFonts w:ascii="Arimo" w:hAnsi="Arimo" w:cs="Arimo"/>
          <w:b/>
        </w:rPr>
        <w:t xml:space="preserve"> do Regulaminu Konkursu</w:t>
      </w:r>
    </w:p>
    <w:p w:rsidR="0017165B" w:rsidRPr="00E90236" w:rsidRDefault="0017165B" w:rsidP="006F3487">
      <w:pPr>
        <w:spacing w:line="276" w:lineRule="auto"/>
        <w:rPr>
          <w:rFonts w:ascii="Arimo" w:hAnsi="Arimo" w:cs="Arimo"/>
          <w:b/>
          <w:sz w:val="22"/>
          <w:szCs w:val="22"/>
        </w:rPr>
      </w:pPr>
    </w:p>
    <w:p w:rsidR="00950BA8" w:rsidRPr="00E90236" w:rsidRDefault="00950BA8" w:rsidP="00950BA8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>ISTOTNE POSTANOWIENIA UMOWY</w:t>
      </w:r>
      <w:r w:rsidR="00A55A3F" w:rsidRPr="00E90236">
        <w:rPr>
          <w:rFonts w:ascii="Arimo" w:hAnsi="Arimo" w:cs="Arimo"/>
          <w:b/>
          <w:sz w:val="22"/>
          <w:szCs w:val="22"/>
        </w:rPr>
        <w:t>,</w:t>
      </w:r>
    </w:p>
    <w:p w:rsidR="0017165B" w:rsidRPr="00E90236" w:rsidRDefault="00950BA8" w:rsidP="00950BA8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>KTÓRE ZOSTANĄ WPROWADZONE DO UMOWY W SPRAWIE ZAMÓWIENIA PUBLICZNEGO</w:t>
      </w:r>
    </w:p>
    <w:p w:rsidR="0017165B" w:rsidRPr="00E90236" w:rsidRDefault="0017165B" w:rsidP="006F3487">
      <w:pPr>
        <w:spacing w:line="276" w:lineRule="auto"/>
        <w:jc w:val="right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  <w:r w:rsidRPr="00E90236">
        <w:rPr>
          <w:rFonts w:ascii="Arimo" w:hAnsi="Arimo" w:cs="Arimo"/>
          <w:b/>
          <w:sz w:val="22"/>
          <w:szCs w:val="22"/>
        </w:rPr>
        <w:tab/>
      </w:r>
    </w:p>
    <w:p w:rsidR="00950BA8" w:rsidRPr="00E90236" w:rsidRDefault="00950BA8" w:rsidP="00950BA8">
      <w:pPr>
        <w:spacing w:line="276" w:lineRule="auto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 xml:space="preserve">Zamawiający w niniejszym załączniku wskazuje istotne dla </w:t>
      </w:r>
      <w:r w:rsidR="0084315A" w:rsidRPr="00E90236">
        <w:rPr>
          <w:rFonts w:ascii="Arimo" w:hAnsi="Arimo" w:cs="Arimo"/>
          <w:sz w:val="22"/>
          <w:szCs w:val="22"/>
        </w:rPr>
        <w:t xml:space="preserve">Stron </w:t>
      </w:r>
      <w:r w:rsidRPr="00E90236">
        <w:rPr>
          <w:rFonts w:ascii="Arimo" w:hAnsi="Arimo" w:cs="Arimo"/>
          <w:sz w:val="22"/>
          <w:szCs w:val="22"/>
        </w:rPr>
        <w:t xml:space="preserve">postanowienia, które zostaną wprowadzone do treści </w:t>
      </w:r>
      <w:r w:rsidR="00152902" w:rsidRPr="00E90236">
        <w:rPr>
          <w:rFonts w:ascii="Arimo" w:hAnsi="Arimo" w:cs="Arimo"/>
          <w:sz w:val="22"/>
          <w:szCs w:val="22"/>
        </w:rPr>
        <w:t xml:space="preserve">Umowy </w:t>
      </w:r>
      <w:r w:rsidRPr="00E90236">
        <w:rPr>
          <w:rFonts w:ascii="Arimo" w:hAnsi="Arimo" w:cs="Arimo"/>
          <w:sz w:val="22"/>
          <w:szCs w:val="22"/>
        </w:rPr>
        <w:t>w sprawie zamówienia publicznego, zawieranej</w:t>
      </w:r>
      <w:r w:rsidR="00A86E14" w:rsidRPr="00E90236">
        <w:rPr>
          <w:rFonts w:ascii="Arimo" w:hAnsi="Arimo" w:cs="Arimo"/>
          <w:sz w:val="22"/>
          <w:szCs w:val="22"/>
        </w:rPr>
        <w:br/>
      </w:r>
      <w:r w:rsidRPr="00E90236">
        <w:rPr>
          <w:rFonts w:ascii="Arimo" w:hAnsi="Arimo" w:cs="Arimo"/>
          <w:sz w:val="22"/>
          <w:szCs w:val="22"/>
        </w:rPr>
        <w:t xml:space="preserve">w wyniku negocjacji prowadzonych w trybie zamówienia z wolnej ręki z autorem wybranej </w:t>
      </w:r>
      <w:r w:rsidR="00A86E14"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 xml:space="preserve">pracy konkursowej na podstawie art. 214 ust. 1 </w:t>
      </w:r>
      <w:proofErr w:type="spellStart"/>
      <w:r w:rsidRPr="00E90236">
        <w:rPr>
          <w:rFonts w:ascii="Arimo" w:hAnsi="Arimo" w:cs="Arimo"/>
          <w:sz w:val="22"/>
          <w:szCs w:val="22"/>
        </w:rPr>
        <w:t>pkt</w:t>
      </w:r>
      <w:proofErr w:type="spellEnd"/>
      <w:r w:rsidRPr="00E90236">
        <w:rPr>
          <w:rFonts w:ascii="Arimo" w:hAnsi="Arimo" w:cs="Arimo"/>
          <w:sz w:val="22"/>
          <w:szCs w:val="22"/>
        </w:rPr>
        <w:t xml:space="preserve"> 4</w:t>
      </w:r>
      <w:r w:rsidR="00A86E14"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ustawa z dnia 11 września 2019r.</w:t>
      </w:r>
      <w:r w:rsidR="00A86E14"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Prawo za</w:t>
      </w:r>
      <w:r w:rsidR="00C6492F">
        <w:rPr>
          <w:rFonts w:ascii="Arimo" w:hAnsi="Arimo" w:cs="Arimo"/>
          <w:sz w:val="22"/>
          <w:szCs w:val="22"/>
        </w:rPr>
        <w:t>mówień publicznych (</w:t>
      </w:r>
      <w:proofErr w:type="spellStart"/>
      <w:r w:rsidR="00C6492F">
        <w:rPr>
          <w:rFonts w:ascii="Arimo" w:hAnsi="Arimo" w:cs="Arimo"/>
          <w:sz w:val="22"/>
          <w:szCs w:val="22"/>
        </w:rPr>
        <w:t>Dz.U</w:t>
      </w:r>
      <w:proofErr w:type="spellEnd"/>
      <w:r w:rsidR="00C6492F">
        <w:rPr>
          <w:rFonts w:ascii="Arimo" w:hAnsi="Arimo" w:cs="Arimo"/>
          <w:sz w:val="22"/>
          <w:szCs w:val="22"/>
        </w:rPr>
        <w:t xml:space="preserve">. z 2021 r. poz. </w:t>
      </w:r>
      <w:r w:rsidRPr="00E90236">
        <w:rPr>
          <w:rFonts w:ascii="Arimo" w:hAnsi="Arimo" w:cs="Arimo"/>
          <w:sz w:val="22"/>
          <w:szCs w:val="22"/>
        </w:rPr>
        <w:t>1</w:t>
      </w:r>
      <w:r w:rsidR="00C6492F">
        <w:rPr>
          <w:rFonts w:ascii="Arimo" w:hAnsi="Arimo" w:cs="Arimo"/>
          <w:sz w:val="22"/>
          <w:szCs w:val="22"/>
        </w:rPr>
        <w:t>12</w:t>
      </w:r>
      <w:r w:rsidRPr="00E90236">
        <w:rPr>
          <w:rFonts w:ascii="Arimo" w:hAnsi="Arimo" w:cs="Arimo"/>
          <w:sz w:val="22"/>
          <w:szCs w:val="22"/>
        </w:rPr>
        <w:t>9 ze zm.).</w:t>
      </w:r>
    </w:p>
    <w:p w:rsidR="0017165B" w:rsidRPr="00E90236" w:rsidRDefault="0017165B" w:rsidP="006F3487">
      <w:pPr>
        <w:spacing w:line="276" w:lineRule="auto"/>
        <w:jc w:val="both"/>
        <w:rPr>
          <w:rFonts w:ascii="Arimo" w:hAnsi="Arimo" w:cs="Arimo"/>
          <w:b/>
          <w:sz w:val="22"/>
          <w:szCs w:val="22"/>
        </w:rPr>
      </w:pPr>
    </w:p>
    <w:p w:rsidR="002C371C" w:rsidRPr="00E90236" w:rsidRDefault="0084315A" w:rsidP="00235F2B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>ROZDZIAŁ I</w:t>
      </w:r>
    </w:p>
    <w:p w:rsidR="002C371C" w:rsidRPr="00E90236" w:rsidRDefault="002C371C" w:rsidP="002C371C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>PRZEDMIOT UMOWY</w:t>
      </w:r>
    </w:p>
    <w:p w:rsidR="002C371C" w:rsidRPr="00E90236" w:rsidRDefault="002C371C" w:rsidP="002C371C">
      <w:pPr>
        <w:spacing w:line="276" w:lineRule="auto"/>
        <w:rPr>
          <w:rFonts w:ascii="Arimo" w:hAnsi="Arimo" w:cs="Arimo"/>
          <w:b/>
          <w:sz w:val="22"/>
          <w:szCs w:val="22"/>
        </w:rPr>
      </w:pPr>
    </w:p>
    <w:p w:rsidR="0017165B" w:rsidRPr="00E90236" w:rsidRDefault="0017165B" w:rsidP="008058BB">
      <w:pPr>
        <w:pStyle w:val="Tekstpodstawowywcity31"/>
        <w:numPr>
          <w:ilvl w:val="0"/>
          <w:numId w:val="1"/>
        </w:numPr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>Wysokość wynagrodzenia za wykonanie Pr</w:t>
      </w:r>
      <w:r w:rsidR="00EB4A1E">
        <w:rPr>
          <w:rFonts w:ascii="Arimo" w:hAnsi="Arimo" w:cs="Arimo"/>
          <w:sz w:val="22"/>
          <w:szCs w:val="22"/>
        </w:rPr>
        <w:t>zedmiotu Umowy</w:t>
      </w:r>
      <w:r w:rsidRPr="00E90236">
        <w:rPr>
          <w:rFonts w:ascii="Arimo" w:hAnsi="Arimo" w:cs="Arimo"/>
          <w:sz w:val="22"/>
          <w:szCs w:val="22"/>
        </w:rPr>
        <w:t>,</w:t>
      </w:r>
      <w:r w:rsidRPr="00E90236">
        <w:rPr>
          <w:rFonts w:ascii="Arimo" w:hAnsi="Arimo" w:cs="Arimo"/>
          <w:sz w:val="22"/>
          <w:szCs w:val="22"/>
        </w:rPr>
        <w:br/>
        <w:t>Strony ustalają na kwotę ryczałtową brutto: ………………..</w:t>
      </w:r>
      <w:r w:rsidR="00637331" w:rsidRPr="00E90236">
        <w:rPr>
          <w:rFonts w:ascii="Arimo" w:hAnsi="Arimo" w:cs="Arimo"/>
          <w:sz w:val="22"/>
          <w:szCs w:val="22"/>
        </w:rPr>
        <w:t xml:space="preserve"> (</w:t>
      </w:r>
      <w:r w:rsidR="00EB4A1E">
        <w:rPr>
          <w:rFonts w:ascii="Arimo" w:hAnsi="Arimo" w:cs="Arimo"/>
          <w:sz w:val="22"/>
          <w:szCs w:val="22"/>
        </w:rPr>
        <w:t>słownie: ……………………</w:t>
      </w:r>
      <w:r w:rsidRPr="00E90236">
        <w:rPr>
          <w:rFonts w:ascii="Arimo" w:hAnsi="Arimo" w:cs="Arimo"/>
          <w:sz w:val="22"/>
          <w:szCs w:val="22"/>
        </w:rPr>
        <w:t>.</w:t>
      </w:r>
      <w:r w:rsidR="00637331" w:rsidRPr="00E90236">
        <w:rPr>
          <w:rFonts w:ascii="Arimo" w:hAnsi="Arimo" w:cs="Arimo"/>
          <w:sz w:val="22"/>
          <w:szCs w:val="22"/>
        </w:rPr>
        <w:t>). W kwocie brutto zawierać się musi o</w:t>
      </w:r>
      <w:r w:rsidR="005313D1" w:rsidRPr="00E90236">
        <w:rPr>
          <w:rFonts w:ascii="Arimo" w:hAnsi="Arimo" w:cs="Arimo"/>
          <w:sz w:val="22"/>
          <w:szCs w:val="22"/>
        </w:rPr>
        <w:t>dpowiedni</w:t>
      </w:r>
      <w:r w:rsidR="00637331" w:rsidRPr="00E90236">
        <w:rPr>
          <w:rFonts w:ascii="Arimo" w:hAnsi="Arimo" w:cs="Arimo"/>
          <w:sz w:val="22"/>
          <w:szCs w:val="22"/>
        </w:rPr>
        <w:t>a</w:t>
      </w:r>
      <w:r w:rsidR="005313D1" w:rsidRPr="00E90236">
        <w:rPr>
          <w:rFonts w:ascii="Arimo" w:hAnsi="Arimo" w:cs="Arimo"/>
          <w:sz w:val="22"/>
          <w:szCs w:val="22"/>
        </w:rPr>
        <w:t xml:space="preserve"> wysokość podatku VAT ustalon</w:t>
      </w:r>
      <w:r w:rsidR="00637331" w:rsidRPr="00E90236">
        <w:rPr>
          <w:rFonts w:ascii="Arimo" w:hAnsi="Arimo" w:cs="Arimo"/>
          <w:sz w:val="22"/>
          <w:szCs w:val="22"/>
        </w:rPr>
        <w:t>a</w:t>
      </w:r>
      <w:r w:rsidR="005313D1" w:rsidRPr="00E90236">
        <w:rPr>
          <w:rFonts w:ascii="Arimo" w:hAnsi="Arimo" w:cs="Arimo"/>
          <w:sz w:val="22"/>
          <w:szCs w:val="22"/>
        </w:rPr>
        <w:t xml:space="preserve"> zgodnie z obowiązującymi przepisami Ustawy o podatku</w:t>
      </w:r>
      <w:r w:rsidR="004000FD" w:rsidRPr="00E90236">
        <w:rPr>
          <w:rFonts w:ascii="Arimo" w:hAnsi="Arimo" w:cs="Arimo"/>
          <w:sz w:val="22"/>
          <w:szCs w:val="22"/>
        </w:rPr>
        <w:t xml:space="preserve"> </w:t>
      </w:r>
      <w:r w:rsidR="005313D1" w:rsidRPr="00E90236">
        <w:rPr>
          <w:rFonts w:ascii="Arimo" w:hAnsi="Arimo" w:cs="Arimo"/>
          <w:sz w:val="22"/>
          <w:szCs w:val="22"/>
        </w:rPr>
        <w:t xml:space="preserve">od towarów i usług lub </w:t>
      </w:r>
      <w:r w:rsidR="008058BB" w:rsidRPr="00E90236">
        <w:rPr>
          <w:rFonts w:ascii="Arimo" w:hAnsi="Arimo" w:cs="Arimo"/>
          <w:sz w:val="22"/>
          <w:szCs w:val="22"/>
        </w:rPr>
        <w:t xml:space="preserve">zgodnie z </w:t>
      </w:r>
      <w:r w:rsidR="005313D1" w:rsidRPr="00E90236">
        <w:rPr>
          <w:rFonts w:ascii="Arimo" w:hAnsi="Arimo" w:cs="Arimo"/>
          <w:sz w:val="22"/>
          <w:szCs w:val="22"/>
        </w:rPr>
        <w:t>właściwy</w:t>
      </w:r>
      <w:r w:rsidR="008058BB" w:rsidRPr="00E90236">
        <w:rPr>
          <w:rFonts w:ascii="Arimo" w:hAnsi="Arimo" w:cs="Arimo"/>
          <w:sz w:val="22"/>
          <w:szCs w:val="22"/>
        </w:rPr>
        <w:t xml:space="preserve">mi </w:t>
      </w:r>
      <w:r w:rsidR="005313D1" w:rsidRPr="00E90236">
        <w:rPr>
          <w:rFonts w:ascii="Arimo" w:hAnsi="Arimo" w:cs="Arimo"/>
          <w:sz w:val="22"/>
          <w:szCs w:val="22"/>
        </w:rPr>
        <w:t>międzynarodowy</w:t>
      </w:r>
      <w:r w:rsidR="008058BB" w:rsidRPr="00E90236">
        <w:rPr>
          <w:rFonts w:ascii="Arimo" w:hAnsi="Arimo" w:cs="Arimo"/>
          <w:sz w:val="22"/>
          <w:szCs w:val="22"/>
        </w:rPr>
        <w:t xml:space="preserve">mi </w:t>
      </w:r>
      <w:r w:rsidR="005313D1" w:rsidRPr="00E90236">
        <w:rPr>
          <w:rFonts w:ascii="Arimo" w:hAnsi="Arimo" w:cs="Arimo"/>
          <w:sz w:val="22"/>
          <w:szCs w:val="22"/>
        </w:rPr>
        <w:t>um</w:t>
      </w:r>
      <w:r w:rsidR="008058BB" w:rsidRPr="00E90236">
        <w:rPr>
          <w:rFonts w:ascii="Arimo" w:hAnsi="Arimo" w:cs="Arimo"/>
          <w:sz w:val="22"/>
          <w:szCs w:val="22"/>
        </w:rPr>
        <w:t xml:space="preserve">owami </w:t>
      </w:r>
      <w:r w:rsidR="005313D1" w:rsidRPr="00E90236">
        <w:rPr>
          <w:rFonts w:ascii="Arimo" w:hAnsi="Arimo" w:cs="Arimo"/>
          <w:sz w:val="22"/>
          <w:szCs w:val="22"/>
        </w:rPr>
        <w:t>i przepis</w:t>
      </w:r>
      <w:r w:rsidR="008058BB" w:rsidRPr="00E90236">
        <w:rPr>
          <w:rFonts w:ascii="Arimo" w:hAnsi="Arimo" w:cs="Arimo"/>
          <w:sz w:val="22"/>
          <w:szCs w:val="22"/>
        </w:rPr>
        <w:t>ami r</w:t>
      </w:r>
      <w:r w:rsidR="005313D1" w:rsidRPr="00E90236">
        <w:rPr>
          <w:rFonts w:ascii="Arimo" w:hAnsi="Arimo" w:cs="Arimo"/>
          <w:sz w:val="22"/>
          <w:szCs w:val="22"/>
        </w:rPr>
        <w:t>egulujący</w:t>
      </w:r>
      <w:r w:rsidR="008058BB" w:rsidRPr="00E90236">
        <w:rPr>
          <w:rFonts w:ascii="Arimo" w:hAnsi="Arimo" w:cs="Arimo"/>
          <w:sz w:val="22"/>
          <w:szCs w:val="22"/>
        </w:rPr>
        <w:t xml:space="preserve">mi określenie tego </w:t>
      </w:r>
      <w:r w:rsidR="005313D1" w:rsidRPr="00E90236">
        <w:rPr>
          <w:rFonts w:ascii="Arimo" w:hAnsi="Arimo" w:cs="Arimo"/>
          <w:sz w:val="22"/>
          <w:szCs w:val="22"/>
        </w:rPr>
        <w:t>podat</w:t>
      </w:r>
      <w:r w:rsidR="008058BB" w:rsidRPr="00E90236">
        <w:rPr>
          <w:rFonts w:ascii="Arimo" w:hAnsi="Arimo" w:cs="Arimo"/>
          <w:sz w:val="22"/>
          <w:szCs w:val="22"/>
        </w:rPr>
        <w:t>ku</w:t>
      </w:r>
      <w:r w:rsidR="005313D1" w:rsidRPr="00E90236">
        <w:rPr>
          <w:rFonts w:ascii="Arimo" w:hAnsi="Arimo" w:cs="Arimo"/>
          <w:sz w:val="22"/>
          <w:szCs w:val="22"/>
        </w:rPr>
        <w:t xml:space="preserve"> (jeśli dotyczy). </w:t>
      </w:r>
      <w:r w:rsidR="0062252E" w:rsidRPr="00E90236">
        <w:rPr>
          <w:rFonts w:ascii="Arimo" w:hAnsi="Arimo" w:cs="Arimo"/>
          <w:sz w:val="22"/>
          <w:szCs w:val="22"/>
        </w:rPr>
        <w:t>K</w:t>
      </w:r>
      <w:r w:rsidR="005313D1" w:rsidRPr="00E90236">
        <w:rPr>
          <w:rFonts w:ascii="Arimo" w:hAnsi="Arimo" w:cs="Arimo"/>
          <w:sz w:val="22"/>
          <w:szCs w:val="22"/>
        </w:rPr>
        <w:t>wot</w:t>
      </w:r>
      <w:r w:rsidR="0062252E" w:rsidRPr="00E90236">
        <w:rPr>
          <w:rFonts w:ascii="Arimo" w:hAnsi="Arimo" w:cs="Arimo"/>
          <w:sz w:val="22"/>
          <w:szCs w:val="22"/>
        </w:rPr>
        <w:t>a</w:t>
      </w:r>
      <w:r w:rsidR="005313D1" w:rsidRPr="00E90236">
        <w:rPr>
          <w:rFonts w:ascii="Arimo" w:hAnsi="Arimo" w:cs="Arimo"/>
          <w:sz w:val="22"/>
          <w:szCs w:val="22"/>
        </w:rPr>
        <w:t xml:space="preserve"> brutto </w:t>
      </w:r>
      <w:r w:rsidR="0062252E" w:rsidRPr="00E90236">
        <w:rPr>
          <w:rFonts w:ascii="Arimo" w:hAnsi="Arimo" w:cs="Arimo"/>
          <w:sz w:val="22"/>
          <w:szCs w:val="22"/>
        </w:rPr>
        <w:t>obejm</w:t>
      </w:r>
      <w:r w:rsidR="00637331" w:rsidRPr="00E90236">
        <w:rPr>
          <w:rFonts w:ascii="Arimo" w:hAnsi="Arimo" w:cs="Arimo"/>
          <w:sz w:val="22"/>
          <w:szCs w:val="22"/>
        </w:rPr>
        <w:t xml:space="preserve">ować będzie </w:t>
      </w:r>
      <w:r w:rsidR="0062252E" w:rsidRPr="00E90236">
        <w:rPr>
          <w:rFonts w:ascii="Arimo" w:hAnsi="Arimo" w:cs="Arimo"/>
          <w:sz w:val="22"/>
          <w:szCs w:val="22"/>
        </w:rPr>
        <w:t>również (jeśli dotyczy) wszelkie inne koszty podatkowe (np., podatek u źródła, etc., regulowane właściwymi między</w:t>
      </w:r>
      <w:r w:rsidR="004000FD" w:rsidRPr="00E90236">
        <w:rPr>
          <w:rFonts w:ascii="Arimo" w:hAnsi="Arimo" w:cs="Arimo"/>
          <w:sz w:val="22"/>
          <w:szCs w:val="22"/>
        </w:rPr>
        <w:t xml:space="preserve">narodowymi umowami i </w:t>
      </w:r>
      <w:r w:rsidR="00EB4A1E">
        <w:rPr>
          <w:rFonts w:ascii="Arimo" w:hAnsi="Arimo" w:cs="Arimo"/>
          <w:sz w:val="22"/>
          <w:szCs w:val="22"/>
        </w:rPr>
        <w:t xml:space="preserve">przepisami </w:t>
      </w:r>
      <w:r w:rsidR="0062252E" w:rsidRPr="00E90236">
        <w:rPr>
          <w:rFonts w:ascii="Arimo" w:hAnsi="Arimo" w:cs="Arimo"/>
          <w:sz w:val="22"/>
          <w:szCs w:val="22"/>
        </w:rPr>
        <w:t xml:space="preserve">(np. umowami o unikaniu podwójnego opodatkowania, etc.). </w:t>
      </w:r>
    </w:p>
    <w:p w:rsidR="002C371C" w:rsidRPr="00E90236" w:rsidRDefault="002C371C" w:rsidP="006F3487">
      <w:pPr>
        <w:pStyle w:val="Tekstpodstawowywcity31"/>
        <w:spacing w:line="276" w:lineRule="auto"/>
        <w:ind w:firstLine="0"/>
        <w:rPr>
          <w:rFonts w:ascii="Arimo" w:hAnsi="Arimo" w:cs="Arimo"/>
          <w:sz w:val="22"/>
          <w:szCs w:val="22"/>
        </w:rPr>
      </w:pPr>
    </w:p>
    <w:p w:rsidR="0017165B" w:rsidRPr="00DE187D" w:rsidRDefault="0017165B" w:rsidP="008058BB">
      <w:pPr>
        <w:pStyle w:val="Tekstpodstawowywcity31"/>
        <w:numPr>
          <w:ilvl w:val="0"/>
          <w:numId w:val="1"/>
        </w:numPr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kern w:val="1"/>
          <w:sz w:val="22"/>
          <w:szCs w:val="22"/>
        </w:rPr>
        <w:t>Strony dokonały podziału</w:t>
      </w:r>
      <w:r w:rsidR="0053111D" w:rsidRPr="00E90236">
        <w:rPr>
          <w:rFonts w:ascii="Arimo" w:hAnsi="Arimo" w:cs="Arimo"/>
          <w:kern w:val="1"/>
          <w:sz w:val="22"/>
          <w:szCs w:val="22"/>
        </w:rPr>
        <w:t>,</w:t>
      </w:r>
      <w:r w:rsidRPr="00E90236">
        <w:rPr>
          <w:rFonts w:ascii="Arimo" w:hAnsi="Arimo" w:cs="Arimo"/>
          <w:kern w:val="1"/>
          <w:sz w:val="22"/>
          <w:szCs w:val="22"/>
        </w:rPr>
        <w:t xml:space="preserve"> </w:t>
      </w:r>
      <w:r w:rsidR="002C371C" w:rsidRPr="00E90236">
        <w:rPr>
          <w:rFonts w:ascii="Arimo" w:hAnsi="Arimo" w:cs="Arimo"/>
          <w:kern w:val="1"/>
          <w:sz w:val="22"/>
          <w:szCs w:val="22"/>
        </w:rPr>
        <w:t xml:space="preserve">tj. </w:t>
      </w:r>
      <w:r w:rsidR="0084315A" w:rsidRPr="00E90236">
        <w:rPr>
          <w:rFonts w:ascii="Arimo" w:hAnsi="Arimo" w:cs="Arimo"/>
          <w:kern w:val="1"/>
          <w:sz w:val="22"/>
          <w:szCs w:val="22"/>
        </w:rPr>
        <w:t>opracowania</w:t>
      </w:r>
      <w:r w:rsidR="002C371C" w:rsidRPr="00E90236">
        <w:rPr>
          <w:rFonts w:ascii="Arimo" w:hAnsi="Arimo" w:cs="Arimo"/>
          <w:kern w:val="1"/>
          <w:sz w:val="22"/>
          <w:szCs w:val="22"/>
        </w:rPr>
        <w:t xml:space="preserve">, w oparciu o zwycięską pracę konkursową, Dokumentacji projektowej i pełnieniu nadzoru autorskiego nad realizacją </w:t>
      </w:r>
      <w:r w:rsidR="0084315A" w:rsidRPr="00E90236">
        <w:rPr>
          <w:rFonts w:ascii="Arimo" w:hAnsi="Arimo" w:cs="Arimo"/>
          <w:kern w:val="1"/>
          <w:sz w:val="22"/>
          <w:szCs w:val="22"/>
        </w:rPr>
        <w:t xml:space="preserve">Inwestycji (zgodnie z definicją z Regulaminu </w:t>
      </w:r>
      <w:r w:rsidR="005313D1" w:rsidRPr="00E90236">
        <w:rPr>
          <w:rFonts w:ascii="Arimo" w:hAnsi="Arimo" w:cs="Arimo"/>
          <w:kern w:val="1"/>
          <w:sz w:val="22"/>
          <w:szCs w:val="22"/>
        </w:rPr>
        <w:t>Konkursu</w:t>
      </w:r>
      <w:r w:rsidR="0084315A" w:rsidRPr="00E90236">
        <w:rPr>
          <w:rFonts w:ascii="Arimo" w:hAnsi="Arimo" w:cs="Arimo"/>
          <w:kern w:val="1"/>
          <w:sz w:val="22"/>
          <w:szCs w:val="22"/>
        </w:rPr>
        <w:t>)</w:t>
      </w:r>
      <w:r w:rsidR="0053111D" w:rsidRPr="00E90236">
        <w:rPr>
          <w:rFonts w:ascii="Arimo" w:hAnsi="Arimo" w:cs="Arimo"/>
          <w:kern w:val="1"/>
          <w:sz w:val="22"/>
          <w:szCs w:val="22"/>
        </w:rPr>
        <w:t xml:space="preserve"> </w:t>
      </w:r>
      <w:r w:rsidR="002C371C" w:rsidRPr="00E90236">
        <w:rPr>
          <w:rFonts w:ascii="Arimo" w:hAnsi="Arimo" w:cs="Arimo"/>
          <w:kern w:val="1"/>
          <w:sz w:val="22"/>
          <w:szCs w:val="22"/>
        </w:rPr>
        <w:t xml:space="preserve">pt.: </w:t>
      </w:r>
      <w:r w:rsidR="002C371C" w:rsidRPr="00DE187D">
        <w:rPr>
          <w:rFonts w:ascii="Arimo" w:hAnsi="Arimo" w:cs="Arimo"/>
          <w:kern w:val="1"/>
          <w:sz w:val="22"/>
          <w:szCs w:val="22"/>
        </w:rPr>
        <w:t>„</w:t>
      </w:r>
      <w:r w:rsidR="00BC6EB0" w:rsidRPr="00CB13D2">
        <w:rPr>
          <w:rFonts w:ascii="Arimo" w:hAnsi="Arimo" w:cs="Arimo"/>
          <w:b/>
          <w:kern w:val="1"/>
          <w:sz w:val="22"/>
          <w:szCs w:val="22"/>
        </w:rPr>
        <w:t>Zagospodarowanie na cele mieszkaniowe</w:t>
      </w:r>
      <w:r w:rsidR="0053111D" w:rsidRPr="00CB13D2">
        <w:rPr>
          <w:rFonts w:ascii="Arimo" w:hAnsi="Arimo" w:cs="Arimo"/>
          <w:b/>
          <w:kern w:val="1"/>
          <w:sz w:val="22"/>
          <w:szCs w:val="22"/>
        </w:rPr>
        <w:t xml:space="preserve"> </w:t>
      </w:r>
      <w:r w:rsidR="0053111D" w:rsidRPr="00CB13D2">
        <w:rPr>
          <w:rFonts w:ascii="Arimo" w:hAnsi="Arimo" w:cs="Arimo"/>
          <w:b/>
          <w:color w:val="000000"/>
          <w:sz w:val="22"/>
          <w:szCs w:val="22"/>
        </w:rPr>
        <w:t>dział</w:t>
      </w:r>
      <w:r w:rsidR="00BC6EB0" w:rsidRPr="00CB13D2">
        <w:rPr>
          <w:rFonts w:ascii="Arimo" w:hAnsi="Arimo" w:cs="Arimo"/>
          <w:b/>
          <w:color w:val="000000"/>
          <w:sz w:val="22"/>
          <w:szCs w:val="22"/>
        </w:rPr>
        <w:t>ek</w:t>
      </w:r>
      <w:r w:rsidR="00F005AD">
        <w:rPr>
          <w:rFonts w:ascii="Arimo" w:hAnsi="Arimo" w:cs="Arimo"/>
          <w:b/>
          <w:color w:val="000000"/>
          <w:sz w:val="22"/>
          <w:szCs w:val="22"/>
        </w:rPr>
        <w:t xml:space="preserve"> o numerach ewidencyjnych 3/2,</w:t>
      </w:r>
      <w:r w:rsidR="0053111D" w:rsidRPr="00CB13D2">
        <w:rPr>
          <w:rFonts w:ascii="Arimo" w:hAnsi="Arimo" w:cs="Arimo"/>
          <w:b/>
          <w:color w:val="000000"/>
          <w:sz w:val="22"/>
          <w:szCs w:val="22"/>
        </w:rPr>
        <w:t xml:space="preserve"> 10/2 </w:t>
      </w:r>
      <w:r w:rsidR="00F005AD">
        <w:rPr>
          <w:rFonts w:ascii="Arimo" w:hAnsi="Arimo" w:cs="Arimo"/>
          <w:b/>
          <w:color w:val="000000"/>
          <w:sz w:val="22"/>
          <w:szCs w:val="22"/>
        </w:rPr>
        <w:t xml:space="preserve">i 11/2 </w:t>
      </w:r>
      <w:r w:rsidR="0053111D" w:rsidRPr="00CB13D2">
        <w:rPr>
          <w:rFonts w:ascii="Arimo" w:hAnsi="Arimo" w:cs="Arimo"/>
          <w:b/>
          <w:color w:val="000000"/>
          <w:sz w:val="22"/>
          <w:szCs w:val="22"/>
        </w:rPr>
        <w:t xml:space="preserve">w obrębie 15 miasta Stargard przy ul. </w:t>
      </w:r>
      <w:proofErr w:type="spellStart"/>
      <w:r w:rsidR="0088790F">
        <w:rPr>
          <w:rFonts w:ascii="Arimo" w:hAnsi="Arimo" w:cs="Arimo"/>
          <w:b/>
          <w:bCs/>
          <w:iCs/>
          <w:sz w:val="22"/>
          <w:szCs w:val="22"/>
          <w:shd w:val="clear" w:color="auto" w:fill="FFFFFF"/>
        </w:rPr>
        <w:t>Ż</w:t>
      </w:r>
      <w:r w:rsidR="00DE187D" w:rsidRPr="0088790F">
        <w:rPr>
          <w:rFonts w:ascii="Arimo" w:hAnsi="Arimo" w:cs="Arimo"/>
          <w:b/>
          <w:bCs/>
          <w:iCs/>
          <w:sz w:val="22"/>
          <w:szCs w:val="22"/>
          <w:shd w:val="clear" w:color="auto" w:fill="FFFFFF"/>
        </w:rPr>
        <w:t>ybułtowskiej</w:t>
      </w:r>
      <w:proofErr w:type="spellEnd"/>
      <w:r w:rsidR="0053111D" w:rsidRPr="00CB13D2">
        <w:rPr>
          <w:rFonts w:ascii="Arimo" w:hAnsi="Arimo" w:cs="Arimo"/>
          <w:b/>
          <w:kern w:val="1"/>
          <w:sz w:val="22"/>
          <w:szCs w:val="22"/>
        </w:rPr>
        <w:t xml:space="preserve"> </w:t>
      </w:r>
      <w:r w:rsidR="00D50560" w:rsidRPr="00CB13D2">
        <w:rPr>
          <w:rFonts w:ascii="Arimo" w:hAnsi="Arimo" w:cs="Arimo"/>
          <w:b/>
          <w:kern w:val="1"/>
          <w:sz w:val="22"/>
          <w:szCs w:val="22"/>
        </w:rPr>
        <w:t xml:space="preserve">wraz sieciami uzbrojenia terenu </w:t>
      </w:r>
      <w:r w:rsidR="00BC6EB0" w:rsidRPr="00CB13D2">
        <w:rPr>
          <w:rFonts w:ascii="Arimo" w:hAnsi="Arimo" w:cs="Arimo"/>
          <w:b/>
          <w:kern w:val="1"/>
          <w:sz w:val="22"/>
          <w:szCs w:val="22"/>
        </w:rPr>
        <w:t>wraz</w:t>
      </w:r>
      <w:r w:rsidR="00DE187D" w:rsidRPr="00CB13D2">
        <w:rPr>
          <w:rFonts w:ascii="Arimo" w:hAnsi="Arimo" w:cs="Arimo"/>
          <w:b/>
          <w:kern w:val="1"/>
          <w:sz w:val="22"/>
          <w:szCs w:val="22"/>
        </w:rPr>
        <w:br/>
      </w:r>
      <w:r w:rsidR="005B3B7E" w:rsidRPr="00CB13D2">
        <w:rPr>
          <w:rFonts w:ascii="Arimo" w:hAnsi="Arimo" w:cs="Arimo"/>
          <w:b/>
          <w:kern w:val="1"/>
          <w:sz w:val="22"/>
          <w:szCs w:val="22"/>
        </w:rPr>
        <w:t>z zagospodarowaniem terenów, infrastrukturą techniczną i komunikacyjną umożliwiających funkcjonowanie obiektów i terenów zgodnie z ich przeznaczeniem</w:t>
      </w:r>
      <w:r w:rsidR="002C371C" w:rsidRPr="00CB13D2">
        <w:rPr>
          <w:rFonts w:ascii="Arimo" w:hAnsi="Arimo" w:cs="Arimo"/>
          <w:b/>
          <w:kern w:val="1"/>
          <w:sz w:val="22"/>
          <w:szCs w:val="22"/>
        </w:rPr>
        <w:t>”</w:t>
      </w:r>
      <w:r w:rsidR="0084315A" w:rsidRPr="00DE187D">
        <w:rPr>
          <w:rFonts w:ascii="Arimo" w:hAnsi="Arimo" w:cs="Arimo"/>
          <w:kern w:val="1"/>
          <w:sz w:val="22"/>
          <w:szCs w:val="22"/>
        </w:rPr>
        <w:t xml:space="preserve"> zwanego Przedmiotem Umowy</w:t>
      </w:r>
      <w:r w:rsidR="0053111D" w:rsidRPr="00DE187D">
        <w:rPr>
          <w:rFonts w:ascii="Arimo" w:hAnsi="Arimo" w:cs="Arimo"/>
          <w:kern w:val="1"/>
          <w:sz w:val="22"/>
          <w:szCs w:val="22"/>
        </w:rPr>
        <w:t xml:space="preserve"> </w:t>
      </w:r>
      <w:r w:rsidRPr="00DE187D">
        <w:rPr>
          <w:rFonts w:ascii="Arimo" w:hAnsi="Arimo" w:cs="Arimo"/>
          <w:kern w:val="1"/>
          <w:sz w:val="22"/>
          <w:szCs w:val="22"/>
        </w:rPr>
        <w:t>na poszczególne</w:t>
      </w:r>
      <w:r w:rsidR="0053111D" w:rsidRPr="00DE187D">
        <w:rPr>
          <w:rFonts w:ascii="Arimo" w:hAnsi="Arimo" w:cs="Arimo"/>
          <w:kern w:val="1"/>
          <w:sz w:val="22"/>
          <w:szCs w:val="22"/>
        </w:rPr>
        <w:t xml:space="preserve"> </w:t>
      </w:r>
      <w:r w:rsidR="005313D1" w:rsidRPr="00DE187D">
        <w:rPr>
          <w:rFonts w:ascii="Arimo" w:hAnsi="Arimo" w:cs="Arimo"/>
          <w:sz w:val="22"/>
          <w:szCs w:val="22"/>
        </w:rPr>
        <w:t>Etapy</w:t>
      </w:r>
      <w:r w:rsidRPr="00DE187D">
        <w:rPr>
          <w:rFonts w:ascii="Arimo" w:hAnsi="Arimo" w:cs="Arimo"/>
          <w:sz w:val="22"/>
          <w:szCs w:val="22"/>
        </w:rPr>
        <w:t>:</w:t>
      </w:r>
    </w:p>
    <w:p w:rsidR="002C371C" w:rsidRPr="00E90236" w:rsidRDefault="002C371C" w:rsidP="002C371C">
      <w:pPr>
        <w:pStyle w:val="Tekstpodstawowywcity31"/>
        <w:spacing w:line="276" w:lineRule="auto"/>
        <w:ind w:firstLine="0"/>
        <w:rPr>
          <w:rFonts w:ascii="Arimo" w:hAnsi="Arimo" w:cs="Arimo"/>
          <w:sz w:val="22"/>
          <w:szCs w:val="22"/>
        </w:rPr>
      </w:pPr>
    </w:p>
    <w:p w:rsidR="0017165B" w:rsidRPr="00E90236" w:rsidRDefault="0017165B" w:rsidP="008058BB">
      <w:pPr>
        <w:pStyle w:val="Tekstpodstawowywcity31"/>
        <w:numPr>
          <w:ilvl w:val="1"/>
          <w:numId w:val="8"/>
        </w:numPr>
        <w:spacing w:line="276" w:lineRule="auto"/>
        <w:ind w:left="851" w:hanging="425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>Etap I: Opracowanie</w:t>
      </w:r>
      <w:r w:rsidR="004C48CE" w:rsidRPr="00E90236">
        <w:rPr>
          <w:rFonts w:ascii="Arimo" w:hAnsi="Arimo" w:cs="Arimo"/>
          <w:b/>
          <w:sz w:val="22"/>
          <w:szCs w:val="22"/>
        </w:rPr>
        <w:t xml:space="preserve"> </w:t>
      </w:r>
      <w:r w:rsidRPr="00E90236">
        <w:rPr>
          <w:rFonts w:ascii="Arimo" w:hAnsi="Arimo" w:cs="Arimo"/>
          <w:b/>
          <w:sz w:val="22"/>
          <w:szCs w:val="22"/>
        </w:rPr>
        <w:t xml:space="preserve">koncepcji </w:t>
      </w:r>
      <w:r w:rsidR="00C52509" w:rsidRPr="00E90236">
        <w:rPr>
          <w:rFonts w:ascii="Arimo" w:hAnsi="Arimo" w:cs="Arimo"/>
          <w:b/>
          <w:sz w:val="22"/>
          <w:szCs w:val="22"/>
        </w:rPr>
        <w:t>wielobranżowej</w:t>
      </w:r>
      <w:r w:rsidR="004C48CE" w:rsidRPr="00E90236">
        <w:rPr>
          <w:rFonts w:ascii="Arimo" w:hAnsi="Arimo" w:cs="Arimo"/>
          <w:b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Inwestycji uwzględniającej pokonkursowe zalecenia Sądu Konkursowego</w:t>
      </w:r>
      <w:r w:rsidR="00362B58" w:rsidRPr="00E90236">
        <w:rPr>
          <w:rFonts w:ascii="Arimo" w:hAnsi="Arimo" w:cs="Arimo"/>
          <w:sz w:val="22"/>
          <w:szCs w:val="22"/>
        </w:rPr>
        <w:t xml:space="preserve"> i Zamawiającego</w:t>
      </w:r>
      <w:r w:rsidR="00F929F3" w:rsidRPr="00E90236">
        <w:rPr>
          <w:rFonts w:ascii="Arimo" w:hAnsi="Arimo" w:cs="Arimo"/>
          <w:sz w:val="22"/>
          <w:szCs w:val="22"/>
        </w:rPr>
        <w:t>,</w:t>
      </w:r>
      <w:r w:rsidRPr="00E90236">
        <w:rPr>
          <w:rFonts w:ascii="Arimo" w:hAnsi="Arimo" w:cs="Arimo"/>
          <w:sz w:val="22"/>
          <w:szCs w:val="22"/>
        </w:rPr>
        <w:t xml:space="preserve"> dokonani</w:t>
      </w:r>
      <w:r w:rsidR="00D3171E" w:rsidRPr="00E90236">
        <w:rPr>
          <w:rFonts w:ascii="Arimo" w:hAnsi="Arimo" w:cs="Arimo"/>
          <w:sz w:val="22"/>
          <w:szCs w:val="22"/>
        </w:rPr>
        <w:t>e</w:t>
      </w:r>
      <w:r w:rsidRPr="00E90236">
        <w:rPr>
          <w:rFonts w:ascii="Arimo" w:hAnsi="Arimo" w:cs="Arimo"/>
          <w:sz w:val="22"/>
          <w:szCs w:val="22"/>
        </w:rPr>
        <w:t xml:space="preserve"> wszelkich właściwych dla tej fazy uzgodnień i ustaleń z</w:t>
      </w:r>
      <w:r w:rsidR="002067A1" w:rsidRPr="00E90236">
        <w:rPr>
          <w:rFonts w:ascii="Arimo" w:hAnsi="Arimo" w:cs="Arimo"/>
          <w:sz w:val="22"/>
          <w:szCs w:val="22"/>
        </w:rPr>
        <w:t> </w:t>
      </w:r>
      <w:r w:rsidR="004C48CE" w:rsidRPr="00E90236">
        <w:rPr>
          <w:rFonts w:ascii="Arimo" w:hAnsi="Arimo" w:cs="Arimo"/>
          <w:sz w:val="22"/>
          <w:szCs w:val="22"/>
        </w:rPr>
        <w:t>właściwymi organami</w:t>
      </w:r>
      <w:r w:rsidR="004C48CE" w:rsidRPr="00E90236">
        <w:rPr>
          <w:rFonts w:ascii="Arimo" w:hAnsi="Arimo" w:cs="Arimo"/>
          <w:sz w:val="22"/>
          <w:szCs w:val="22"/>
        </w:rPr>
        <w:br/>
      </w:r>
      <w:r w:rsidRPr="00E90236">
        <w:rPr>
          <w:rFonts w:ascii="Arimo" w:hAnsi="Arimo" w:cs="Arimo"/>
          <w:sz w:val="22"/>
          <w:szCs w:val="22"/>
        </w:rPr>
        <w:t>i innymi instytucjami lub osobami, jak równi</w:t>
      </w:r>
      <w:r w:rsidR="004C48CE" w:rsidRPr="00E90236">
        <w:rPr>
          <w:rFonts w:ascii="Arimo" w:hAnsi="Arimo" w:cs="Arimo"/>
          <w:sz w:val="22"/>
          <w:szCs w:val="22"/>
        </w:rPr>
        <w:t>eż innymi uczestnikami procesu,</w:t>
      </w:r>
      <w:r w:rsidR="004C48CE" w:rsidRPr="00E90236">
        <w:rPr>
          <w:rFonts w:ascii="Arimo" w:hAnsi="Arimo" w:cs="Arimo"/>
          <w:sz w:val="22"/>
          <w:szCs w:val="22"/>
        </w:rPr>
        <w:br/>
      </w:r>
      <w:r w:rsidRPr="00E90236">
        <w:rPr>
          <w:rFonts w:ascii="Arimo" w:hAnsi="Arimo" w:cs="Arimo"/>
          <w:sz w:val="22"/>
          <w:szCs w:val="22"/>
        </w:rPr>
        <w:t>w szczególności Zamawiającym oraz osobami wskazanymi przez niego, opracowani</w:t>
      </w:r>
      <w:r w:rsidR="000162B7" w:rsidRPr="00E90236">
        <w:rPr>
          <w:rFonts w:ascii="Arimo" w:hAnsi="Arimo" w:cs="Arimo"/>
          <w:sz w:val="22"/>
          <w:szCs w:val="22"/>
        </w:rPr>
        <w:t>e</w:t>
      </w:r>
      <w:r w:rsidRPr="00E90236">
        <w:rPr>
          <w:rFonts w:ascii="Arimo" w:hAnsi="Arimo" w:cs="Arimo"/>
          <w:sz w:val="22"/>
          <w:szCs w:val="22"/>
        </w:rPr>
        <w:t xml:space="preserve"> wstępnych kosztorysów i</w:t>
      </w:r>
      <w:r w:rsidR="004C48CE"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oszacowań kosztów realizacji</w:t>
      </w:r>
      <w:r w:rsidR="004C48CE"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Inwestycji.</w:t>
      </w:r>
      <w:r w:rsidR="004C48CE" w:rsidRPr="00E90236">
        <w:rPr>
          <w:rFonts w:ascii="Arimo" w:hAnsi="Arimo" w:cs="Arimo"/>
          <w:sz w:val="22"/>
          <w:szCs w:val="22"/>
        </w:rPr>
        <w:t xml:space="preserve"> </w:t>
      </w:r>
      <w:r w:rsidR="00D0186E" w:rsidRPr="00E90236">
        <w:rPr>
          <w:rFonts w:ascii="Arimo" w:hAnsi="Arimo" w:cs="Arimo"/>
          <w:sz w:val="22"/>
          <w:szCs w:val="22"/>
        </w:rPr>
        <w:t>Wykonawca</w:t>
      </w:r>
      <w:r w:rsidR="008106DD" w:rsidRPr="00E90236">
        <w:rPr>
          <w:rFonts w:ascii="Arimo" w:hAnsi="Arimo" w:cs="Arimo"/>
          <w:sz w:val="22"/>
          <w:szCs w:val="22"/>
        </w:rPr>
        <w:t xml:space="preserve"> zobowiązan</w:t>
      </w:r>
      <w:r w:rsidR="00A55A3F" w:rsidRPr="00E90236">
        <w:rPr>
          <w:rFonts w:ascii="Arimo" w:hAnsi="Arimo" w:cs="Arimo"/>
          <w:sz w:val="22"/>
          <w:szCs w:val="22"/>
        </w:rPr>
        <w:t>y</w:t>
      </w:r>
      <w:r w:rsidR="008106DD" w:rsidRPr="00E90236">
        <w:rPr>
          <w:rFonts w:ascii="Arimo" w:hAnsi="Arimo" w:cs="Arimo"/>
          <w:sz w:val="22"/>
          <w:szCs w:val="22"/>
        </w:rPr>
        <w:t xml:space="preserve"> jest także na tym Etapie Umowy wykonać lub pozyskać na własny koszt niezbędne opracowania przedprojektowe</w:t>
      </w:r>
      <w:r w:rsidR="00C6492F">
        <w:rPr>
          <w:rFonts w:ascii="Arimo" w:hAnsi="Arimo" w:cs="Arimo"/>
          <w:sz w:val="22"/>
          <w:szCs w:val="22"/>
        </w:rPr>
        <w:t>,</w:t>
      </w:r>
      <w:r w:rsidR="008106DD" w:rsidRPr="00E90236">
        <w:rPr>
          <w:rFonts w:ascii="Arimo" w:hAnsi="Arimo" w:cs="Arimo"/>
          <w:sz w:val="22"/>
          <w:szCs w:val="22"/>
        </w:rPr>
        <w:t xml:space="preserve"> takie</w:t>
      </w:r>
      <w:r w:rsidR="00C6492F">
        <w:rPr>
          <w:rFonts w:ascii="Arimo" w:hAnsi="Arimo" w:cs="Arimo"/>
          <w:sz w:val="22"/>
          <w:szCs w:val="22"/>
        </w:rPr>
        <w:t xml:space="preserve"> </w:t>
      </w:r>
      <w:r w:rsidR="008106DD" w:rsidRPr="00E90236">
        <w:rPr>
          <w:rFonts w:ascii="Arimo" w:hAnsi="Arimo" w:cs="Arimo"/>
          <w:sz w:val="22"/>
          <w:szCs w:val="22"/>
        </w:rPr>
        <w:t>jak: prace studialne, koncepcyjne, badania, ekspertyzy, opracowania</w:t>
      </w:r>
      <w:r w:rsidR="002067A1" w:rsidRPr="00E90236">
        <w:rPr>
          <w:rFonts w:ascii="Arimo" w:hAnsi="Arimo" w:cs="Arimo"/>
          <w:sz w:val="22"/>
          <w:szCs w:val="22"/>
        </w:rPr>
        <w:t>,</w:t>
      </w:r>
      <w:r w:rsidR="008106DD" w:rsidRPr="00E90236">
        <w:rPr>
          <w:rFonts w:ascii="Arimo" w:hAnsi="Arimo" w:cs="Arimo"/>
          <w:sz w:val="22"/>
          <w:szCs w:val="22"/>
        </w:rPr>
        <w:t xml:space="preserve"> a w szczególności mapę do celów projektowych, dokumentację geotechniczną,</w:t>
      </w:r>
      <w:r w:rsidR="004C48CE" w:rsidRPr="00E90236">
        <w:rPr>
          <w:rFonts w:ascii="Arimo" w:hAnsi="Arimo" w:cs="Arimo"/>
          <w:sz w:val="22"/>
          <w:szCs w:val="22"/>
        </w:rPr>
        <w:t xml:space="preserve"> </w:t>
      </w:r>
      <w:r w:rsidR="008106DD" w:rsidRPr="00E90236">
        <w:rPr>
          <w:rFonts w:ascii="Arimo" w:hAnsi="Arimo" w:cs="Arimo"/>
          <w:sz w:val="22"/>
          <w:szCs w:val="22"/>
        </w:rPr>
        <w:t>inwentaryzacj</w:t>
      </w:r>
      <w:r w:rsidR="002067A1" w:rsidRPr="00E90236">
        <w:rPr>
          <w:rFonts w:ascii="Arimo" w:hAnsi="Arimo" w:cs="Arimo"/>
          <w:sz w:val="22"/>
          <w:szCs w:val="22"/>
        </w:rPr>
        <w:t>ę</w:t>
      </w:r>
      <w:r w:rsidR="008106DD" w:rsidRPr="00E90236">
        <w:rPr>
          <w:rFonts w:ascii="Arimo" w:hAnsi="Arimo" w:cs="Arimo"/>
          <w:sz w:val="22"/>
          <w:szCs w:val="22"/>
        </w:rPr>
        <w:t xml:space="preserve"> zagospodarowania terenu oraz jeśli wymagane </w:t>
      </w:r>
      <w:r w:rsidR="00B00A52" w:rsidRPr="00E90236">
        <w:rPr>
          <w:rFonts w:ascii="Arimo" w:hAnsi="Arimo" w:cs="Arimo"/>
          <w:sz w:val="22"/>
          <w:szCs w:val="22"/>
        </w:rPr>
        <w:t xml:space="preserve">również </w:t>
      </w:r>
      <w:r w:rsidR="008106DD" w:rsidRPr="00E90236">
        <w:rPr>
          <w:rFonts w:ascii="Arimo" w:hAnsi="Arimo" w:cs="Arimo"/>
          <w:sz w:val="22"/>
          <w:szCs w:val="22"/>
        </w:rPr>
        <w:t>operaty ochrony środowiska.</w:t>
      </w:r>
    </w:p>
    <w:p w:rsidR="008058BB" w:rsidRPr="00E90236" w:rsidRDefault="008058BB" w:rsidP="008058BB">
      <w:pPr>
        <w:pStyle w:val="Tekstpodstawowywcity31"/>
        <w:spacing w:line="276" w:lineRule="auto"/>
        <w:ind w:left="851" w:firstLine="0"/>
        <w:rPr>
          <w:rFonts w:ascii="Arimo" w:hAnsi="Arimo" w:cs="Arimo"/>
          <w:b/>
          <w:sz w:val="22"/>
          <w:szCs w:val="22"/>
        </w:rPr>
      </w:pPr>
    </w:p>
    <w:p w:rsidR="008058BB" w:rsidRPr="00E90236" w:rsidRDefault="008058BB" w:rsidP="008058BB">
      <w:pPr>
        <w:pStyle w:val="Tekstpodstawowywcity31"/>
        <w:spacing w:line="276" w:lineRule="auto"/>
        <w:ind w:left="851" w:firstLine="0"/>
        <w:rPr>
          <w:rFonts w:ascii="Arimo" w:hAnsi="Arimo" w:cs="Arimo"/>
          <w:b/>
          <w:sz w:val="22"/>
          <w:szCs w:val="22"/>
        </w:rPr>
      </w:pPr>
    </w:p>
    <w:p w:rsidR="008058BB" w:rsidRPr="00E90236" w:rsidRDefault="008058BB" w:rsidP="008058BB">
      <w:pPr>
        <w:pStyle w:val="Tekstpodstawowywcity31"/>
        <w:spacing w:line="276" w:lineRule="auto"/>
        <w:ind w:left="851" w:firstLine="0"/>
        <w:rPr>
          <w:rFonts w:ascii="Arimo" w:hAnsi="Arimo" w:cs="Arimo"/>
          <w:sz w:val="22"/>
          <w:szCs w:val="22"/>
        </w:rPr>
      </w:pPr>
    </w:p>
    <w:p w:rsidR="0017165B" w:rsidRPr="00E90236" w:rsidRDefault="0017165B" w:rsidP="008058BB">
      <w:pPr>
        <w:numPr>
          <w:ilvl w:val="0"/>
          <w:numId w:val="3"/>
        </w:numPr>
        <w:suppressAutoHyphens/>
        <w:spacing w:line="276" w:lineRule="auto"/>
        <w:ind w:left="1276" w:hanging="425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 xml:space="preserve">Termin wykonania: </w:t>
      </w:r>
      <w:r w:rsidR="00362B58" w:rsidRPr="00E90236">
        <w:rPr>
          <w:rFonts w:ascii="Arimo" w:hAnsi="Arimo" w:cs="Arimo"/>
          <w:b/>
          <w:sz w:val="22"/>
          <w:szCs w:val="22"/>
        </w:rPr>
        <w:t>…</w:t>
      </w:r>
      <w:r w:rsidR="002E2372" w:rsidRPr="00E90236">
        <w:rPr>
          <w:rFonts w:ascii="Arimo" w:hAnsi="Arimo" w:cs="Arimo"/>
          <w:b/>
          <w:sz w:val="22"/>
          <w:szCs w:val="22"/>
        </w:rPr>
        <w:t xml:space="preserve"> miesiące</w:t>
      </w:r>
      <w:r w:rsidR="00BC6EB0" w:rsidRPr="00E90236">
        <w:rPr>
          <w:rFonts w:ascii="Arimo" w:hAnsi="Arimo" w:cs="Arimo"/>
          <w:b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od dnia zawarcia Umowy</w:t>
      </w:r>
      <w:r w:rsidR="00BC6EB0" w:rsidRPr="00E90236">
        <w:rPr>
          <w:rFonts w:ascii="Arimo" w:hAnsi="Arimo" w:cs="Arimo"/>
          <w:sz w:val="22"/>
          <w:szCs w:val="22"/>
        </w:rPr>
        <w:t>,</w:t>
      </w:r>
      <w:r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b/>
          <w:sz w:val="22"/>
          <w:szCs w:val="22"/>
        </w:rPr>
        <w:t>tj. do dnia ………..……….</w:t>
      </w:r>
    </w:p>
    <w:p w:rsidR="0017165B" w:rsidRPr="00E90236" w:rsidRDefault="0017165B" w:rsidP="008058BB">
      <w:pPr>
        <w:numPr>
          <w:ilvl w:val="0"/>
          <w:numId w:val="3"/>
        </w:numPr>
        <w:suppressAutoHyphens/>
        <w:spacing w:line="276" w:lineRule="auto"/>
        <w:ind w:left="1276" w:hanging="425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  <w:u w:val="single"/>
        </w:rPr>
        <w:t>Wynagrodzenie:</w:t>
      </w:r>
      <w:r w:rsidR="00BC6EB0" w:rsidRPr="00E90236">
        <w:rPr>
          <w:rFonts w:ascii="Arimo" w:hAnsi="Arimo" w:cs="Arimo"/>
          <w:sz w:val="22"/>
          <w:szCs w:val="22"/>
          <w:u w:val="single"/>
        </w:rPr>
        <w:t xml:space="preserve"> </w:t>
      </w:r>
      <w:r w:rsidR="00CA0F89" w:rsidRPr="00E90236">
        <w:rPr>
          <w:rFonts w:ascii="Arimo" w:hAnsi="Arimo" w:cs="Arimo"/>
          <w:b/>
          <w:bCs/>
          <w:sz w:val="22"/>
          <w:szCs w:val="22"/>
        </w:rPr>
        <w:t>do</w:t>
      </w:r>
      <w:r w:rsidR="00B13E83" w:rsidRPr="00E90236">
        <w:rPr>
          <w:rFonts w:ascii="Arimo" w:hAnsi="Arimo" w:cs="Arimo"/>
          <w:b/>
          <w:bCs/>
          <w:sz w:val="22"/>
          <w:szCs w:val="22"/>
        </w:rPr>
        <w:t xml:space="preserve"> </w:t>
      </w:r>
      <w:r w:rsidR="000162B7" w:rsidRPr="00E90236">
        <w:rPr>
          <w:rFonts w:ascii="Arimo" w:hAnsi="Arimo" w:cs="Arimo"/>
          <w:b/>
          <w:sz w:val="22"/>
          <w:szCs w:val="22"/>
        </w:rPr>
        <w:t>1</w:t>
      </w:r>
      <w:r w:rsidR="008106DD" w:rsidRPr="00E90236">
        <w:rPr>
          <w:rFonts w:ascii="Arimo" w:hAnsi="Arimo" w:cs="Arimo"/>
          <w:b/>
          <w:sz w:val="22"/>
          <w:szCs w:val="22"/>
        </w:rPr>
        <w:t>5</w:t>
      </w:r>
      <w:r w:rsidRPr="00E90236">
        <w:rPr>
          <w:rFonts w:ascii="Arimo" w:hAnsi="Arimo" w:cs="Arimo"/>
          <w:b/>
          <w:sz w:val="22"/>
          <w:szCs w:val="22"/>
        </w:rPr>
        <w:t>% kwoty wynagrodzenia ryczałtowego brutto</w:t>
      </w:r>
      <w:r w:rsidR="00B13E83" w:rsidRPr="00E90236">
        <w:rPr>
          <w:rFonts w:ascii="Arimo" w:hAnsi="Arimo" w:cs="Arimo"/>
          <w:sz w:val="22"/>
          <w:szCs w:val="22"/>
        </w:rPr>
        <w:t xml:space="preserve"> określonej w ust. 1,</w:t>
      </w:r>
      <w:r w:rsidRPr="00E90236">
        <w:rPr>
          <w:rFonts w:ascii="Arimo" w:hAnsi="Arimo" w:cs="Arimo"/>
          <w:sz w:val="22"/>
          <w:szCs w:val="22"/>
        </w:rPr>
        <w:t xml:space="preserve"> </w:t>
      </w:r>
      <w:r w:rsidR="00453EF1" w:rsidRPr="00E90236">
        <w:rPr>
          <w:rFonts w:ascii="Arimo" w:hAnsi="Arimo" w:cs="Arimo"/>
          <w:bCs/>
          <w:sz w:val="22"/>
          <w:szCs w:val="22"/>
        </w:rPr>
        <w:t>t</w:t>
      </w:r>
      <w:r w:rsidRPr="00E90236">
        <w:rPr>
          <w:rFonts w:ascii="Arimo" w:hAnsi="Arimo" w:cs="Arimo"/>
          <w:sz w:val="22"/>
          <w:szCs w:val="22"/>
        </w:rPr>
        <w:t>j</w:t>
      </w:r>
      <w:r w:rsidR="00453EF1" w:rsidRPr="00E90236">
        <w:rPr>
          <w:rFonts w:ascii="Arimo" w:hAnsi="Arimo" w:cs="Arimo"/>
          <w:sz w:val="22"/>
          <w:szCs w:val="22"/>
        </w:rPr>
        <w:t xml:space="preserve">. </w:t>
      </w:r>
      <w:r w:rsidRPr="00E90236">
        <w:rPr>
          <w:rFonts w:ascii="Arimo" w:hAnsi="Arimo" w:cs="Arimo"/>
          <w:sz w:val="22"/>
          <w:szCs w:val="22"/>
        </w:rPr>
        <w:t>……………..……. słownie:…………………………...……</w:t>
      </w:r>
    </w:p>
    <w:p w:rsidR="002C371C" w:rsidRPr="00E90236" w:rsidRDefault="002C371C" w:rsidP="002C371C">
      <w:pPr>
        <w:suppressAutoHyphens/>
        <w:spacing w:line="276" w:lineRule="auto"/>
        <w:ind w:left="426"/>
        <w:jc w:val="both"/>
        <w:rPr>
          <w:rFonts w:ascii="Arimo" w:hAnsi="Arimo" w:cs="Arimo"/>
          <w:sz w:val="22"/>
          <w:szCs w:val="22"/>
        </w:rPr>
      </w:pPr>
    </w:p>
    <w:p w:rsidR="0017165B" w:rsidRPr="00E90236" w:rsidRDefault="0017165B" w:rsidP="00762D9C">
      <w:pPr>
        <w:pStyle w:val="Tekstpodstawowywcity31"/>
        <w:numPr>
          <w:ilvl w:val="1"/>
          <w:numId w:val="8"/>
        </w:numPr>
        <w:spacing w:line="276" w:lineRule="auto"/>
        <w:ind w:left="851" w:hanging="425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 xml:space="preserve">Etap II: Opracowanie projektu budowlanego </w:t>
      </w:r>
      <w:r w:rsidR="00D50560" w:rsidRPr="00E90236">
        <w:rPr>
          <w:rFonts w:ascii="Arimo" w:hAnsi="Arimo" w:cs="Arimo"/>
          <w:bCs/>
          <w:sz w:val="22"/>
          <w:szCs w:val="22"/>
        </w:rPr>
        <w:t>(w</w:t>
      </w:r>
      <w:r w:rsidR="00B13E83" w:rsidRPr="00E90236">
        <w:rPr>
          <w:rFonts w:ascii="Arimo" w:hAnsi="Arimo" w:cs="Arimo"/>
          <w:bCs/>
          <w:sz w:val="22"/>
          <w:szCs w:val="22"/>
        </w:rPr>
        <w:t xml:space="preserve"> rozumieniu art. 33 i 34 ustawy</w:t>
      </w:r>
      <w:r w:rsidR="00B13E83" w:rsidRPr="00E90236">
        <w:rPr>
          <w:rFonts w:ascii="Arimo" w:hAnsi="Arimo" w:cs="Arimo"/>
          <w:bCs/>
          <w:sz w:val="22"/>
          <w:szCs w:val="22"/>
        </w:rPr>
        <w:br/>
      </w:r>
      <w:r w:rsidR="00D50560" w:rsidRPr="00E90236">
        <w:rPr>
          <w:rFonts w:ascii="Arimo" w:hAnsi="Arimo" w:cs="Arimo"/>
          <w:bCs/>
          <w:sz w:val="22"/>
          <w:szCs w:val="22"/>
        </w:rPr>
        <w:t xml:space="preserve">z dnia 7 lipca 1994 r. Prawo </w:t>
      </w:r>
      <w:r w:rsidR="00D50560" w:rsidRPr="00DE187D">
        <w:rPr>
          <w:rFonts w:ascii="Arimo" w:hAnsi="Arimo" w:cs="Arimo"/>
          <w:bCs/>
          <w:sz w:val="22"/>
          <w:szCs w:val="22"/>
        </w:rPr>
        <w:t>budowlane (</w:t>
      </w:r>
      <w:proofErr w:type="spellStart"/>
      <w:r w:rsidR="00D50560" w:rsidRPr="00DE187D">
        <w:rPr>
          <w:rFonts w:ascii="Arimo" w:hAnsi="Arimo" w:cs="Arimo"/>
          <w:bCs/>
          <w:sz w:val="22"/>
          <w:szCs w:val="22"/>
        </w:rPr>
        <w:t>Dz.U</w:t>
      </w:r>
      <w:proofErr w:type="spellEnd"/>
      <w:r w:rsidR="00D50560" w:rsidRPr="00DE187D">
        <w:rPr>
          <w:rFonts w:ascii="Arimo" w:hAnsi="Arimo" w:cs="Arimo"/>
          <w:bCs/>
          <w:sz w:val="22"/>
          <w:szCs w:val="22"/>
        </w:rPr>
        <w:t>. 2020 poz. 1333 z póz. zm.) oraz</w:t>
      </w:r>
      <w:r w:rsidR="00D50560" w:rsidRPr="00E90236">
        <w:rPr>
          <w:rFonts w:ascii="Arimo" w:hAnsi="Arimo" w:cs="Arimo"/>
          <w:bCs/>
          <w:sz w:val="22"/>
          <w:szCs w:val="22"/>
        </w:rPr>
        <w:t xml:space="preserve"> przepisów wykonawczych do tej Ustawy, zwłaszcza Rozporządzenia Ministra Rozwoju </w:t>
      </w:r>
      <w:r w:rsidR="00DE187D">
        <w:rPr>
          <w:rFonts w:ascii="Arimo" w:hAnsi="Arimo" w:cs="Arimo"/>
          <w:bCs/>
          <w:sz w:val="22"/>
          <w:szCs w:val="22"/>
        </w:rPr>
        <w:t xml:space="preserve"> i Technologii z dnia 29 grudnia 2021</w:t>
      </w:r>
      <w:r w:rsidR="00D50560" w:rsidRPr="00E90236">
        <w:rPr>
          <w:rFonts w:ascii="Arimo" w:hAnsi="Arimo" w:cs="Arimo"/>
          <w:bCs/>
          <w:sz w:val="22"/>
          <w:szCs w:val="22"/>
        </w:rPr>
        <w:t xml:space="preserve"> r. </w:t>
      </w:r>
      <w:r w:rsidR="00D50560" w:rsidRPr="00DE187D">
        <w:rPr>
          <w:rFonts w:ascii="Arimo" w:hAnsi="Arimo" w:cs="Arimo"/>
          <w:bCs/>
          <w:sz w:val="22"/>
          <w:szCs w:val="22"/>
        </w:rPr>
        <w:t xml:space="preserve">w sprawie szczegółowego zakresu </w:t>
      </w:r>
      <w:r w:rsidR="00DE187D" w:rsidRPr="00DE187D">
        <w:rPr>
          <w:rFonts w:ascii="Arimo" w:hAnsi="Arimo" w:cs="Arimo"/>
          <w:sz w:val="22"/>
          <w:szCs w:val="22"/>
        </w:rPr>
        <w:t>i formy dokumentacji projektowej, specyfikacji technicznych wykonania i odbioru robót budowlanych oraz programu funkcjonalno-użytkowego</w:t>
      </w:r>
      <w:r w:rsidR="00DE187D" w:rsidRPr="00DE187D">
        <w:rPr>
          <w:rFonts w:ascii="Arimo" w:hAnsi="Arimo" w:cs="Arimo"/>
          <w:bCs/>
          <w:sz w:val="22"/>
          <w:szCs w:val="22"/>
        </w:rPr>
        <w:t xml:space="preserve"> </w:t>
      </w:r>
      <w:r w:rsidR="00D50560" w:rsidRPr="00DE187D">
        <w:rPr>
          <w:rFonts w:ascii="Arimo" w:hAnsi="Arimo" w:cs="Arimo"/>
          <w:bCs/>
          <w:sz w:val="22"/>
          <w:szCs w:val="22"/>
        </w:rPr>
        <w:t>(</w:t>
      </w:r>
      <w:proofErr w:type="spellStart"/>
      <w:r w:rsidR="00DE187D" w:rsidRPr="00DE187D">
        <w:rPr>
          <w:rFonts w:ascii="Arimo" w:hAnsi="Arimo" w:cs="Arimo"/>
          <w:bCs/>
          <w:sz w:val="22"/>
          <w:szCs w:val="22"/>
        </w:rPr>
        <w:t>Dz.U</w:t>
      </w:r>
      <w:proofErr w:type="spellEnd"/>
      <w:r w:rsidR="00DE187D" w:rsidRPr="00DE187D">
        <w:rPr>
          <w:rFonts w:ascii="Arimo" w:hAnsi="Arimo" w:cs="Arimo"/>
          <w:bCs/>
          <w:sz w:val="22"/>
          <w:szCs w:val="22"/>
        </w:rPr>
        <w:t>. 2021 poz. 2454</w:t>
      </w:r>
      <w:r w:rsidR="00D50560" w:rsidRPr="00DE187D">
        <w:rPr>
          <w:rFonts w:ascii="Arimo" w:hAnsi="Arimo" w:cs="Arimo"/>
          <w:bCs/>
          <w:sz w:val="22"/>
          <w:szCs w:val="22"/>
        </w:rPr>
        <w:t>)</w:t>
      </w:r>
      <w:r w:rsidR="00B13E83" w:rsidRPr="00DE187D">
        <w:rPr>
          <w:rFonts w:ascii="Arimo" w:hAnsi="Arimo" w:cs="Arimo"/>
          <w:bCs/>
          <w:sz w:val="22"/>
          <w:szCs w:val="22"/>
        </w:rPr>
        <w:t xml:space="preserve"> </w:t>
      </w:r>
      <w:r w:rsidR="00C52509" w:rsidRPr="00DE187D">
        <w:rPr>
          <w:rFonts w:ascii="Arimo" w:hAnsi="Arimo" w:cs="Arimo"/>
          <w:bCs/>
          <w:sz w:val="22"/>
          <w:szCs w:val="22"/>
        </w:rPr>
        <w:t>wraz z</w:t>
      </w:r>
      <w:r w:rsidRPr="00DE187D">
        <w:rPr>
          <w:rFonts w:ascii="Arimo" w:hAnsi="Arimo" w:cs="Arimo"/>
          <w:bCs/>
          <w:sz w:val="22"/>
          <w:szCs w:val="22"/>
        </w:rPr>
        <w:t xml:space="preserve"> zagospodarowani</w:t>
      </w:r>
      <w:r w:rsidR="00C52509" w:rsidRPr="00DE187D">
        <w:rPr>
          <w:rFonts w:ascii="Arimo" w:hAnsi="Arimo" w:cs="Arimo"/>
          <w:bCs/>
          <w:sz w:val="22"/>
          <w:szCs w:val="22"/>
        </w:rPr>
        <w:t>em</w:t>
      </w:r>
      <w:r w:rsidRPr="00DE187D">
        <w:rPr>
          <w:rFonts w:ascii="Arimo" w:hAnsi="Arimo" w:cs="Arimo"/>
          <w:bCs/>
          <w:sz w:val="22"/>
          <w:szCs w:val="22"/>
        </w:rPr>
        <w:t xml:space="preserve"> terenu</w:t>
      </w:r>
      <w:r w:rsidR="00E30CA3" w:rsidRPr="00DE187D">
        <w:rPr>
          <w:rFonts w:ascii="Arimo" w:hAnsi="Arimo" w:cs="Arimo"/>
          <w:bCs/>
          <w:sz w:val="22"/>
          <w:szCs w:val="22"/>
        </w:rPr>
        <w:t>,</w:t>
      </w:r>
      <w:r w:rsidR="008106DD" w:rsidRPr="00DE187D">
        <w:rPr>
          <w:rFonts w:ascii="Arimo" w:hAnsi="Arimo" w:cs="Arimo"/>
          <w:bCs/>
          <w:sz w:val="22"/>
          <w:szCs w:val="22"/>
        </w:rPr>
        <w:t xml:space="preserve"> </w:t>
      </w:r>
      <w:r w:rsidR="00E30CA3" w:rsidRPr="00DE187D">
        <w:rPr>
          <w:rFonts w:ascii="Arimo" w:hAnsi="Arimo" w:cs="Arimo"/>
          <w:bCs/>
          <w:sz w:val="22"/>
          <w:szCs w:val="22"/>
        </w:rPr>
        <w:t>oraz, jeśli wystąpi, projektu przebudowy sieci</w:t>
      </w:r>
      <w:r w:rsidR="00DE187D">
        <w:rPr>
          <w:rFonts w:ascii="Arimo" w:hAnsi="Arimo" w:cs="Arimo"/>
          <w:bCs/>
          <w:sz w:val="22"/>
          <w:szCs w:val="22"/>
        </w:rPr>
        <w:br/>
      </w:r>
      <w:r w:rsidR="008134CC" w:rsidRPr="00DE187D">
        <w:rPr>
          <w:rFonts w:ascii="Arimo" w:hAnsi="Arimo" w:cs="Arimo"/>
          <w:bCs/>
          <w:sz w:val="22"/>
          <w:szCs w:val="22"/>
        </w:rPr>
        <w:t xml:space="preserve">i infrastruktury technicznej </w:t>
      </w:r>
      <w:r w:rsidR="00E30CA3" w:rsidRPr="00DE187D">
        <w:rPr>
          <w:rFonts w:ascii="Arimo" w:hAnsi="Arimo" w:cs="Arimo"/>
          <w:bCs/>
          <w:sz w:val="22"/>
          <w:szCs w:val="22"/>
        </w:rPr>
        <w:t xml:space="preserve">wraz uzyskaniem wszelkich niezbędnych dla tej fazy projektowej decyzji, </w:t>
      </w:r>
      <w:proofErr w:type="spellStart"/>
      <w:r w:rsidR="00E30CA3" w:rsidRPr="00DE187D">
        <w:rPr>
          <w:rFonts w:ascii="Arimo" w:hAnsi="Arimo" w:cs="Arimo"/>
          <w:bCs/>
          <w:sz w:val="22"/>
          <w:szCs w:val="22"/>
        </w:rPr>
        <w:t>zgód</w:t>
      </w:r>
      <w:proofErr w:type="spellEnd"/>
      <w:r w:rsidR="00E30CA3" w:rsidRPr="00DE187D">
        <w:rPr>
          <w:rFonts w:ascii="Arimo" w:hAnsi="Arimo" w:cs="Arimo"/>
          <w:bCs/>
          <w:sz w:val="22"/>
          <w:szCs w:val="22"/>
        </w:rPr>
        <w:t>, uzgodnień, pozwoleń, odstępstw, dodatkowych</w:t>
      </w:r>
      <w:r w:rsidR="00E30CA3" w:rsidRPr="00E90236">
        <w:rPr>
          <w:rFonts w:ascii="Arimo" w:hAnsi="Arimo" w:cs="Arimo"/>
          <w:bCs/>
          <w:sz w:val="22"/>
          <w:szCs w:val="22"/>
        </w:rPr>
        <w:t xml:space="preserve"> opracowań projektowych, opracowań pomocniczych, badań, ekspertyz, opinii, wymaganych zgodnie z</w:t>
      </w:r>
      <w:r w:rsidR="00A55A3F" w:rsidRPr="00E90236">
        <w:rPr>
          <w:rFonts w:ascii="Arimo" w:hAnsi="Arimo" w:cs="Arimo"/>
          <w:bCs/>
          <w:sz w:val="22"/>
          <w:szCs w:val="22"/>
        </w:rPr>
        <w:t> </w:t>
      </w:r>
      <w:r w:rsidR="00E30CA3" w:rsidRPr="00E90236">
        <w:rPr>
          <w:rFonts w:ascii="Arimo" w:hAnsi="Arimo" w:cs="Arimo"/>
          <w:bCs/>
          <w:sz w:val="22"/>
          <w:szCs w:val="22"/>
        </w:rPr>
        <w:t>obowiązującymi przepisami</w:t>
      </w:r>
      <w:r w:rsidRPr="00E90236">
        <w:rPr>
          <w:rFonts w:ascii="Arimo" w:hAnsi="Arimo" w:cs="Arimo"/>
          <w:bCs/>
          <w:sz w:val="22"/>
          <w:szCs w:val="22"/>
        </w:rPr>
        <w:t>.</w:t>
      </w:r>
    </w:p>
    <w:p w:rsidR="0017165B" w:rsidRPr="00E90236" w:rsidRDefault="0017165B" w:rsidP="00762D9C">
      <w:pPr>
        <w:numPr>
          <w:ilvl w:val="0"/>
          <w:numId w:val="6"/>
        </w:numPr>
        <w:suppressAutoHyphens/>
        <w:spacing w:line="276" w:lineRule="auto"/>
        <w:ind w:left="1418" w:hanging="567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 xml:space="preserve">Termin wykonania: </w:t>
      </w:r>
      <w:r w:rsidR="00D07F38" w:rsidRPr="00E90236">
        <w:rPr>
          <w:rFonts w:ascii="Arimo" w:hAnsi="Arimo" w:cs="Arimo"/>
          <w:b/>
          <w:sz w:val="22"/>
          <w:szCs w:val="22"/>
        </w:rPr>
        <w:t>…</w:t>
      </w:r>
      <w:r w:rsidR="002E2372" w:rsidRPr="00E90236">
        <w:rPr>
          <w:rFonts w:ascii="Arimo" w:hAnsi="Arimo" w:cs="Arimo"/>
          <w:b/>
          <w:sz w:val="22"/>
          <w:szCs w:val="22"/>
        </w:rPr>
        <w:t xml:space="preserve"> miesiące</w:t>
      </w:r>
      <w:r w:rsidR="00B13E83" w:rsidRPr="00E90236">
        <w:rPr>
          <w:rFonts w:ascii="Arimo" w:hAnsi="Arimo" w:cs="Arimo"/>
          <w:b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od dnia zawarcia Umowy</w:t>
      </w:r>
      <w:r w:rsidR="00B13E83" w:rsidRPr="00E90236">
        <w:rPr>
          <w:rFonts w:ascii="Arimo" w:hAnsi="Arimo" w:cs="Arimo"/>
          <w:sz w:val="22"/>
          <w:szCs w:val="22"/>
        </w:rPr>
        <w:t>,</w:t>
      </w:r>
      <w:r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b/>
          <w:sz w:val="22"/>
          <w:szCs w:val="22"/>
        </w:rPr>
        <w:t>tj. do dnia ………..……….</w:t>
      </w:r>
    </w:p>
    <w:p w:rsidR="0017165B" w:rsidRPr="00E90236" w:rsidRDefault="0017165B" w:rsidP="00762D9C">
      <w:pPr>
        <w:numPr>
          <w:ilvl w:val="0"/>
          <w:numId w:val="6"/>
        </w:numPr>
        <w:suppressAutoHyphens/>
        <w:spacing w:line="276" w:lineRule="auto"/>
        <w:ind w:left="1418" w:hanging="567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  <w:u w:val="single"/>
        </w:rPr>
        <w:t>Wynagrodzenie:</w:t>
      </w:r>
      <w:r w:rsidR="00B13E83" w:rsidRPr="00E90236">
        <w:rPr>
          <w:rFonts w:ascii="Arimo" w:hAnsi="Arimo" w:cs="Arimo"/>
          <w:sz w:val="22"/>
          <w:szCs w:val="22"/>
          <w:u w:val="single"/>
        </w:rPr>
        <w:t xml:space="preserve"> </w:t>
      </w:r>
      <w:r w:rsidR="00CA0F89" w:rsidRPr="00E90236">
        <w:rPr>
          <w:rFonts w:ascii="Arimo" w:hAnsi="Arimo" w:cs="Arimo"/>
          <w:b/>
          <w:bCs/>
          <w:sz w:val="22"/>
          <w:szCs w:val="22"/>
        </w:rPr>
        <w:t>do</w:t>
      </w:r>
      <w:r w:rsidR="00B13E83" w:rsidRPr="00E90236">
        <w:rPr>
          <w:rFonts w:ascii="Arimo" w:hAnsi="Arimo" w:cs="Arimo"/>
          <w:b/>
          <w:bCs/>
          <w:sz w:val="22"/>
          <w:szCs w:val="22"/>
        </w:rPr>
        <w:t xml:space="preserve"> </w:t>
      </w:r>
      <w:r w:rsidR="0088790F">
        <w:rPr>
          <w:rFonts w:ascii="Arimo" w:hAnsi="Arimo" w:cs="Arimo"/>
          <w:b/>
          <w:sz w:val="22"/>
          <w:szCs w:val="22"/>
        </w:rPr>
        <w:t>1</w:t>
      </w:r>
      <w:r w:rsidR="008134CC" w:rsidRPr="00E90236">
        <w:rPr>
          <w:rFonts w:ascii="Arimo" w:hAnsi="Arimo" w:cs="Arimo"/>
          <w:b/>
          <w:sz w:val="22"/>
          <w:szCs w:val="22"/>
        </w:rPr>
        <w:t>0</w:t>
      </w:r>
      <w:r w:rsidRPr="00E90236">
        <w:rPr>
          <w:rFonts w:ascii="Arimo" w:hAnsi="Arimo" w:cs="Arimo"/>
          <w:b/>
          <w:sz w:val="22"/>
          <w:szCs w:val="22"/>
        </w:rPr>
        <w:t>% kwoty wynagrodzenia ryczałtowego brutto</w:t>
      </w:r>
      <w:r w:rsidRPr="00E90236">
        <w:rPr>
          <w:rFonts w:ascii="Arimo" w:hAnsi="Arimo" w:cs="Arimo"/>
          <w:sz w:val="22"/>
          <w:szCs w:val="22"/>
        </w:rPr>
        <w:t xml:space="preserve"> określonej w ust. 1. </w:t>
      </w:r>
      <w:r w:rsidR="00762D9C" w:rsidRPr="00E90236">
        <w:rPr>
          <w:rFonts w:ascii="Arimo" w:hAnsi="Arimo" w:cs="Arimo"/>
          <w:bCs/>
          <w:sz w:val="22"/>
          <w:szCs w:val="22"/>
        </w:rPr>
        <w:t>t</w:t>
      </w:r>
      <w:r w:rsidRPr="00E90236">
        <w:rPr>
          <w:rFonts w:ascii="Arimo" w:hAnsi="Arimo" w:cs="Arimo"/>
          <w:sz w:val="22"/>
          <w:szCs w:val="22"/>
        </w:rPr>
        <w:t>j</w:t>
      </w:r>
      <w:r w:rsidR="00762D9C" w:rsidRPr="00E90236">
        <w:rPr>
          <w:rFonts w:ascii="Arimo" w:hAnsi="Arimo" w:cs="Arimo"/>
          <w:sz w:val="22"/>
          <w:szCs w:val="22"/>
        </w:rPr>
        <w:t xml:space="preserve">. </w:t>
      </w:r>
      <w:r w:rsidRPr="00E90236">
        <w:rPr>
          <w:rFonts w:ascii="Arimo" w:hAnsi="Arimo" w:cs="Arimo"/>
          <w:sz w:val="22"/>
          <w:szCs w:val="22"/>
        </w:rPr>
        <w:t>……………..……. słownie:…………………………...……</w:t>
      </w:r>
    </w:p>
    <w:p w:rsidR="002C371C" w:rsidRPr="00E90236" w:rsidRDefault="002C371C" w:rsidP="002C371C">
      <w:pPr>
        <w:suppressAutoHyphens/>
        <w:spacing w:line="276" w:lineRule="auto"/>
        <w:ind w:left="426"/>
        <w:jc w:val="both"/>
        <w:rPr>
          <w:rFonts w:ascii="Arimo" w:hAnsi="Arimo" w:cs="Arimo"/>
          <w:sz w:val="22"/>
          <w:szCs w:val="22"/>
        </w:rPr>
      </w:pPr>
    </w:p>
    <w:p w:rsidR="0017165B" w:rsidRPr="00E90236" w:rsidRDefault="0017165B" w:rsidP="00762D9C">
      <w:pPr>
        <w:pStyle w:val="Tekstpodstawowywcity31"/>
        <w:numPr>
          <w:ilvl w:val="1"/>
          <w:numId w:val="8"/>
        </w:numPr>
        <w:spacing w:line="276" w:lineRule="auto"/>
        <w:ind w:left="851" w:hanging="425"/>
        <w:rPr>
          <w:rFonts w:ascii="Arimo" w:hAnsi="Arimo" w:cs="Arimo"/>
          <w:bCs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 xml:space="preserve">Etap III: Uzyskanie decyzji </w:t>
      </w:r>
      <w:r w:rsidR="000B7827" w:rsidRPr="00E90236">
        <w:rPr>
          <w:rFonts w:ascii="Arimo" w:hAnsi="Arimo" w:cs="Arimo"/>
          <w:b/>
          <w:sz w:val="22"/>
          <w:szCs w:val="22"/>
        </w:rPr>
        <w:t xml:space="preserve">o </w:t>
      </w:r>
      <w:r w:rsidRPr="00E90236">
        <w:rPr>
          <w:rFonts w:ascii="Arimo" w:hAnsi="Arimo" w:cs="Arimo"/>
          <w:b/>
          <w:sz w:val="22"/>
          <w:szCs w:val="22"/>
        </w:rPr>
        <w:t>pozwoleni</w:t>
      </w:r>
      <w:r w:rsidR="000B7827" w:rsidRPr="00E90236">
        <w:rPr>
          <w:rFonts w:ascii="Arimo" w:hAnsi="Arimo" w:cs="Arimo"/>
          <w:b/>
          <w:sz w:val="22"/>
          <w:szCs w:val="22"/>
        </w:rPr>
        <w:t>u</w:t>
      </w:r>
      <w:r w:rsidRPr="00E90236">
        <w:rPr>
          <w:rFonts w:ascii="Arimo" w:hAnsi="Arimo" w:cs="Arimo"/>
          <w:b/>
          <w:sz w:val="22"/>
          <w:szCs w:val="22"/>
        </w:rPr>
        <w:t xml:space="preserve"> na budowę </w:t>
      </w:r>
      <w:r w:rsidR="00EA4B3A" w:rsidRPr="00E90236">
        <w:rPr>
          <w:rFonts w:ascii="Arimo" w:hAnsi="Arimo" w:cs="Arimo"/>
          <w:bCs/>
          <w:sz w:val="22"/>
          <w:szCs w:val="22"/>
        </w:rPr>
        <w:t>oraz zaświadczenia o</w:t>
      </w:r>
      <w:r w:rsidR="00A55A3F" w:rsidRPr="00E90236">
        <w:rPr>
          <w:rFonts w:ascii="Arimo" w:hAnsi="Arimo" w:cs="Arimo"/>
          <w:bCs/>
          <w:sz w:val="22"/>
          <w:szCs w:val="22"/>
        </w:rPr>
        <w:t> </w:t>
      </w:r>
      <w:r w:rsidR="00D07F38" w:rsidRPr="00E90236">
        <w:rPr>
          <w:rFonts w:ascii="Arimo" w:hAnsi="Arimo" w:cs="Arimo"/>
          <w:bCs/>
          <w:sz w:val="22"/>
          <w:szCs w:val="22"/>
        </w:rPr>
        <w:t>niewnoszeniu</w:t>
      </w:r>
      <w:r w:rsidR="00EA4B3A" w:rsidRPr="00E90236">
        <w:rPr>
          <w:rFonts w:ascii="Arimo" w:hAnsi="Arimo" w:cs="Arimo"/>
          <w:bCs/>
          <w:sz w:val="22"/>
          <w:szCs w:val="22"/>
        </w:rPr>
        <w:t xml:space="preserve"> sprzeciwu dla robót nie wymagających uzyskiwania decyzji pozwolenia na budowę (o ile będzie wymagane przepisami) </w:t>
      </w:r>
      <w:r w:rsidRPr="00E90236">
        <w:rPr>
          <w:rFonts w:ascii="Arimo" w:hAnsi="Arimo" w:cs="Arimo"/>
          <w:bCs/>
          <w:sz w:val="22"/>
          <w:szCs w:val="22"/>
        </w:rPr>
        <w:t xml:space="preserve">wraz z przekazaniem </w:t>
      </w:r>
      <w:r w:rsidR="00D07F38" w:rsidRPr="00E90236">
        <w:rPr>
          <w:rFonts w:ascii="Arimo" w:hAnsi="Arimo" w:cs="Arimo"/>
          <w:bCs/>
          <w:sz w:val="22"/>
          <w:szCs w:val="22"/>
        </w:rPr>
        <w:t xml:space="preserve">zatwierdzonego </w:t>
      </w:r>
      <w:r w:rsidRPr="00E90236">
        <w:rPr>
          <w:rFonts w:ascii="Arimo" w:hAnsi="Arimo" w:cs="Arimo"/>
          <w:bCs/>
          <w:sz w:val="22"/>
          <w:szCs w:val="22"/>
        </w:rPr>
        <w:t>projektu budowlanego</w:t>
      </w:r>
      <w:r w:rsidR="00D07F38" w:rsidRPr="00E90236">
        <w:rPr>
          <w:rFonts w:ascii="Arimo" w:hAnsi="Arimo" w:cs="Arimo"/>
          <w:bCs/>
          <w:sz w:val="22"/>
          <w:szCs w:val="22"/>
        </w:rPr>
        <w:t>.</w:t>
      </w:r>
    </w:p>
    <w:p w:rsidR="0017165B" w:rsidRPr="00E90236" w:rsidRDefault="0017165B" w:rsidP="00762D9C">
      <w:pPr>
        <w:pStyle w:val="Akapitzlist1"/>
        <w:numPr>
          <w:ilvl w:val="0"/>
          <w:numId w:val="4"/>
        </w:numPr>
        <w:spacing w:line="276" w:lineRule="auto"/>
        <w:ind w:left="1276" w:hanging="425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sz w:val="22"/>
          <w:szCs w:val="22"/>
          <w:u w:val="single"/>
        </w:rPr>
        <w:t>Termin przekazania</w:t>
      </w:r>
      <w:r w:rsidRPr="00E90236">
        <w:rPr>
          <w:rFonts w:ascii="Arimo" w:hAnsi="Arimo" w:cs="Arimo"/>
          <w:sz w:val="22"/>
          <w:szCs w:val="22"/>
        </w:rPr>
        <w:t xml:space="preserve">: </w:t>
      </w:r>
      <w:r w:rsidR="00D07F38" w:rsidRPr="00E90236">
        <w:rPr>
          <w:rFonts w:ascii="Arimo" w:hAnsi="Arimo" w:cs="Arimo"/>
          <w:b/>
          <w:sz w:val="22"/>
          <w:szCs w:val="22"/>
        </w:rPr>
        <w:t>…</w:t>
      </w:r>
      <w:r w:rsidR="001A4B27" w:rsidRPr="00E90236">
        <w:rPr>
          <w:rFonts w:ascii="Arimo" w:hAnsi="Arimo" w:cs="Arimo"/>
          <w:b/>
          <w:sz w:val="22"/>
          <w:szCs w:val="22"/>
        </w:rPr>
        <w:t xml:space="preserve"> miesięcy</w:t>
      </w:r>
      <w:r w:rsidR="00FF6090" w:rsidRPr="00E90236">
        <w:rPr>
          <w:rFonts w:ascii="Arimo" w:hAnsi="Arimo" w:cs="Arimo"/>
          <w:b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od dnia zawarcia Umowy</w:t>
      </w:r>
      <w:r w:rsidRPr="00E90236">
        <w:rPr>
          <w:rFonts w:ascii="Arimo" w:hAnsi="Arimo" w:cs="Arimo"/>
          <w:b/>
          <w:sz w:val="22"/>
          <w:szCs w:val="22"/>
        </w:rPr>
        <w:t>, tj. do dnia ………………</w:t>
      </w:r>
    </w:p>
    <w:p w:rsidR="0017165B" w:rsidRPr="00E90236" w:rsidRDefault="0017165B" w:rsidP="00762D9C">
      <w:pPr>
        <w:pStyle w:val="Akapitzlist1"/>
        <w:numPr>
          <w:ilvl w:val="0"/>
          <w:numId w:val="4"/>
        </w:numPr>
        <w:spacing w:line="276" w:lineRule="auto"/>
        <w:ind w:left="1276" w:hanging="425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sz w:val="22"/>
          <w:szCs w:val="22"/>
          <w:u w:val="single"/>
        </w:rPr>
        <w:t>Wynagrodzenie:</w:t>
      </w:r>
      <w:r w:rsidR="00FF6090" w:rsidRPr="00E90236">
        <w:rPr>
          <w:rFonts w:ascii="Arimo" w:hAnsi="Arimo" w:cs="Arimo"/>
          <w:sz w:val="22"/>
          <w:szCs w:val="22"/>
          <w:u w:val="single"/>
        </w:rPr>
        <w:t xml:space="preserve"> </w:t>
      </w:r>
      <w:r w:rsidR="00CA0F89" w:rsidRPr="00E90236">
        <w:rPr>
          <w:rFonts w:ascii="Arimo" w:hAnsi="Arimo" w:cs="Arimo"/>
          <w:b/>
          <w:sz w:val="22"/>
          <w:szCs w:val="22"/>
        </w:rPr>
        <w:t xml:space="preserve">do </w:t>
      </w:r>
      <w:r w:rsidR="00886A6E">
        <w:rPr>
          <w:rFonts w:ascii="Arimo" w:hAnsi="Arimo" w:cs="Arimo"/>
          <w:b/>
          <w:sz w:val="22"/>
          <w:szCs w:val="22"/>
        </w:rPr>
        <w:t>2</w:t>
      </w:r>
      <w:r w:rsidR="00E30CA3" w:rsidRPr="00E90236">
        <w:rPr>
          <w:rFonts w:ascii="Arimo" w:hAnsi="Arimo" w:cs="Arimo"/>
          <w:b/>
          <w:sz w:val="22"/>
          <w:szCs w:val="22"/>
        </w:rPr>
        <w:t>5</w:t>
      </w:r>
      <w:r w:rsidRPr="00E90236">
        <w:rPr>
          <w:rFonts w:ascii="Arimo" w:hAnsi="Arimo" w:cs="Arimo"/>
          <w:b/>
          <w:sz w:val="22"/>
          <w:szCs w:val="22"/>
        </w:rPr>
        <w:t xml:space="preserve">% kwoty wynagrodzenia ryczałtowego brutto, </w:t>
      </w:r>
      <w:r w:rsidR="00FF6090" w:rsidRPr="00E90236">
        <w:rPr>
          <w:rFonts w:ascii="Arimo" w:hAnsi="Arimo" w:cs="Arimo"/>
          <w:sz w:val="22"/>
          <w:szCs w:val="22"/>
        </w:rPr>
        <w:t>określonej w ust. 1,</w:t>
      </w:r>
      <w:r w:rsidRPr="00E90236">
        <w:rPr>
          <w:rFonts w:ascii="Arimo" w:hAnsi="Arimo" w:cs="Arimo"/>
          <w:sz w:val="22"/>
          <w:szCs w:val="22"/>
        </w:rPr>
        <w:t xml:space="preserve"> </w:t>
      </w:r>
      <w:r w:rsidR="00762D9C" w:rsidRPr="00E90236">
        <w:rPr>
          <w:rFonts w:ascii="Arimo" w:hAnsi="Arimo" w:cs="Arimo"/>
          <w:bCs/>
          <w:sz w:val="22"/>
          <w:szCs w:val="22"/>
        </w:rPr>
        <w:t>t</w:t>
      </w:r>
      <w:r w:rsidRPr="00E90236">
        <w:rPr>
          <w:rFonts w:ascii="Arimo" w:hAnsi="Arimo" w:cs="Arimo"/>
          <w:bCs/>
          <w:sz w:val="22"/>
          <w:szCs w:val="22"/>
        </w:rPr>
        <w:t>j</w:t>
      </w:r>
      <w:r w:rsidR="00762D9C" w:rsidRPr="00E90236">
        <w:rPr>
          <w:rFonts w:ascii="Arimo" w:hAnsi="Arimo" w:cs="Arimo"/>
          <w:bCs/>
          <w:sz w:val="22"/>
          <w:szCs w:val="22"/>
        </w:rPr>
        <w:t xml:space="preserve">. </w:t>
      </w:r>
      <w:r w:rsidRPr="00E90236">
        <w:rPr>
          <w:rFonts w:ascii="Arimo" w:hAnsi="Arimo" w:cs="Arimo"/>
          <w:bCs/>
          <w:sz w:val="22"/>
          <w:szCs w:val="22"/>
        </w:rPr>
        <w:t>…………………….</w:t>
      </w:r>
      <w:r w:rsidRPr="00E90236">
        <w:rPr>
          <w:rFonts w:ascii="Arimo" w:hAnsi="Arimo" w:cs="Arimo"/>
          <w:sz w:val="22"/>
          <w:szCs w:val="22"/>
        </w:rPr>
        <w:t>słownie:…………………………...……</w:t>
      </w:r>
    </w:p>
    <w:p w:rsidR="00843839" w:rsidRPr="00E90236" w:rsidRDefault="00843839" w:rsidP="00843839">
      <w:pPr>
        <w:pStyle w:val="Akapitzlist1"/>
        <w:tabs>
          <w:tab w:val="left" w:pos="826"/>
        </w:tabs>
        <w:spacing w:line="276" w:lineRule="auto"/>
        <w:ind w:left="426"/>
        <w:rPr>
          <w:rFonts w:ascii="Arimo" w:hAnsi="Arimo" w:cs="Arimo"/>
          <w:b/>
          <w:sz w:val="22"/>
          <w:szCs w:val="22"/>
        </w:rPr>
      </w:pPr>
    </w:p>
    <w:p w:rsidR="0017165B" w:rsidRPr="00E90236" w:rsidRDefault="0017165B" w:rsidP="00235F2B">
      <w:pPr>
        <w:pStyle w:val="Tekstpodstawowywcity31"/>
        <w:numPr>
          <w:ilvl w:val="1"/>
          <w:numId w:val="8"/>
        </w:numPr>
        <w:spacing w:line="276" w:lineRule="auto"/>
        <w:ind w:left="709" w:hanging="425"/>
        <w:rPr>
          <w:rFonts w:ascii="Arimo" w:hAnsi="Arimo" w:cs="Arimo"/>
          <w:bCs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 xml:space="preserve">ETAP IV </w:t>
      </w:r>
      <w:r w:rsidR="00A55A3F" w:rsidRPr="00E90236">
        <w:rPr>
          <w:rFonts w:ascii="Arimo" w:hAnsi="Arimo" w:cs="Arimo"/>
          <w:b/>
          <w:sz w:val="22"/>
          <w:szCs w:val="22"/>
        </w:rPr>
        <w:t>–</w:t>
      </w:r>
      <w:r w:rsidRPr="00E90236">
        <w:rPr>
          <w:rFonts w:ascii="Arimo" w:hAnsi="Arimo" w:cs="Arimo"/>
          <w:b/>
          <w:sz w:val="22"/>
          <w:szCs w:val="22"/>
        </w:rPr>
        <w:t xml:space="preserve"> Opracowanie projektu wykonawczego</w:t>
      </w:r>
      <w:r w:rsidR="00FF6090" w:rsidRPr="00E90236">
        <w:rPr>
          <w:rFonts w:ascii="Arimo" w:hAnsi="Arimo" w:cs="Arimo"/>
          <w:b/>
          <w:sz w:val="22"/>
          <w:szCs w:val="22"/>
        </w:rPr>
        <w:t xml:space="preserve"> </w:t>
      </w:r>
      <w:r w:rsidR="00E30CA3" w:rsidRPr="00E90236">
        <w:rPr>
          <w:rFonts w:ascii="Arimo" w:hAnsi="Arimo" w:cs="Arimo"/>
          <w:bCs/>
          <w:sz w:val="22"/>
          <w:szCs w:val="22"/>
        </w:rPr>
        <w:t>w zakresie wynikającym z</w:t>
      </w:r>
      <w:r w:rsidR="00A55A3F" w:rsidRPr="00E90236">
        <w:rPr>
          <w:rFonts w:ascii="Arimo" w:hAnsi="Arimo" w:cs="Arimo"/>
          <w:bCs/>
          <w:sz w:val="22"/>
          <w:szCs w:val="22"/>
        </w:rPr>
        <w:t> </w:t>
      </w:r>
      <w:r w:rsidR="00E30CA3" w:rsidRPr="00E90236">
        <w:rPr>
          <w:rFonts w:ascii="Arimo" w:hAnsi="Arimo" w:cs="Arimo"/>
          <w:bCs/>
          <w:sz w:val="22"/>
          <w:szCs w:val="22"/>
        </w:rPr>
        <w:t>Projektu budowlanego, lub/i projektu przebudowy sieci</w:t>
      </w:r>
      <w:r w:rsidR="008134CC" w:rsidRPr="00E90236">
        <w:rPr>
          <w:rFonts w:ascii="Arimo" w:hAnsi="Arimo" w:cs="Arimo"/>
          <w:bCs/>
          <w:sz w:val="22"/>
          <w:szCs w:val="22"/>
        </w:rPr>
        <w:t xml:space="preserve"> i</w:t>
      </w:r>
      <w:r w:rsidR="00A55A3F" w:rsidRPr="00E90236">
        <w:rPr>
          <w:rFonts w:ascii="Arimo" w:hAnsi="Arimo" w:cs="Arimo"/>
          <w:bCs/>
          <w:sz w:val="22"/>
          <w:szCs w:val="22"/>
        </w:rPr>
        <w:t> </w:t>
      </w:r>
      <w:r w:rsidR="008134CC" w:rsidRPr="00E90236">
        <w:rPr>
          <w:rFonts w:ascii="Arimo" w:hAnsi="Arimo" w:cs="Arimo"/>
          <w:bCs/>
          <w:sz w:val="22"/>
          <w:szCs w:val="22"/>
        </w:rPr>
        <w:t>infrastruktury technicznej</w:t>
      </w:r>
      <w:r w:rsidR="00A55A3F" w:rsidRPr="00E90236">
        <w:rPr>
          <w:rFonts w:ascii="Arimo" w:hAnsi="Arimo" w:cs="Arimo"/>
          <w:bCs/>
          <w:sz w:val="22"/>
          <w:szCs w:val="22"/>
        </w:rPr>
        <w:t>,</w:t>
      </w:r>
      <w:r w:rsidR="00FF6090" w:rsidRPr="00E90236">
        <w:rPr>
          <w:rFonts w:ascii="Arimo" w:hAnsi="Arimo" w:cs="Arimo"/>
          <w:bCs/>
          <w:sz w:val="22"/>
          <w:szCs w:val="22"/>
        </w:rPr>
        <w:br/>
      </w:r>
      <w:r w:rsidR="008134CC" w:rsidRPr="00E90236">
        <w:rPr>
          <w:rFonts w:ascii="Arimo" w:hAnsi="Arimo" w:cs="Arimo"/>
          <w:bCs/>
          <w:sz w:val="22"/>
          <w:szCs w:val="22"/>
        </w:rPr>
        <w:t>a także opracowanie</w:t>
      </w:r>
      <w:r w:rsidR="00FF6090" w:rsidRPr="00E90236">
        <w:rPr>
          <w:rFonts w:ascii="Arimo" w:hAnsi="Arimo" w:cs="Arimo"/>
          <w:bCs/>
          <w:sz w:val="22"/>
          <w:szCs w:val="22"/>
        </w:rPr>
        <w:t xml:space="preserve"> </w:t>
      </w:r>
      <w:r w:rsidR="008134CC" w:rsidRPr="00E90236">
        <w:rPr>
          <w:rFonts w:ascii="Arimo" w:hAnsi="Arimo" w:cs="Arimo"/>
          <w:bCs/>
          <w:sz w:val="22"/>
          <w:szCs w:val="22"/>
        </w:rPr>
        <w:t>P</w:t>
      </w:r>
      <w:r w:rsidR="00E30CA3" w:rsidRPr="00E90236">
        <w:rPr>
          <w:rFonts w:ascii="Arimo" w:hAnsi="Arimo" w:cs="Arimo"/>
          <w:bCs/>
          <w:sz w:val="22"/>
          <w:szCs w:val="22"/>
        </w:rPr>
        <w:t>rojekt</w:t>
      </w:r>
      <w:r w:rsidR="008134CC" w:rsidRPr="00E90236">
        <w:rPr>
          <w:rFonts w:ascii="Arimo" w:hAnsi="Arimo" w:cs="Arimo"/>
          <w:bCs/>
          <w:sz w:val="22"/>
          <w:szCs w:val="22"/>
        </w:rPr>
        <w:t>u</w:t>
      </w:r>
      <w:r w:rsidR="00E30CA3" w:rsidRPr="00E90236">
        <w:rPr>
          <w:rFonts w:ascii="Arimo" w:hAnsi="Arimo" w:cs="Arimo"/>
          <w:bCs/>
          <w:sz w:val="22"/>
          <w:szCs w:val="22"/>
        </w:rPr>
        <w:t xml:space="preserve"> wykonawcz</w:t>
      </w:r>
      <w:r w:rsidR="008134CC" w:rsidRPr="00E90236">
        <w:rPr>
          <w:rFonts w:ascii="Arimo" w:hAnsi="Arimo" w:cs="Arimo"/>
          <w:bCs/>
          <w:sz w:val="22"/>
          <w:szCs w:val="22"/>
        </w:rPr>
        <w:t>ego</w:t>
      </w:r>
      <w:r w:rsidR="00B00A52" w:rsidRPr="00E90236">
        <w:rPr>
          <w:rFonts w:ascii="Arimo" w:hAnsi="Arimo" w:cs="Arimo"/>
          <w:bCs/>
          <w:sz w:val="22"/>
          <w:szCs w:val="22"/>
        </w:rPr>
        <w:t xml:space="preserve"> wykończenia i </w:t>
      </w:r>
      <w:r w:rsidR="00B00A52" w:rsidRPr="00B7259F">
        <w:rPr>
          <w:rFonts w:ascii="Arimo" w:hAnsi="Arimo" w:cs="Arimo"/>
          <w:bCs/>
          <w:sz w:val="22"/>
          <w:szCs w:val="22"/>
        </w:rPr>
        <w:t>aranżacji</w:t>
      </w:r>
      <w:r w:rsidR="00E30CA3" w:rsidRPr="00B7259F">
        <w:rPr>
          <w:rFonts w:ascii="Arimo" w:hAnsi="Arimo" w:cs="Arimo"/>
          <w:bCs/>
          <w:sz w:val="22"/>
          <w:szCs w:val="22"/>
        </w:rPr>
        <w:t xml:space="preserve"> wnętrz</w:t>
      </w:r>
      <w:r w:rsidRPr="00B7259F">
        <w:rPr>
          <w:rFonts w:ascii="Arimo" w:hAnsi="Arimo" w:cs="Arimo"/>
          <w:bCs/>
          <w:sz w:val="22"/>
          <w:szCs w:val="22"/>
        </w:rPr>
        <w:t>,</w:t>
      </w:r>
      <w:r w:rsidRPr="00E90236">
        <w:rPr>
          <w:rFonts w:ascii="Arimo" w:hAnsi="Arimo" w:cs="Arimo"/>
          <w:bCs/>
          <w:sz w:val="22"/>
          <w:szCs w:val="22"/>
        </w:rPr>
        <w:t xml:space="preserve"> Specyfikacji Technicznych Wykonania i Odbioru Robót, Przedmiarów Robót, Kosztorysów Inwestorskich </w:t>
      </w:r>
      <w:r w:rsidR="00FF6090" w:rsidRPr="00E90236">
        <w:rPr>
          <w:rFonts w:ascii="Arimo" w:hAnsi="Arimo" w:cs="Arimo"/>
          <w:bCs/>
          <w:sz w:val="22"/>
          <w:szCs w:val="22"/>
        </w:rPr>
        <w:t xml:space="preserve">i Nakładczych </w:t>
      </w:r>
      <w:r w:rsidRPr="00E90236">
        <w:rPr>
          <w:rFonts w:ascii="Arimo" w:hAnsi="Arimo" w:cs="Arimo"/>
          <w:bCs/>
          <w:sz w:val="22"/>
          <w:szCs w:val="22"/>
        </w:rPr>
        <w:t xml:space="preserve">(dla wszystkich branż osobne opracowania) oraz Zbiorczego Zestawienia Kosztów, </w:t>
      </w:r>
      <w:r w:rsidR="008100F0" w:rsidRPr="00E90236">
        <w:rPr>
          <w:rFonts w:ascii="Arimo" w:hAnsi="Arimo" w:cs="Arimo"/>
          <w:bCs/>
          <w:sz w:val="22"/>
          <w:szCs w:val="22"/>
        </w:rPr>
        <w:t>Instrukcja</w:t>
      </w:r>
      <w:r w:rsidR="00925CC8" w:rsidRPr="00E90236">
        <w:rPr>
          <w:rFonts w:ascii="Arimo" w:hAnsi="Arimo" w:cs="Arimo"/>
          <w:bCs/>
          <w:sz w:val="22"/>
          <w:szCs w:val="22"/>
        </w:rPr>
        <w:t xml:space="preserve"> Bezpieczeństwa Pożarowego</w:t>
      </w:r>
      <w:r w:rsidR="008100F0" w:rsidRPr="00E90236">
        <w:rPr>
          <w:rFonts w:ascii="Arimo" w:hAnsi="Arimo" w:cs="Arimo"/>
          <w:bCs/>
          <w:sz w:val="22"/>
          <w:szCs w:val="22"/>
        </w:rPr>
        <w:t xml:space="preserve"> i</w:t>
      </w:r>
      <w:r w:rsidR="00925CC8" w:rsidRPr="00E90236">
        <w:rPr>
          <w:rFonts w:ascii="Arimo" w:hAnsi="Arimo" w:cs="Arimo"/>
          <w:bCs/>
          <w:sz w:val="22"/>
          <w:szCs w:val="22"/>
        </w:rPr>
        <w:t> </w:t>
      </w:r>
      <w:r w:rsidR="008100F0" w:rsidRPr="00E90236">
        <w:rPr>
          <w:rFonts w:ascii="Arimo" w:hAnsi="Arimo" w:cs="Arimo"/>
          <w:bCs/>
          <w:sz w:val="22"/>
          <w:szCs w:val="22"/>
        </w:rPr>
        <w:t>Scenariusz Pożarowy</w:t>
      </w:r>
      <w:r w:rsidR="00925CC8" w:rsidRPr="00E90236">
        <w:rPr>
          <w:rFonts w:ascii="Arimo" w:hAnsi="Arimo" w:cs="Arimo"/>
          <w:bCs/>
          <w:sz w:val="22"/>
          <w:szCs w:val="22"/>
        </w:rPr>
        <w:t xml:space="preserve"> (jeżeli będzie wymagany przepisami prawa)</w:t>
      </w:r>
      <w:r w:rsidR="008100F0" w:rsidRPr="00E90236">
        <w:rPr>
          <w:rFonts w:ascii="Arimo" w:hAnsi="Arimo" w:cs="Arimo"/>
          <w:bCs/>
          <w:sz w:val="22"/>
          <w:szCs w:val="22"/>
        </w:rPr>
        <w:t>,</w:t>
      </w:r>
    </w:p>
    <w:p w:rsidR="0017165B" w:rsidRPr="00E90236" w:rsidRDefault="0017165B" w:rsidP="00235F2B">
      <w:pPr>
        <w:numPr>
          <w:ilvl w:val="0"/>
          <w:numId w:val="2"/>
        </w:numPr>
        <w:suppressAutoHyphens/>
        <w:spacing w:line="276" w:lineRule="auto"/>
        <w:ind w:left="1276" w:hanging="567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 xml:space="preserve">Termin wykonania: </w:t>
      </w:r>
      <w:r w:rsidR="00D07F38" w:rsidRPr="00E90236">
        <w:rPr>
          <w:rFonts w:ascii="Arimo" w:hAnsi="Arimo" w:cs="Arimo"/>
          <w:b/>
          <w:sz w:val="22"/>
          <w:szCs w:val="22"/>
        </w:rPr>
        <w:t>…</w:t>
      </w:r>
      <w:r w:rsidR="001A4B27" w:rsidRPr="00E90236">
        <w:rPr>
          <w:rFonts w:ascii="Arimo" w:hAnsi="Arimo" w:cs="Arimo"/>
          <w:b/>
          <w:sz w:val="22"/>
          <w:szCs w:val="22"/>
        </w:rPr>
        <w:t xml:space="preserve"> miesięcy</w:t>
      </w:r>
      <w:r w:rsidRPr="00E90236">
        <w:rPr>
          <w:rFonts w:ascii="Arimo" w:hAnsi="Arimo" w:cs="Arimo"/>
          <w:sz w:val="22"/>
          <w:szCs w:val="22"/>
        </w:rPr>
        <w:t xml:space="preserve"> od dnia zawarcia Umowy</w:t>
      </w:r>
      <w:r w:rsidR="00FF6090" w:rsidRPr="00E90236">
        <w:rPr>
          <w:rFonts w:ascii="Arimo" w:hAnsi="Arimo" w:cs="Arimo"/>
          <w:sz w:val="22"/>
          <w:szCs w:val="22"/>
        </w:rPr>
        <w:t>,</w:t>
      </w:r>
      <w:r w:rsidRPr="00E90236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b/>
          <w:sz w:val="22"/>
          <w:szCs w:val="22"/>
        </w:rPr>
        <w:t>tj. do dnia ………..……….</w:t>
      </w:r>
    </w:p>
    <w:p w:rsidR="0017165B" w:rsidRPr="00E90236" w:rsidRDefault="0017165B" w:rsidP="00235F2B">
      <w:pPr>
        <w:numPr>
          <w:ilvl w:val="0"/>
          <w:numId w:val="2"/>
        </w:numPr>
        <w:suppressAutoHyphens/>
        <w:spacing w:line="276" w:lineRule="auto"/>
        <w:ind w:left="1276" w:hanging="567"/>
        <w:jc w:val="both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sz w:val="22"/>
          <w:szCs w:val="22"/>
          <w:u w:val="single"/>
        </w:rPr>
        <w:t>Wynagrodzenie:</w:t>
      </w:r>
      <w:r w:rsidR="00FF6090" w:rsidRPr="00E90236">
        <w:rPr>
          <w:rFonts w:ascii="Arimo" w:hAnsi="Arimo" w:cs="Arimo"/>
          <w:sz w:val="22"/>
          <w:szCs w:val="22"/>
        </w:rPr>
        <w:t xml:space="preserve"> </w:t>
      </w:r>
      <w:r w:rsidR="00CA0F89" w:rsidRPr="00E90236">
        <w:rPr>
          <w:rFonts w:ascii="Arimo" w:hAnsi="Arimo" w:cs="Arimo"/>
          <w:b/>
          <w:bCs/>
          <w:sz w:val="22"/>
          <w:szCs w:val="22"/>
        </w:rPr>
        <w:t>do</w:t>
      </w:r>
      <w:r w:rsidR="00C847E4">
        <w:rPr>
          <w:rFonts w:ascii="Arimo" w:hAnsi="Arimo" w:cs="Arimo"/>
          <w:b/>
          <w:bCs/>
          <w:sz w:val="22"/>
          <w:szCs w:val="22"/>
        </w:rPr>
        <w:t xml:space="preserve"> </w:t>
      </w:r>
      <w:r w:rsidR="008134CC" w:rsidRPr="00E90236">
        <w:rPr>
          <w:rFonts w:ascii="Arimo" w:hAnsi="Arimo" w:cs="Arimo"/>
          <w:b/>
          <w:sz w:val="22"/>
          <w:szCs w:val="22"/>
        </w:rPr>
        <w:t>4</w:t>
      </w:r>
      <w:r w:rsidR="00801914" w:rsidRPr="00E90236">
        <w:rPr>
          <w:rFonts w:ascii="Arimo" w:hAnsi="Arimo" w:cs="Arimo"/>
          <w:b/>
          <w:sz w:val="22"/>
          <w:szCs w:val="22"/>
        </w:rPr>
        <w:t>5</w:t>
      </w:r>
      <w:r w:rsidRPr="00E90236">
        <w:rPr>
          <w:rFonts w:ascii="Arimo" w:hAnsi="Arimo" w:cs="Arimo"/>
          <w:b/>
          <w:sz w:val="22"/>
          <w:szCs w:val="22"/>
        </w:rPr>
        <w:t xml:space="preserve">% kwoty wynagrodzenia ryczałtowego brutto </w:t>
      </w:r>
      <w:r w:rsidRPr="00E90236">
        <w:rPr>
          <w:rFonts w:ascii="Arimo" w:hAnsi="Arimo" w:cs="Arimo"/>
          <w:sz w:val="22"/>
          <w:szCs w:val="22"/>
        </w:rPr>
        <w:t xml:space="preserve">określonej w </w:t>
      </w:r>
      <w:proofErr w:type="spellStart"/>
      <w:r w:rsidR="002C371C" w:rsidRPr="00E90236">
        <w:rPr>
          <w:rFonts w:ascii="Arimo" w:hAnsi="Arimo" w:cs="Arimo"/>
          <w:sz w:val="22"/>
          <w:szCs w:val="22"/>
        </w:rPr>
        <w:t>pkt</w:t>
      </w:r>
      <w:proofErr w:type="spellEnd"/>
      <w:r w:rsidR="00FF6090" w:rsidRPr="00E90236">
        <w:rPr>
          <w:rFonts w:ascii="Arimo" w:hAnsi="Arimo" w:cs="Arimo"/>
          <w:sz w:val="22"/>
          <w:szCs w:val="22"/>
        </w:rPr>
        <w:t xml:space="preserve"> 1,</w:t>
      </w:r>
      <w:r w:rsidRPr="00E90236">
        <w:rPr>
          <w:rFonts w:ascii="Arimo" w:hAnsi="Arimo" w:cs="Arimo"/>
          <w:sz w:val="22"/>
          <w:szCs w:val="22"/>
        </w:rPr>
        <w:t xml:space="preserve"> </w:t>
      </w:r>
      <w:r w:rsidR="00762D9C" w:rsidRPr="00E90236">
        <w:rPr>
          <w:rFonts w:ascii="Arimo" w:hAnsi="Arimo" w:cs="Arimo"/>
          <w:sz w:val="22"/>
          <w:szCs w:val="22"/>
        </w:rPr>
        <w:t>t</w:t>
      </w:r>
      <w:r w:rsidRPr="00E90236">
        <w:rPr>
          <w:rFonts w:ascii="Arimo" w:hAnsi="Arimo" w:cs="Arimo"/>
          <w:sz w:val="22"/>
          <w:szCs w:val="22"/>
        </w:rPr>
        <w:t>j</w:t>
      </w:r>
      <w:r w:rsidR="00762D9C" w:rsidRPr="00E90236">
        <w:rPr>
          <w:rFonts w:ascii="Arimo" w:hAnsi="Arimo" w:cs="Arimo"/>
          <w:sz w:val="22"/>
          <w:szCs w:val="22"/>
        </w:rPr>
        <w:t xml:space="preserve">. </w:t>
      </w:r>
      <w:r w:rsidRPr="00E90236">
        <w:rPr>
          <w:rFonts w:ascii="Arimo" w:hAnsi="Arimo" w:cs="Arimo"/>
          <w:sz w:val="22"/>
          <w:szCs w:val="22"/>
        </w:rPr>
        <w:t>………………. słownie:…………………………...……</w:t>
      </w:r>
      <w:r w:rsidR="00024F03">
        <w:rPr>
          <w:rFonts w:ascii="Arimo" w:hAnsi="Arimo" w:cs="Arimo"/>
          <w:sz w:val="22"/>
          <w:szCs w:val="22"/>
        </w:rPr>
        <w:t>,</w:t>
      </w:r>
    </w:p>
    <w:p w:rsidR="002C371C" w:rsidRDefault="00024F03" w:rsidP="002C371C">
      <w:pPr>
        <w:suppressAutoHyphens/>
        <w:spacing w:line="276" w:lineRule="auto"/>
        <w:ind w:left="426"/>
        <w:jc w:val="both"/>
        <w:rPr>
          <w:rFonts w:ascii="Arimo" w:hAnsi="Arimo" w:cs="Arimo"/>
          <w:b/>
          <w:sz w:val="22"/>
          <w:szCs w:val="22"/>
        </w:rPr>
      </w:pPr>
      <w:r>
        <w:rPr>
          <w:rFonts w:ascii="Arimo" w:hAnsi="Arimo" w:cs="Arimo"/>
          <w:b/>
          <w:sz w:val="22"/>
          <w:szCs w:val="22"/>
        </w:rPr>
        <w:t>Przy czym warunkiem wypłaty wynagrodzenia za wykonanie ETAPU IV będzie uzyskanie przez Wykonawcę prawomocnej decyzji o pozwoleniu na budowę.</w:t>
      </w:r>
    </w:p>
    <w:p w:rsidR="00024F03" w:rsidRPr="00E90236" w:rsidRDefault="00024F03" w:rsidP="002C371C">
      <w:pPr>
        <w:suppressAutoHyphens/>
        <w:spacing w:line="276" w:lineRule="auto"/>
        <w:ind w:left="426"/>
        <w:jc w:val="both"/>
        <w:rPr>
          <w:rFonts w:ascii="Arimo" w:hAnsi="Arimo" w:cs="Arimo"/>
          <w:b/>
          <w:sz w:val="22"/>
          <w:szCs w:val="22"/>
        </w:rPr>
      </w:pPr>
    </w:p>
    <w:p w:rsidR="0017165B" w:rsidRPr="00E90236" w:rsidRDefault="0017165B" w:rsidP="00235F2B">
      <w:pPr>
        <w:pStyle w:val="Tekstpodstawowywcity31"/>
        <w:numPr>
          <w:ilvl w:val="1"/>
          <w:numId w:val="8"/>
        </w:numPr>
        <w:spacing w:line="276" w:lineRule="auto"/>
        <w:ind w:left="709" w:hanging="425"/>
        <w:rPr>
          <w:rFonts w:ascii="Arimo" w:hAnsi="Arimo" w:cs="Arimo"/>
          <w:b/>
          <w:sz w:val="22"/>
          <w:szCs w:val="22"/>
        </w:rPr>
      </w:pPr>
      <w:r w:rsidRPr="00E90236">
        <w:rPr>
          <w:rFonts w:ascii="Arimo" w:hAnsi="Arimo" w:cs="Arimo"/>
          <w:b/>
          <w:sz w:val="22"/>
          <w:szCs w:val="22"/>
        </w:rPr>
        <w:t>Etap V: Pełnienie nadzoru autorskiego*</w:t>
      </w:r>
    </w:p>
    <w:p w:rsidR="0017165B" w:rsidRPr="00E90236" w:rsidRDefault="0017165B" w:rsidP="00235F2B">
      <w:pPr>
        <w:numPr>
          <w:ilvl w:val="0"/>
          <w:numId w:val="35"/>
        </w:numPr>
        <w:suppressAutoHyphens/>
        <w:spacing w:line="276" w:lineRule="auto"/>
        <w:ind w:left="1276" w:hanging="567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lastRenderedPageBreak/>
        <w:t>Termin wykonania: w trakcie realizacji budowy</w:t>
      </w:r>
      <w:r w:rsidR="00047B5C" w:rsidRPr="00E90236">
        <w:rPr>
          <w:rFonts w:ascii="Arimo" w:hAnsi="Arimo" w:cs="Arimo"/>
          <w:sz w:val="22"/>
          <w:szCs w:val="22"/>
        </w:rPr>
        <w:t>,</w:t>
      </w:r>
      <w:r w:rsidR="00FF6090" w:rsidRPr="00E90236">
        <w:rPr>
          <w:rFonts w:ascii="Arimo" w:hAnsi="Arimo" w:cs="Arimo"/>
          <w:sz w:val="22"/>
          <w:szCs w:val="22"/>
        </w:rPr>
        <w:t xml:space="preserve"> </w:t>
      </w:r>
      <w:r w:rsidR="00396940" w:rsidRPr="00E90236">
        <w:rPr>
          <w:rFonts w:ascii="Arimo" w:hAnsi="Arimo" w:cs="Arimo"/>
          <w:sz w:val="22"/>
          <w:szCs w:val="22"/>
        </w:rPr>
        <w:t xml:space="preserve">od dnia rozpoczęcia budowy na podstawie pozwolenia na budowę, do czasu </w:t>
      </w:r>
      <w:r w:rsidRPr="00E90236">
        <w:rPr>
          <w:rFonts w:ascii="Arimo" w:hAnsi="Arimo" w:cs="Arimo"/>
          <w:sz w:val="22"/>
          <w:szCs w:val="22"/>
        </w:rPr>
        <w:t>uzyskania ostatecznego pozwolenia na użytkowanie obiektu budowlanego</w:t>
      </w:r>
      <w:r w:rsidR="00396940" w:rsidRPr="00E90236">
        <w:rPr>
          <w:rFonts w:ascii="Arimo" w:hAnsi="Arimo" w:cs="Arimo"/>
          <w:sz w:val="22"/>
          <w:szCs w:val="22"/>
        </w:rPr>
        <w:t xml:space="preserve">, </w:t>
      </w:r>
      <w:r w:rsidR="00EA4B3A" w:rsidRPr="00E90236">
        <w:rPr>
          <w:rFonts w:ascii="Arimo" w:hAnsi="Arimo" w:cs="Arimo"/>
          <w:sz w:val="22"/>
          <w:szCs w:val="22"/>
        </w:rPr>
        <w:t xml:space="preserve">nie dłużej niż </w:t>
      </w:r>
      <w:r w:rsidR="00D07F38" w:rsidRPr="00E90236">
        <w:rPr>
          <w:rFonts w:ascii="Arimo" w:hAnsi="Arimo" w:cs="Arimo"/>
          <w:sz w:val="22"/>
          <w:szCs w:val="22"/>
        </w:rPr>
        <w:t>…</w:t>
      </w:r>
      <w:r w:rsidR="00EA4B3A" w:rsidRPr="00E90236">
        <w:rPr>
          <w:rFonts w:ascii="Arimo" w:hAnsi="Arimo" w:cs="Arimo"/>
          <w:sz w:val="22"/>
          <w:szCs w:val="22"/>
        </w:rPr>
        <w:t xml:space="preserve"> miesiące.</w:t>
      </w:r>
    </w:p>
    <w:p w:rsidR="0017165B" w:rsidRDefault="0017165B" w:rsidP="00235F2B">
      <w:pPr>
        <w:numPr>
          <w:ilvl w:val="0"/>
          <w:numId w:val="35"/>
        </w:numPr>
        <w:suppressAutoHyphens/>
        <w:spacing w:line="276" w:lineRule="auto"/>
        <w:ind w:left="1276" w:hanging="567"/>
        <w:jc w:val="both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>Wynagrodzenie:</w:t>
      </w:r>
      <w:r w:rsidR="00FF6090" w:rsidRPr="00E90236">
        <w:rPr>
          <w:rFonts w:ascii="Arimo" w:hAnsi="Arimo" w:cs="Arimo"/>
          <w:sz w:val="22"/>
          <w:szCs w:val="22"/>
        </w:rPr>
        <w:t xml:space="preserve"> </w:t>
      </w:r>
      <w:r w:rsidR="00CA0F89" w:rsidRPr="00E90236">
        <w:rPr>
          <w:rFonts w:ascii="Arimo" w:hAnsi="Arimo" w:cs="Arimo"/>
          <w:b/>
          <w:bCs/>
          <w:sz w:val="22"/>
          <w:szCs w:val="22"/>
        </w:rPr>
        <w:t xml:space="preserve">do </w:t>
      </w:r>
      <w:r w:rsidR="00801914" w:rsidRPr="00E90236">
        <w:rPr>
          <w:rFonts w:ascii="Arimo" w:hAnsi="Arimo" w:cs="Arimo"/>
          <w:b/>
          <w:bCs/>
          <w:sz w:val="22"/>
          <w:szCs w:val="22"/>
        </w:rPr>
        <w:t>5</w:t>
      </w:r>
      <w:r w:rsidRPr="00E90236">
        <w:rPr>
          <w:rFonts w:ascii="Arimo" w:hAnsi="Arimo" w:cs="Arimo"/>
          <w:b/>
          <w:bCs/>
          <w:sz w:val="22"/>
          <w:szCs w:val="22"/>
        </w:rPr>
        <w:t>% kwoty wynagrodzenia ryczałtowego brutto</w:t>
      </w:r>
      <w:r w:rsidR="00FF6090" w:rsidRPr="00E90236">
        <w:rPr>
          <w:rFonts w:ascii="Arimo" w:hAnsi="Arimo" w:cs="Arimo"/>
          <w:b/>
          <w:bCs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 xml:space="preserve">określonej w </w:t>
      </w:r>
      <w:proofErr w:type="spellStart"/>
      <w:r w:rsidR="00843839" w:rsidRPr="00E90236">
        <w:rPr>
          <w:rFonts w:ascii="Arimo" w:hAnsi="Arimo" w:cs="Arimo"/>
          <w:sz w:val="22"/>
          <w:szCs w:val="22"/>
        </w:rPr>
        <w:t>pkt</w:t>
      </w:r>
      <w:proofErr w:type="spellEnd"/>
      <w:r w:rsidR="00FF6090" w:rsidRPr="00E90236">
        <w:rPr>
          <w:rFonts w:ascii="Arimo" w:hAnsi="Arimo" w:cs="Arimo"/>
          <w:sz w:val="22"/>
          <w:szCs w:val="22"/>
        </w:rPr>
        <w:t xml:space="preserve"> 1,</w:t>
      </w:r>
      <w:r w:rsidRPr="00E90236">
        <w:rPr>
          <w:rFonts w:ascii="Arimo" w:hAnsi="Arimo" w:cs="Arimo"/>
          <w:sz w:val="22"/>
          <w:szCs w:val="22"/>
        </w:rPr>
        <w:t xml:space="preserve"> </w:t>
      </w:r>
      <w:r w:rsidR="00762D9C" w:rsidRPr="00E90236">
        <w:rPr>
          <w:rFonts w:ascii="Arimo" w:hAnsi="Arimo" w:cs="Arimo"/>
          <w:sz w:val="22"/>
          <w:szCs w:val="22"/>
        </w:rPr>
        <w:t>t</w:t>
      </w:r>
      <w:r w:rsidRPr="00E90236">
        <w:rPr>
          <w:rFonts w:ascii="Arimo" w:hAnsi="Arimo" w:cs="Arimo"/>
          <w:sz w:val="22"/>
          <w:szCs w:val="22"/>
        </w:rPr>
        <w:t>j</w:t>
      </w:r>
      <w:r w:rsidR="00762D9C" w:rsidRPr="00E90236">
        <w:rPr>
          <w:rFonts w:ascii="Arimo" w:hAnsi="Arimo" w:cs="Arimo"/>
          <w:sz w:val="22"/>
          <w:szCs w:val="22"/>
        </w:rPr>
        <w:t xml:space="preserve">. </w:t>
      </w:r>
      <w:r w:rsidRPr="00E90236">
        <w:rPr>
          <w:rFonts w:ascii="Arimo" w:hAnsi="Arimo" w:cs="Arimo"/>
          <w:sz w:val="22"/>
          <w:szCs w:val="22"/>
        </w:rPr>
        <w:t>………………. słownie:…………………………...……</w:t>
      </w:r>
    </w:p>
    <w:p w:rsidR="00843839" w:rsidRPr="00E90236" w:rsidRDefault="00843839" w:rsidP="00727A82">
      <w:pPr>
        <w:spacing w:line="276" w:lineRule="auto"/>
        <w:ind w:left="426" w:hanging="284"/>
        <w:jc w:val="both"/>
        <w:rPr>
          <w:rFonts w:ascii="Arimo" w:hAnsi="Arimo" w:cs="Arimo"/>
          <w:sz w:val="22"/>
          <w:szCs w:val="22"/>
        </w:rPr>
      </w:pPr>
    </w:p>
    <w:p w:rsidR="006E31B8" w:rsidRPr="00E90236" w:rsidRDefault="006E31B8" w:rsidP="00762D9C">
      <w:pPr>
        <w:pStyle w:val="Akapitzlist1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>Dokumentacja</w:t>
      </w:r>
      <w:r w:rsidR="0084315A" w:rsidRPr="00E90236">
        <w:rPr>
          <w:rFonts w:ascii="Arimo" w:hAnsi="Arimo" w:cs="Arimo"/>
          <w:sz w:val="22"/>
          <w:szCs w:val="22"/>
        </w:rPr>
        <w:t xml:space="preserve"> (zgodnie z definicją z Regulaminu </w:t>
      </w:r>
      <w:r w:rsidR="005313D1" w:rsidRPr="00E90236">
        <w:rPr>
          <w:rFonts w:ascii="Arimo" w:hAnsi="Arimo" w:cs="Arimo"/>
          <w:sz w:val="22"/>
          <w:szCs w:val="22"/>
        </w:rPr>
        <w:t>Konkursu</w:t>
      </w:r>
      <w:r w:rsidR="0084315A" w:rsidRPr="00E90236">
        <w:rPr>
          <w:rFonts w:ascii="Arimo" w:hAnsi="Arimo" w:cs="Arimo"/>
          <w:sz w:val="22"/>
          <w:szCs w:val="22"/>
        </w:rPr>
        <w:t>)</w:t>
      </w:r>
      <w:r w:rsidRPr="00E90236">
        <w:rPr>
          <w:rFonts w:ascii="Arimo" w:hAnsi="Arimo" w:cs="Arimo"/>
          <w:sz w:val="22"/>
          <w:szCs w:val="22"/>
        </w:rPr>
        <w:t>, na którą składają się opracowania wymienione</w:t>
      </w:r>
      <w:r w:rsidR="00A55A3F" w:rsidRPr="00E90236">
        <w:rPr>
          <w:rFonts w:ascii="Arimo" w:hAnsi="Arimo" w:cs="Arimo"/>
          <w:sz w:val="22"/>
          <w:szCs w:val="22"/>
        </w:rPr>
        <w:t xml:space="preserve"> w</w:t>
      </w:r>
      <w:r w:rsidR="00B000F7" w:rsidRPr="00E90236">
        <w:rPr>
          <w:rFonts w:ascii="Arimo" w:hAnsi="Arimo" w:cs="Arimo"/>
          <w:sz w:val="22"/>
          <w:szCs w:val="22"/>
        </w:rPr>
        <w:t xml:space="preserve"> </w:t>
      </w:r>
      <w:r w:rsidR="0084315A" w:rsidRPr="00E90236">
        <w:rPr>
          <w:rFonts w:ascii="Arimo" w:hAnsi="Arimo" w:cs="Arimo"/>
          <w:sz w:val="22"/>
          <w:szCs w:val="22"/>
        </w:rPr>
        <w:t>ust</w:t>
      </w:r>
      <w:r w:rsidR="00A55A3F" w:rsidRPr="00E90236">
        <w:rPr>
          <w:rFonts w:ascii="Arimo" w:hAnsi="Arimo" w:cs="Arimo"/>
          <w:sz w:val="22"/>
          <w:szCs w:val="22"/>
        </w:rPr>
        <w:t>.</w:t>
      </w:r>
      <w:r w:rsidR="00B000F7" w:rsidRPr="00E90236">
        <w:rPr>
          <w:rFonts w:ascii="Arimo" w:hAnsi="Arimo" w:cs="Arimo"/>
          <w:sz w:val="22"/>
          <w:szCs w:val="22"/>
        </w:rPr>
        <w:t xml:space="preserve"> </w:t>
      </w:r>
      <w:r w:rsidR="00843839" w:rsidRPr="00E90236">
        <w:rPr>
          <w:rFonts w:ascii="Arimo" w:hAnsi="Arimo" w:cs="Arimo"/>
          <w:sz w:val="22"/>
          <w:szCs w:val="22"/>
        </w:rPr>
        <w:t>2</w:t>
      </w:r>
      <w:r w:rsidRPr="00E90236">
        <w:rPr>
          <w:rFonts w:ascii="Arimo" w:hAnsi="Arimo" w:cs="Arimo"/>
          <w:sz w:val="22"/>
          <w:szCs w:val="22"/>
        </w:rPr>
        <w:t xml:space="preserve"> oraz inne dokumenty formalno-prawne i projektowe niezbędne do wykonania </w:t>
      </w:r>
      <w:r w:rsidR="00152902" w:rsidRPr="00E90236">
        <w:rPr>
          <w:rFonts w:ascii="Arimo" w:hAnsi="Arimo" w:cs="Arimo"/>
          <w:sz w:val="22"/>
          <w:szCs w:val="22"/>
        </w:rPr>
        <w:t xml:space="preserve">Przedmiotu </w:t>
      </w:r>
      <w:r w:rsidR="00235F2B" w:rsidRPr="00E90236">
        <w:rPr>
          <w:rFonts w:ascii="Arimo" w:hAnsi="Arimo" w:cs="Arimo"/>
          <w:sz w:val="22"/>
          <w:szCs w:val="22"/>
        </w:rPr>
        <w:t>Umowy</w:t>
      </w:r>
      <w:r w:rsidRPr="00E90236">
        <w:rPr>
          <w:rFonts w:ascii="Arimo" w:hAnsi="Arimo" w:cs="Arimo"/>
          <w:sz w:val="22"/>
          <w:szCs w:val="22"/>
        </w:rPr>
        <w:t>, musi być zgodna z obowiązującymi przepisami prawa aktualnymi na dzień złożenia Dokumentacji i musi umożliwić wykonanie następujących robót budowlanych</w:t>
      </w:r>
      <w:r w:rsidR="00D07F38" w:rsidRPr="00E90236">
        <w:rPr>
          <w:rFonts w:ascii="Arimo" w:hAnsi="Arimo" w:cs="Arimo"/>
          <w:sz w:val="22"/>
          <w:szCs w:val="22"/>
        </w:rPr>
        <w:t xml:space="preserve"> (Realizacja Inwestycji)</w:t>
      </w:r>
      <w:r w:rsidRPr="00E90236">
        <w:rPr>
          <w:rFonts w:ascii="Arimo" w:hAnsi="Arimo" w:cs="Arimo"/>
          <w:sz w:val="22"/>
          <w:szCs w:val="22"/>
        </w:rPr>
        <w:t>:</w:t>
      </w:r>
    </w:p>
    <w:p w:rsidR="00286A1E" w:rsidRPr="00E40B86" w:rsidRDefault="00286A1E" w:rsidP="00762D9C">
      <w:pPr>
        <w:pStyle w:val="Akapitzlist1"/>
        <w:numPr>
          <w:ilvl w:val="0"/>
          <w:numId w:val="7"/>
        </w:numPr>
        <w:spacing w:line="276" w:lineRule="auto"/>
        <w:ind w:left="851" w:hanging="426"/>
        <w:rPr>
          <w:rFonts w:ascii="Arimo" w:hAnsi="Arimo" w:cs="Arimo"/>
          <w:sz w:val="22"/>
          <w:szCs w:val="22"/>
        </w:rPr>
      </w:pPr>
      <w:r w:rsidRPr="00E40B86">
        <w:rPr>
          <w:rFonts w:ascii="Arimo" w:hAnsi="Arimo" w:cs="Arimo"/>
          <w:sz w:val="22"/>
          <w:szCs w:val="22"/>
        </w:rPr>
        <w:t xml:space="preserve">Budowa </w:t>
      </w:r>
      <w:r w:rsidR="00CC320D" w:rsidRPr="00E40B86">
        <w:rPr>
          <w:rFonts w:ascii="Arimo" w:hAnsi="Arimo" w:cs="Arimo"/>
          <w:sz w:val="22"/>
          <w:szCs w:val="22"/>
        </w:rPr>
        <w:t>budynku</w:t>
      </w:r>
      <w:r w:rsidR="00024F03">
        <w:rPr>
          <w:rFonts w:ascii="Arimo" w:hAnsi="Arimo" w:cs="Arimo"/>
          <w:sz w:val="22"/>
          <w:szCs w:val="22"/>
        </w:rPr>
        <w:t xml:space="preserve"> </w:t>
      </w:r>
      <w:r w:rsidR="00CC320D" w:rsidRPr="00E40B86">
        <w:rPr>
          <w:rFonts w:ascii="Arimo" w:hAnsi="Arimo" w:cs="Arimo"/>
          <w:sz w:val="22"/>
          <w:szCs w:val="22"/>
        </w:rPr>
        <w:t>mieszkalnego wielorodzinnego</w:t>
      </w:r>
      <w:r w:rsidR="00024F03">
        <w:rPr>
          <w:rFonts w:ascii="Arimo" w:hAnsi="Arimo" w:cs="Arimo"/>
          <w:sz w:val="22"/>
          <w:szCs w:val="22"/>
        </w:rPr>
        <w:t xml:space="preserve"> (opcjonalnie </w:t>
      </w:r>
      <w:r w:rsidR="00E40B86">
        <w:rPr>
          <w:rFonts w:ascii="Arimo" w:hAnsi="Arimo" w:cs="Arimo"/>
          <w:sz w:val="22"/>
          <w:szCs w:val="22"/>
        </w:rPr>
        <w:t>z usługami / garażem podziemnym)</w:t>
      </w:r>
      <w:r w:rsidR="00CC320D" w:rsidRPr="00E40B86">
        <w:rPr>
          <w:rFonts w:ascii="Arimo" w:hAnsi="Arimo" w:cs="Arimo"/>
          <w:sz w:val="22"/>
          <w:szCs w:val="22"/>
        </w:rPr>
        <w:t xml:space="preserve"> </w:t>
      </w:r>
      <w:r w:rsidR="00D50560" w:rsidRPr="00E40B86">
        <w:rPr>
          <w:rFonts w:ascii="Arimo" w:hAnsi="Arimo" w:cs="Arimo"/>
          <w:sz w:val="22"/>
          <w:szCs w:val="22"/>
        </w:rPr>
        <w:t xml:space="preserve">wraz z </w:t>
      </w:r>
      <w:r w:rsidR="00E40B86">
        <w:rPr>
          <w:rFonts w:ascii="Arimo" w:hAnsi="Arimo" w:cs="Arimo"/>
          <w:sz w:val="22"/>
          <w:szCs w:val="22"/>
        </w:rPr>
        <w:t xml:space="preserve">zagospodarowaniem  terenu </w:t>
      </w:r>
      <w:r w:rsidR="00CC320D" w:rsidRPr="00E40B86">
        <w:rPr>
          <w:rFonts w:ascii="Arimo" w:hAnsi="Arimo" w:cs="Arimo"/>
          <w:sz w:val="22"/>
          <w:szCs w:val="22"/>
        </w:rPr>
        <w:t xml:space="preserve">i </w:t>
      </w:r>
      <w:r w:rsidR="00D50560" w:rsidRPr="00E40B86">
        <w:rPr>
          <w:rFonts w:ascii="Arimo" w:hAnsi="Arimo" w:cs="Arimo"/>
          <w:sz w:val="22"/>
          <w:szCs w:val="22"/>
        </w:rPr>
        <w:t>niezbędną do jego prawidłowego funkcjonowania wewnętrzną i zewnę</w:t>
      </w:r>
      <w:r w:rsidR="00024F03">
        <w:rPr>
          <w:rFonts w:ascii="Arimo" w:hAnsi="Arimo" w:cs="Arimo"/>
          <w:sz w:val="22"/>
          <w:szCs w:val="22"/>
        </w:rPr>
        <w:t>trzną infrastrukturą techniczną</w:t>
      </w:r>
      <w:r w:rsidR="00024F03">
        <w:rPr>
          <w:rFonts w:ascii="Arimo" w:hAnsi="Arimo" w:cs="Arimo"/>
          <w:sz w:val="22"/>
          <w:szCs w:val="22"/>
        </w:rPr>
        <w:br/>
      </w:r>
      <w:r w:rsidR="00D50560" w:rsidRPr="00E40B86">
        <w:rPr>
          <w:rFonts w:ascii="Arimo" w:hAnsi="Arimo" w:cs="Arimo"/>
          <w:sz w:val="22"/>
          <w:szCs w:val="22"/>
        </w:rPr>
        <w:t>i technologiczną</w:t>
      </w:r>
      <w:r w:rsidR="00CC320D" w:rsidRPr="00E40B86">
        <w:rPr>
          <w:rFonts w:ascii="Arimo" w:hAnsi="Arimo" w:cs="Arimo"/>
          <w:sz w:val="22"/>
          <w:szCs w:val="22"/>
        </w:rPr>
        <w:t xml:space="preserve"> (odrębnie dla każdego budynku)</w:t>
      </w:r>
      <w:r w:rsidR="00D50560" w:rsidRPr="00E40B86">
        <w:rPr>
          <w:rFonts w:ascii="Arimo" w:hAnsi="Arimo" w:cs="Arimo"/>
          <w:sz w:val="22"/>
          <w:szCs w:val="22"/>
        </w:rPr>
        <w:t>,</w:t>
      </w:r>
    </w:p>
    <w:p w:rsidR="00E40B86" w:rsidRDefault="00E40B86" w:rsidP="00E40B86">
      <w:pPr>
        <w:pStyle w:val="Akapitzlist1"/>
        <w:spacing w:line="276" w:lineRule="auto"/>
        <w:rPr>
          <w:rFonts w:ascii="Arimo" w:hAnsi="Arimo" w:cs="Arimo"/>
          <w:sz w:val="22"/>
          <w:szCs w:val="22"/>
        </w:rPr>
      </w:pPr>
    </w:p>
    <w:p w:rsidR="003A7EB3" w:rsidRPr="003A7EB3" w:rsidRDefault="00024F03" w:rsidP="003A7EB3">
      <w:pPr>
        <w:pStyle w:val="Akapitzlist1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3A7EB3">
        <w:rPr>
          <w:rFonts w:ascii="Arimo" w:hAnsi="Arimo" w:cs="Arimo"/>
          <w:sz w:val="22"/>
          <w:szCs w:val="22"/>
        </w:rPr>
        <w:t>Zapłata za nadzór autorski (Etap V) następować będzie comiesięcznie z dołu, do 1</w:t>
      </w:r>
      <w:r w:rsidR="000600CF">
        <w:rPr>
          <w:rFonts w:ascii="Arimo" w:hAnsi="Arimo" w:cs="Arimo"/>
          <w:sz w:val="22"/>
          <w:szCs w:val="22"/>
        </w:rPr>
        <w:t>0</w:t>
      </w:r>
      <w:r w:rsidRPr="003A7EB3">
        <w:rPr>
          <w:rFonts w:ascii="Arimo" w:hAnsi="Arimo" w:cs="Arimo"/>
          <w:sz w:val="22"/>
          <w:szCs w:val="22"/>
        </w:rPr>
        <w:t xml:space="preserve"> dnia każdego miesiąca kalendarzowego. Wynagrodzenie za pełnienie nadzoru autorskiego płatne będzie w równych miesięcznych ratach, po prawidłowym wystawieniu przez </w:t>
      </w:r>
      <w:r w:rsidRPr="003A7EB3">
        <w:rPr>
          <w:rFonts w:ascii="Arimo" w:hAnsi="Arimo" w:cs="Arimo"/>
          <w:iCs/>
          <w:sz w:val="22"/>
          <w:szCs w:val="22"/>
        </w:rPr>
        <w:t>Wykonawcę</w:t>
      </w:r>
      <w:r w:rsidRPr="003A7EB3">
        <w:rPr>
          <w:rFonts w:ascii="Arimo" w:hAnsi="Arimo" w:cs="Arimo"/>
          <w:sz w:val="22"/>
          <w:szCs w:val="22"/>
        </w:rPr>
        <w:t xml:space="preserve"> faktury i jej potwierdzeniu przez inspektora nadzoru przy czym:</w:t>
      </w:r>
    </w:p>
    <w:p w:rsidR="003A7EB3" w:rsidRPr="003A7EB3" w:rsidRDefault="00024F03" w:rsidP="003A7EB3">
      <w:pPr>
        <w:pStyle w:val="Akapitzlist1"/>
        <w:numPr>
          <w:ilvl w:val="0"/>
          <w:numId w:val="44"/>
        </w:numPr>
        <w:spacing w:line="276" w:lineRule="auto"/>
        <w:rPr>
          <w:rFonts w:ascii="Arimo" w:hAnsi="Arimo" w:cs="Arimo"/>
          <w:sz w:val="22"/>
          <w:szCs w:val="22"/>
        </w:rPr>
      </w:pPr>
      <w:r w:rsidRPr="003A7EB3">
        <w:rPr>
          <w:rFonts w:ascii="Arimo" w:hAnsi="Arimo" w:cs="Arimo"/>
          <w:sz w:val="22"/>
          <w:szCs w:val="22"/>
        </w:rPr>
        <w:t>Wykonawca wystawi faktury za pełnienie nadzoru autorskiego dla każdego z</w:t>
      </w:r>
      <w:r w:rsidR="008C622C" w:rsidRPr="003A7EB3">
        <w:rPr>
          <w:rFonts w:ascii="Arimo" w:hAnsi="Arimo" w:cs="Arimo"/>
          <w:sz w:val="22"/>
          <w:szCs w:val="22"/>
        </w:rPr>
        <w:t xml:space="preserve"> </w:t>
      </w:r>
      <w:r w:rsidRPr="003A7EB3">
        <w:rPr>
          <w:rFonts w:ascii="Arimo" w:hAnsi="Arimo" w:cs="Arimo"/>
          <w:sz w:val="22"/>
          <w:szCs w:val="22"/>
        </w:rPr>
        <w:t xml:space="preserve"> budowanych budynków/etapów oddzielnie, na łączną kwotę nie wyższą niż 5% wynagrodzenia, o którym mowa w § 3 ust. 2 dla każdego z budynków/etapów,</w:t>
      </w:r>
    </w:p>
    <w:p w:rsidR="00024F03" w:rsidRPr="003A7EB3" w:rsidRDefault="00024F03" w:rsidP="003A7EB3">
      <w:pPr>
        <w:pStyle w:val="Akapitzlist1"/>
        <w:numPr>
          <w:ilvl w:val="0"/>
          <w:numId w:val="44"/>
        </w:numPr>
        <w:spacing w:line="276" w:lineRule="auto"/>
        <w:rPr>
          <w:rFonts w:ascii="Arimo" w:hAnsi="Arimo" w:cs="Arimo"/>
          <w:sz w:val="22"/>
          <w:szCs w:val="22"/>
        </w:rPr>
      </w:pPr>
      <w:r w:rsidRPr="003A7EB3">
        <w:rPr>
          <w:rFonts w:ascii="Arimo" w:hAnsi="Arimo" w:cs="Arimo"/>
          <w:sz w:val="22"/>
          <w:szCs w:val="22"/>
        </w:rPr>
        <w:t xml:space="preserve">pierwszą fakturę </w:t>
      </w:r>
      <w:r w:rsidRPr="003A7EB3">
        <w:rPr>
          <w:rFonts w:ascii="Arimo" w:hAnsi="Arimo" w:cs="Arimo"/>
          <w:iCs/>
          <w:sz w:val="22"/>
          <w:szCs w:val="22"/>
        </w:rPr>
        <w:t xml:space="preserve">Wykonawca </w:t>
      </w:r>
      <w:r w:rsidRPr="003A7EB3">
        <w:rPr>
          <w:rFonts w:ascii="Arimo" w:hAnsi="Arimo" w:cs="Arimo"/>
          <w:sz w:val="22"/>
          <w:szCs w:val="22"/>
        </w:rPr>
        <w:t xml:space="preserve">wystawi po pierwszym pełnym miesiącu kalendarzowym realizacji przedsięwzięcia budowlanego, liczonym od dnia przekazania placu budowy wykonawcy przedsięwzięcia, ostatnią fakturę </w:t>
      </w:r>
      <w:r w:rsidRPr="003A7EB3">
        <w:rPr>
          <w:rFonts w:ascii="Arimo" w:hAnsi="Arimo" w:cs="Arimo"/>
          <w:iCs/>
          <w:sz w:val="22"/>
          <w:szCs w:val="22"/>
        </w:rPr>
        <w:t>Wykonawca</w:t>
      </w:r>
      <w:r w:rsidRPr="003A7EB3">
        <w:rPr>
          <w:rFonts w:ascii="Arimo" w:hAnsi="Arimo" w:cs="Arimo"/>
          <w:sz w:val="22"/>
          <w:szCs w:val="22"/>
        </w:rPr>
        <w:t xml:space="preserve"> wystawi po końcowym odbiorze robót budowlanych wykonanych na podstawie opracowań będących przedmiotem niniejszej umowy.</w:t>
      </w:r>
    </w:p>
    <w:p w:rsidR="00024F03" w:rsidRDefault="00024F03" w:rsidP="00024F03">
      <w:pPr>
        <w:pStyle w:val="Akapitzlist1"/>
        <w:spacing w:line="276" w:lineRule="auto"/>
        <w:ind w:left="0"/>
        <w:rPr>
          <w:rFonts w:ascii="Arimo" w:hAnsi="Arimo" w:cs="Arimo"/>
          <w:sz w:val="22"/>
          <w:szCs w:val="22"/>
        </w:rPr>
      </w:pPr>
    </w:p>
    <w:p w:rsidR="0017165B" w:rsidRPr="00E90236" w:rsidRDefault="0084315A" w:rsidP="00BE2658">
      <w:pPr>
        <w:pStyle w:val="Akapitzlist1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>Wykonawca</w:t>
      </w:r>
      <w:r w:rsidR="0017165B" w:rsidRPr="00E90236">
        <w:rPr>
          <w:rFonts w:ascii="Arimo" w:hAnsi="Arimo" w:cs="Arimo"/>
          <w:sz w:val="22"/>
          <w:szCs w:val="22"/>
        </w:rPr>
        <w:t xml:space="preserve"> ma prawo do wystawienia faktury VAT za wykonane prace po osta</w:t>
      </w:r>
      <w:r w:rsidR="00942E22" w:rsidRPr="00E90236">
        <w:rPr>
          <w:rFonts w:ascii="Arimo" w:hAnsi="Arimo" w:cs="Arimo"/>
          <w:sz w:val="22"/>
          <w:szCs w:val="22"/>
        </w:rPr>
        <w:t xml:space="preserve">tecznym </w:t>
      </w:r>
      <w:r w:rsidRPr="00E90236">
        <w:rPr>
          <w:rFonts w:ascii="Arimo" w:hAnsi="Arimo" w:cs="Arimo"/>
          <w:sz w:val="22"/>
          <w:szCs w:val="22"/>
        </w:rPr>
        <w:t xml:space="preserve">protokolarnym </w:t>
      </w:r>
      <w:r w:rsidR="00942E22" w:rsidRPr="00E90236">
        <w:rPr>
          <w:rFonts w:ascii="Arimo" w:hAnsi="Arimo" w:cs="Arimo"/>
          <w:sz w:val="22"/>
          <w:szCs w:val="22"/>
        </w:rPr>
        <w:t xml:space="preserve">odbiorze </w:t>
      </w:r>
      <w:r w:rsidR="0017165B" w:rsidRPr="00E90236">
        <w:rPr>
          <w:rFonts w:ascii="Arimo" w:hAnsi="Arimo" w:cs="Arimo"/>
          <w:sz w:val="22"/>
          <w:szCs w:val="22"/>
        </w:rPr>
        <w:t xml:space="preserve">przez Zamawiającego każdego z </w:t>
      </w:r>
      <w:r w:rsidRPr="00E90236">
        <w:rPr>
          <w:rFonts w:ascii="Arimo" w:hAnsi="Arimo" w:cs="Arimo"/>
          <w:sz w:val="22"/>
          <w:szCs w:val="22"/>
        </w:rPr>
        <w:t xml:space="preserve">Etapów Przedmiotu </w:t>
      </w:r>
      <w:r w:rsidR="00235F2B" w:rsidRPr="00E90236">
        <w:rPr>
          <w:rFonts w:ascii="Arimo" w:hAnsi="Arimo" w:cs="Arimo"/>
          <w:sz w:val="22"/>
          <w:szCs w:val="22"/>
        </w:rPr>
        <w:t>Umowy</w:t>
      </w:r>
      <w:r w:rsidR="002A6328" w:rsidRPr="00E90236">
        <w:rPr>
          <w:rFonts w:ascii="Arimo" w:hAnsi="Arimo" w:cs="Arimo"/>
          <w:sz w:val="22"/>
          <w:szCs w:val="22"/>
        </w:rPr>
        <w:t>.</w:t>
      </w:r>
    </w:p>
    <w:p w:rsidR="00843839" w:rsidRPr="00E90236" w:rsidRDefault="00843839" w:rsidP="00BE2658">
      <w:pPr>
        <w:pStyle w:val="Akapitzlist1"/>
        <w:tabs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</w:p>
    <w:p w:rsidR="0017165B" w:rsidRPr="00E90236" w:rsidRDefault="0017165B" w:rsidP="00BE2658">
      <w:pPr>
        <w:pStyle w:val="Akapitzlist1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 xml:space="preserve">Zapłata wynagrodzenia </w:t>
      </w:r>
      <w:r w:rsidR="0084315A" w:rsidRPr="00E90236">
        <w:rPr>
          <w:rFonts w:ascii="Arimo" w:hAnsi="Arimo" w:cs="Arimo"/>
          <w:sz w:val="22"/>
          <w:szCs w:val="22"/>
        </w:rPr>
        <w:t>Wykonawcy</w:t>
      </w:r>
      <w:r w:rsidRPr="00E90236">
        <w:rPr>
          <w:rFonts w:ascii="Arimo" w:hAnsi="Arimo" w:cs="Arimo"/>
          <w:sz w:val="22"/>
          <w:szCs w:val="22"/>
        </w:rPr>
        <w:t xml:space="preserve"> nastąpi przelewem na rachunek bankowy wskazany na fakturze, w terminie </w:t>
      </w:r>
      <w:r w:rsidR="000600CF">
        <w:rPr>
          <w:rFonts w:ascii="Arimo" w:hAnsi="Arimo" w:cs="Arimo"/>
          <w:sz w:val="22"/>
          <w:szCs w:val="22"/>
        </w:rPr>
        <w:t>14</w:t>
      </w:r>
      <w:r w:rsidRPr="00E90236">
        <w:rPr>
          <w:rFonts w:ascii="Arimo" w:hAnsi="Arimo" w:cs="Arimo"/>
          <w:sz w:val="22"/>
          <w:szCs w:val="22"/>
        </w:rPr>
        <w:t xml:space="preserve"> dni od daty doręczenia Zamawiającemu prawidłowo wystawionej faktury na podstawie zaakceptowanych protokołów odbioru każdego </w:t>
      </w:r>
      <w:r w:rsidR="00BE2658" w:rsidRPr="00E90236">
        <w:rPr>
          <w:rFonts w:ascii="Arimo" w:hAnsi="Arimo" w:cs="Arimo"/>
          <w:sz w:val="22"/>
          <w:szCs w:val="22"/>
        </w:rPr>
        <w:br/>
      </w:r>
      <w:r w:rsidRPr="00E90236">
        <w:rPr>
          <w:rFonts w:ascii="Arimo" w:hAnsi="Arimo" w:cs="Arimo"/>
          <w:sz w:val="22"/>
          <w:szCs w:val="22"/>
        </w:rPr>
        <w:t xml:space="preserve">z </w:t>
      </w:r>
      <w:r w:rsidR="005313D1" w:rsidRPr="00E90236">
        <w:rPr>
          <w:rFonts w:ascii="Arimo" w:hAnsi="Arimo" w:cs="Arimo"/>
          <w:sz w:val="22"/>
          <w:szCs w:val="22"/>
        </w:rPr>
        <w:t>Etapów</w:t>
      </w:r>
      <w:r w:rsidRPr="00E90236">
        <w:rPr>
          <w:rFonts w:ascii="Arimo" w:hAnsi="Arimo" w:cs="Arimo"/>
          <w:sz w:val="22"/>
          <w:szCs w:val="22"/>
        </w:rPr>
        <w:t>.</w:t>
      </w:r>
    </w:p>
    <w:p w:rsidR="00843839" w:rsidRPr="00E90236" w:rsidRDefault="00843839" w:rsidP="00BE2658">
      <w:pPr>
        <w:pStyle w:val="Akapitzlist1"/>
        <w:tabs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</w:p>
    <w:p w:rsidR="0017165B" w:rsidRPr="00E90236" w:rsidRDefault="0017165B" w:rsidP="00BE2658">
      <w:pPr>
        <w:pStyle w:val="Akapitzlist1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 xml:space="preserve">Za datę realizacji płatności uważa się datę obciążenia należnością </w:t>
      </w:r>
      <w:r w:rsidR="0084315A" w:rsidRPr="00E90236">
        <w:rPr>
          <w:rFonts w:ascii="Arimo" w:hAnsi="Arimo" w:cs="Arimo"/>
          <w:sz w:val="22"/>
          <w:szCs w:val="22"/>
        </w:rPr>
        <w:t>rachunku bankowego</w:t>
      </w:r>
      <w:r w:rsidR="000600CF">
        <w:rPr>
          <w:rFonts w:ascii="Arimo" w:hAnsi="Arimo" w:cs="Arimo"/>
          <w:sz w:val="22"/>
          <w:szCs w:val="22"/>
        </w:rPr>
        <w:t xml:space="preserve"> </w:t>
      </w:r>
      <w:r w:rsidRPr="00E90236">
        <w:rPr>
          <w:rFonts w:ascii="Arimo" w:hAnsi="Arimo" w:cs="Arimo"/>
          <w:sz w:val="22"/>
          <w:szCs w:val="22"/>
        </w:rPr>
        <w:t>Zamawiającego.</w:t>
      </w:r>
    </w:p>
    <w:p w:rsidR="00843839" w:rsidRPr="00E90236" w:rsidRDefault="00843839" w:rsidP="00BE2658">
      <w:pPr>
        <w:pStyle w:val="Akapitzlist1"/>
        <w:tabs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</w:p>
    <w:p w:rsidR="0017165B" w:rsidRPr="00E90236" w:rsidRDefault="0017165B" w:rsidP="00BE2658">
      <w:pPr>
        <w:pStyle w:val="Akapitzlist1"/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mo" w:hAnsi="Arimo" w:cs="Arimo"/>
          <w:sz w:val="22"/>
          <w:szCs w:val="22"/>
        </w:rPr>
      </w:pPr>
      <w:r w:rsidRPr="00E90236">
        <w:rPr>
          <w:rFonts w:ascii="Arimo" w:hAnsi="Arimo" w:cs="Arimo"/>
          <w:sz w:val="22"/>
          <w:szCs w:val="22"/>
        </w:rPr>
        <w:t xml:space="preserve">W ramach wynagrodzenia umownego, o którym mowa w ust. 1 </w:t>
      </w:r>
      <w:r w:rsidR="0084315A" w:rsidRPr="00E90236">
        <w:rPr>
          <w:rFonts w:ascii="Arimo" w:hAnsi="Arimo" w:cs="Arimo"/>
          <w:sz w:val="22"/>
          <w:szCs w:val="22"/>
        </w:rPr>
        <w:t>Wykonawca</w:t>
      </w:r>
      <w:r w:rsidRPr="00E90236">
        <w:rPr>
          <w:rFonts w:ascii="Arimo" w:hAnsi="Arimo" w:cs="Arimo"/>
          <w:sz w:val="22"/>
          <w:szCs w:val="22"/>
        </w:rPr>
        <w:t xml:space="preserve"> dokona </w:t>
      </w:r>
      <w:r w:rsidR="006E31B8" w:rsidRPr="00E90236">
        <w:rPr>
          <w:rFonts w:ascii="Arimo" w:hAnsi="Arimo" w:cs="Arimo"/>
          <w:sz w:val="22"/>
          <w:szCs w:val="22"/>
        </w:rPr>
        <w:t xml:space="preserve">jednorazowej </w:t>
      </w:r>
      <w:r w:rsidRPr="00E90236">
        <w:rPr>
          <w:rFonts w:ascii="Arimo" w:hAnsi="Arimo" w:cs="Arimo"/>
          <w:sz w:val="22"/>
          <w:szCs w:val="22"/>
        </w:rPr>
        <w:t xml:space="preserve">aktualizacji kosztorysów inwestorskich dot. realizacji robót budowlanych </w:t>
      </w:r>
      <w:r w:rsidR="00BE2658" w:rsidRPr="00E90236">
        <w:rPr>
          <w:rFonts w:ascii="Arimo" w:hAnsi="Arimo" w:cs="Arimo"/>
          <w:sz w:val="22"/>
          <w:szCs w:val="22"/>
        </w:rPr>
        <w:br/>
      </w:r>
      <w:r w:rsidRPr="00E90236">
        <w:rPr>
          <w:rFonts w:ascii="Arimo" w:hAnsi="Arimo" w:cs="Arimo"/>
          <w:sz w:val="22"/>
          <w:szCs w:val="22"/>
        </w:rPr>
        <w:t xml:space="preserve">na wezwanie Zamawiającego, w ciągu </w:t>
      </w:r>
      <w:r w:rsidR="00D50560" w:rsidRPr="00E90236">
        <w:rPr>
          <w:rFonts w:ascii="Arimo" w:hAnsi="Arimo" w:cs="Arimo"/>
          <w:sz w:val="22"/>
          <w:szCs w:val="22"/>
        </w:rPr>
        <w:t>20</w:t>
      </w:r>
      <w:r w:rsidRPr="00E90236">
        <w:rPr>
          <w:rFonts w:ascii="Arimo" w:hAnsi="Arimo" w:cs="Arimo"/>
          <w:sz w:val="22"/>
          <w:szCs w:val="22"/>
        </w:rPr>
        <w:t xml:space="preserve"> dni od dnia wystąpienia przez Zamawiającego z</w:t>
      </w:r>
      <w:r w:rsidR="00A55A3F" w:rsidRPr="00E90236">
        <w:rPr>
          <w:rFonts w:ascii="Arimo" w:hAnsi="Arimo" w:cs="Arimo"/>
          <w:sz w:val="22"/>
          <w:szCs w:val="22"/>
        </w:rPr>
        <w:t> </w:t>
      </w:r>
      <w:r w:rsidRPr="00E90236">
        <w:rPr>
          <w:rFonts w:ascii="Arimo" w:hAnsi="Arimo" w:cs="Arimo"/>
          <w:sz w:val="22"/>
          <w:szCs w:val="22"/>
        </w:rPr>
        <w:t>żądaniem.</w:t>
      </w:r>
    </w:p>
    <w:p w:rsidR="009465BC" w:rsidRDefault="009465BC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</w:p>
    <w:p w:rsidR="000600CF" w:rsidRDefault="000600CF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</w:p>
    <w:p w:rsidR="000600CF" w:rsidRDefault="000600CF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</w:p>
    <w:p w:rsidR="000600CF" w:rsidRPr="00E90236" w:rsidRDefault="000600CF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</w:p>
    <w:p w:rsidR="0017165B" w:rsidRPr="00E90236" w:rsidRDefault="0084315A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  <w:r w:rsidRPr="00E90236">
        <w:rPr>
          <w:rFonts w:ascii="Arimo" w:hAnsi="Arimo" w:cs="Arimo"/>
          <w:b/>
          <w:szCs w:val="22"/>
        </w:rPr>
        <w:lastRenderedPageBreak/>
        <w:t>ROZDZIAŁ II</w:t>
      </w:r>
    </w:p>
    <w:p w:rsidR="00843839" w:rsidRPr="003B3C39" w:rsidRDefault="00843839" w:rsidP="00843839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  <w:r w:rsidRPr="003B3C39">
        <w:rPr>
          <w:rFonts w:ascii="Arimo" w:hAnsi="Arimo" w:cs="Arimo"/>
          <w:b/>
          <w:sz w:val="22"/>
          <w:szCs w:val="22"/>
        </w:rPr>
        <w:t>NADZÓR AUTORSKI</w:t>
      </w:r>
    </w:p>
    <w:p w:rsidR="00843839" w:rsidRPr="003B3C39" w:rsidRDefault="00843839" w:rsidP="00843839">
      <w:pPr>
        <w:spacing w:line="276" w:lineRule="auto"/>
        <w:jc w:val="both"/>
        <w:rPr>
          <w:rFonts w:ascii="Arimo" w:hAnsi="Arimo" w:cs="Arimo"/>
          <w:sz w:val="22"/>
          <w:szCs w:val="22"/>
        </w:rPr>
      </w:pPr>
    </w:p>
    <w:p w:rsidR="00843839" w:rsidRPr="003B3C39" w:rsidRDefault="00843839" w:rsidP="000F2B7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Wykonawca zobowiązuje się do wykonywania na rzecz Zamawiającego, zadań związanych z pełnieniem funkcji </w:t>
      </w:r>
      <w:proofErr w:type="spellStart"/>
      <w:r w:rsidRPr="003B3C39">
        <w:rPr>
          <w:rFonts w:ascii="Arimo" w:hAnsi="Arimo" w:cs="Arimo"/>
          <w:sz w:val="22"/>
          <w:szCs w:val="22"/>
        </w:rPr>
        <w:t>pełnobranżowego</w:t>
      </w:r>
      <w:proofErr w:type="spellEnd"/>
      <w:r w:rsidRPr="003B3C39">
        <w:rPr>
          <w:rFonts w:ascii="Arimo" w:hAnsi="Arimo" w:cs="Arimo"/>
          <w:sz w:val="22"/>
          <w:szCs w:val="22"/>
        </w:rPr>
        <w:t xml:space="preserve"> nadzoru autorskiego w toku realizacji Inwestycji </w:t>
      </w:r>
      <w:r w:rsidR="00A55A3F" w:rsidRPr="003B3C39">
        <w:rPr>
          <w:rFonts w:ascii="Arimo" w:hAnsi="Arimo" w:cs="Arimo"/>
          <w:sz w:val="22"/>
          <w:szCs w:val="22"/>
        </w:rPr>
        <w:t>–</w:t>
      </w:r>
      <w:r w:rsidRPr="003B3C39">
        <w:rPr>
          <w:rFonts w:ascii="Arimo" w:hAnsi="Arimo" w:cs="Arimo"/>
          <w:sz w:val="22"/>
          <w:szCs w:val="22"/>
        </w:rPr>
        <w:t xml:space="preserve"> do momentu zakończenia robót, ich końcowego odbioru oraz uzyskania pozwolenia na użytkowanie Inwestycji</w:t>
      </w:r>
      <w:r w:rsidR="00E64842" w:rsidRPr="003B3C39">
        <w:rPr>
          <w:rFonts w:ascii="Arimo" w:hAnsi="Arimo" w:cs="Arimo"/>
          <w:sz w:val="22"/>
          <w:szCs w:val="22"/>
        </w:rPr>
        <w:t xml:space="preserve"> (odrębnie dla każdego budynku</w:t>
      </w:r>
      <w:r w:rsidR="003B3C39" w:rsidRPr="003B3C39">
        <w:rPr>
          <w:rFonts w:ascii="Arimo" w:hAnsi="Arimo" w:cs="Arimo"/>
          <w:sz w:val="22"/>
          <w:szCs w:val="22"/>
        </w:rPr>
        <w:t>/etapu</w:t>
      </w:r>
      <w:r w:rsidR="00E64842" w:rsidRPr="003B3C39">
        <w:rPr>
          <w:rFonts w:ascii="Arimo" w:hAnsi="Arimo" w:cs="Arimo"/>
          <w:sz w:val="22"/>
          <w:szCs w:val="22"/>
        </w:rPr>
        <w:t>)</w:t>
      </w:r>
      <w:r w:rsidR="00FC1B54" w:rsidRPr="003B3C39">
        <w:rPr>
          <w:rFonts w:ascii="Arimo" w:hAnsi="Arimo" w:cs="Arimo"/>
          <w:sz w:val="22"/>
          <w:szCs w:val="22"/>
        </w:rPr>
        <w:t>.</w:t>
      </w:r>
    </w:p>
    <w:p w:rsidR="00843839" w:rsidRPr="003B3C39" w:rsidRDefault="00843839" w:rsidP="009465BC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Wykonawca w ramach nadzoru autorskiego zobowiązany jest wykonywać czynności objęte nadzorem autorskim niezwłocznie, w tym stawić się na miejscu realizacji Inwestycji, nie później niż </w:t>
      </w:r>
      <w:r w:rsidR="00D50560" w:rsidRPr="003B3C39">
        <w:rPr>
          <w:rFonts w:ascii="Arimo" w:hAnsi="Arimo" w:cs="Arimo"/>
          <w:sz w:val="22"/>
          <w:szCs w:val="22"/>
        </w:rPr>
        <w:t>drugiego</w:t>
      </w:r>
      <w:r w:rsidRPr="003B3C39">
        <w:rPr>
          <w:rFonts w:ascii="Arimo" w:hAnsi="Arimo" w:cs="Arimo"/>
          <w:sz w:val="22"/>
          <w:szCs w:val="22"/>
        </w:rPr>
        <w:t xml:space="preserve"> dnia roboczego po otrzymaniu wezwania od Zamawiającego.</w:t>
      </w:r>
    </w:p>
    <w:p w:rsidR="00843839" w:rsidRPr="003B3C39" w:rsidRDefault="00843839" w:rsidP="009465BC">
      <w:pPr>
        <w:pStyle w:val="Default"/>
        <w:numPr>
          <w:ilvl w:val="0"/>
          <w:numId w:val="9"/>
        </w:numPr>
        <w:spacing w:line="276" w:lineRule="auto"/>
        <w:ind w:left="426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B3C39">
        <w:rPr>
          <w:rFonts w:ascii="Arimo" w:hAnsi="Arimo" w:cs="Arimo"/>
          <w:color w:val="auto"/>
          <w:sz w:val="22"/>
          <w:szCs w:val="22"/>
        </w:rPr>
        <w:t>Niezależnie od obowiązków Wykonawcy wynikających z postanowień ust. 1 Wykonawca zobowiązany jest ponadto stawić się na terenie Inwestycji na każde wezwanie Zamawiającego w zakresie wykraczającym poza w</w:t>
      </w:r>
      <w:r w:rsidR="00E64842" w:rsidRPr="003B3C39">
        <w:rPr>
          <w:rFonts w:ascii="Arimo" w:hAnsi="Arimo" w:cs="Arimo"/>
          <w:color w:val="auto"/>
          <w:sz w:val="22"/>
          <w:szCs w:val="22"/>
        </w:rPr>
        <w:t xml:space="preserve">izyty wynikające z postanowień </w:t>
      </w:r>
      <w:r w:rsidR="00E64842" w:rsidRPr="003B3C39">
        <w:rPr>
          <w:rFonts w:ascii="Arimo" w:hAnsi="Arimo" w:cs="Arimo"/>
          <w:color w:val="auto"/>
          <w:sz w:val="22"/>
          <w:szCs w:val="22"/>
        </w:rPr>
        <w:br/>
      </w:r>
      <w:r w:rsidR="003B3C39">
        <w:rPr>
          <w:rFonts w:ascii="Arimo" w:hAnsi="Arimo" w:cs="Arimo"/>
          <w:color w:val="auto"/>
          <w:sz w:val="22"/>
          <w:szCs w:val="22"/>
        </w:rPr>
        <w:t>u</w:t>
      </w:r>
      <w:r w:rsidRPr="003B3C39">
        <w:rPr>
          <w:rFonts w:ascii="Arimo" w:hAnsi="Arimo" w:cs="Arimo"/>
          <w:color w:val="auto"/>
          <w:sz w:val="22"/>
          <w:szCs w:val="22"/>
        </w:rPr>
        <w:t>st. 1. Wizyty te będą dodatkowo płatne.</w:t>
      </w:r>
    </w:p>
    <w:p w:rsidR="00843839" w:rsidRPr="003B3C39" w:rsidRDefault="00843839" w:rsidP="00E03E03">
      <w:pPr>
        <w:pStyle w:val="Tekstpodstawowywcity21"/>
        <w:spacing w:line="276" w:lineRule="auto"/>
        <w:ind w:left="0"/>
        <w:rPr>
          <w:rFonts w:ascii="Arimo" w:hAnsi="Arimo" w:cs="Arimo"/>
          <w:b/>
          <w:szCs w:val="22"/>
        </w:rPr>
      </w:pPr>
    </w:p>
    <w:p w:rsidR="00BF51F3" w:rsidRPr="00E90236" w:rsidRDefault="00BF51F3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</w:p>
    <w:p w:rsidR="00235F2B" w:rsidRPr="003B3C39" w:rsidRDefault="00235F2B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  <w:r w:rsidRPr="003B3C39">
        <w:rPr>
          <w:rFonts w:ascii="Arimo" w:hAnsi="Arimo" w:cs="Arimo"/>
          <w:b/>
          <w:szCs w:val="22"/>
        </w:rPr>
        <w:t>ROZDZIAŁ III</w:t>
      </w:r>
    </w:p>
    <w:p w:rsidR="00843839" w:rsidRPr="003B3C39" w:rsidRDefault="00843839" w:rsidP="00843839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  <w:r w:rsidRPr="003B3C39">
        <w:rPr>
          <w:rFonts w:ascii="Arimo" w:hAnsi="Arimo" w:cs="Arimo"/>
          <w:b/>
          <w:sz w:val="22"/>
          <w:szCs w:val="22"/>
        </w:rPr>
        <w:t>PRAWA AUTORSKIE</w:t>
      </w:r>
    </w:p>
    <w:p w:rsidR="00843839" w:rsidRPr="003B3C39" w:rsidRDefault="00843839" w:rsidP="00843839">
      <w:pPr>
        <w:spacing w:line="276" w:lineRule="auto"/>
        <w:jc w:val="both"/>
        <w:rPr>
          <w:rFonts w:ascii="Arimo" w:hAnsi="Arimo" w:cs="Arimo"/>
          <w:sz w:val="22"/>
          <w:szCs w:val="22"/>
        </w:rPr>
      </w:pPr>
    </w:p>
    <w:p w:rsidR="00843839" w:rsidRPr="003B3C39" w:rsidRDefault="00843839" w:rsidP="00977702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bookmarkStart w:id="0" w:name="_Hlk519875090"/>
      <w:r w:rsidRPr="003B3C39">
        <w:rPr>
          <w:rFonts w:ascii="Arimo" w:hAnsi="Arimo" w:cs="Arimo"/>
          <w:sz w:val="22"/>
          <w:szCs w:val="22"/>
        </w:rPr>
        <w:t xml:space="preserve">Wykonawca oświadcza, że autorskie prawa osobiste i majątkowe do wykonanej </w:t>
      </w:r>
      <w:r w:rsidR="00FC3692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na podstawie Umowy Dokumentacji (zwanej także „Utworami”), zarówno w całości, jak </w:t>
      </w:r>
      <w:r w:rsidR="00FC3692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i do jej poszczególnych elementów, nie będą w żaden sposób ograniczone, oraz że będą one wolne od praw i roszczeń osób trzecich.</w:t>
      </w:r>
    </w:p>
    <w:p w:rsidR="00843839" w:rsidRPr="003B3C39" w:rsidRDefault="00843839" w:rsidP="00977702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Wykonawca oświadcza, że przeniesienie na rzecz Zamawiającego autorskich praw majątkowych do Dokumentacji oraz korzystanie przez Zamawiającego z Dokumentacji nie będzie w żaden sposób naruszać jakichkolwiek praw osób trzecich, w tym autorskich praw majątkowych i osobistych osób trzecich.</w:t>
      </w:r>
    </w:p>
    <w:p w:rsidR="00843839" w:rsidRPr="003B3C39" w:rsidRDefault="00843839" w:rsidP="00977702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Wartość wynagrodzenia określona w Umowie obejmuje również wynagrodzenie </w:t>
      </w:r>
      <w:r w:rsidR="00FC3692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za przeniesienie na rzecz Zamawiającego autorskich praw majątkowych do Dokumentacji stanowiącej </w:t>
      </w:r>
      <w:r w:rsidR="00235F2B" w:rsidRPr="003B3C39">
        <w:rPr>
          <w:rFonts w:ascii="Arimo" w:hAnsi="Arimo" w:cs="Arimo"/>
          <w:sz w:val="22"/>
          <w:szCs w:val="22"/>
        </w:rPr>
        <w:t xml:space="preserve">Przedmiot </w:t>
      </w:r>
      <w:r w:rsidRPr="003B3C39">
        <w:rPr>
          <w:rFonts w:ascii="Arimo" w:hAnsi="Arimo" w:cs="Arimo"/>
          <w:sz w:val="22"/>
          <w:szCs w:val="22"/>
        </w:rPr>
        <w:t>Umowy oraz wynagrodzenie za nabycie przez Zamawiającego własności egzemplarzy Utworów i nośników, na których Utwory utrwalono, a także wynagrodzenie za nabycie przez Zamawiającego prawa do wykonywania i zezwalania</w:t>
      </w:r>
      <w:r w:rsidR="001546E4" w:rsidRPr="003B3C39">
        <w:rPr>
          <w:rFonts w:ascii="Arimo" w:hAnsi="Arimo" w:cs="Arimo"/>
          <w:sz w:val="22"/>
          <w:szCs w:val="22"/>
        </w:rPr>
        <w:t xml:space="preserve"> </w:t>
      </w:r>
      <w:r w:rsidRPr="003B3C39">
        <w:rPr>
          <w:rFonts w:ascii="Arimo" w:hAnsi="Arimo" w:cs="Arimo"/>
          <w:sz w:val="22"/>
          <w:szCs w:val="22"/>
        </w:rPr>
        <w:t>na wykonywanie zależnych praw autorskich do Utworów</w:t>
      </w:r>
      <w:r w:rsidR="001546E4" w:rsidRPr="003B3C39">
        <w:rPr>
          <w:rFonts w:ascii="Arimo" w:hAnsi="Arimo" w:cs="Arimo"/>
          <w:sz w:val="22"/>
          <w:szCs w:val="22"/>
        </w:rPr>
        <w:t>,</w:t>
      </w:r>
      <w:r w:rsidR="001546E4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z zastrzeżeniem ust. 7.</w:t>
      </w:r>
    </w:p>
    <w:p w:rsidR="00843839" w:rsidRPr="003B3C39" w:rsidRDefault="00843839" w:rsidP="00977702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Z chwilą zapłaty przez Zamawiającego za wykonanie poszczególnych części Przedmiotu Umowy odpowiedniej części wynagrodzenia, nale</w:t>
      </w:r>
      <w:r w:rsidR="001546E4" w:rsidRPr="003B3C39">
        <w:rPr>
          <w:rFonts w:ascii="Arimo" w:hAnsi="Arimo" w:cs="Arimo"/>
          <w:sz w:val="22"/>
          <w:szCs w:val="22"/>
        </w:rPr>
        <w:t>żnego Wykonawcy zgodnie z Umową</w:t>
      </w:r>
      <w:r w:rsidR="001546E4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i obowiązującymi przepisami, Wykonawca przenosi na Zamawiającego, bez konieczności składania w tym zakresie odrębnych oświadczeń woli, autorskie prawa majątkowe do poszczególnych Utworów w zakres</w:t>
      </w:r>
      <w:r w:rsidR="001546E4" w:rsidRPr="003B3C39">
        <w:rPr>
          <w:rFonts w:ascii="Arimo" w:hAnsi="Arimo" w:cs="Arimo"/>
          <w:sz w:val="22"/>
          <w:szCs w:val="22"/>
        </w:rPr>
        <w:t>ie rozporządzania i korzystania</w:t>
      </w:r>
      <w:r w:rsidR="001546E4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z Utworów na polach eksploatacji określonych w ust.</w:t>
      </w:r>
      <w:r w:rsidR="009B0770" w:rsidRPr="003B3C39">
        <w:rPr>
          <w:rFonts w:ascii="Arimo" w:hAnsi="Arimo" w:cs="Arimo"/>
          <w:sz w:val="22"/>
          <w:szCs w:val="22"/>
        </w:rPr>
        <w:t xml:space="preserve"> 5 wraz z prawem do wykonywania</w:t>
      </w:r>
      <w:r w:rsidR="009B0770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i zezwalania na wykonywanie zależnych praw autorskich do Utworów, z zastrzeżeniem ust 7. Z chwilą nabycia autorskich praw majątkowych do Utworów Zamawiający nabywa, bez konieczności składania w tym zakresie przez Wykonawcę odrębnych oświadczeń woli, własność egzemplarzy Utworów i nośników, na których Utwory utrwalono.</w:t>
      </w:r>
    </w:p>
    <w:p w:rsidR="00843839" w:rsidRPr="003B3C39" w:rsidRDefault="00843839" w:rsidP="00977702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Przeniesienie autorskich praw majątkowych do Utworów, tj. do całości Dokumentacji Projektowej, jak i jej poszczególnych elementów, obejmuje następujące pola eksploatacji: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lastRenderedPageBreak/>
        <w:t>wykorzystywanie w dowolnych celach związanych z realizacją Inwestycji, w tym realizacja Inwestycji w oparciu o Dokumentację, a następnie eksploatacja Inwestycji;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wytwarzanie i zwielokrotnianie dowolną</w:t>
      </w:r>
      <w:r w:rsidR="009B0770" w:rsidRPr="003B3C39">
        <w:rPr>
          <w:rFonts w:ascii="Arimo" w:hAnsi="Arimo" w:cs="Arimo"/>
          <w:sz w:val="22"/>
          <w:szCs w:val="22"/>
        </w:rPr>
        <w:t xml:space="preserve"> techniką nieograniczonej liczby</w:t>
      </w:r>
      <w:r w:rsidRPr="003B3C39">
        <w:rPr>
          <w:rFonts w:ascii="Arimo" w:hAnsi="Arimo" w:cs="Arimo"/>
          <w:sz w:val="22"/>
          <w:szCs w:val="22"/>
        </w:rPr>
        <w:t xml:space="preserve"> egzemplarzy Utworów, w tym techniką drukarską, reprograficzną, audiowizualną, zapisu magnetycznego, techniką cyfrową i komputerową, na jakimkolwiek nośniku, w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Pr="003B3C39">
        <w:rPr>
          <w:rFonts w:ascii="Arimo" w:hAnsi="Arimo" w:cs="Arimo"/>
          <w:sz w:val="22"/>
          <w:szCs w:val="22"/>
        </w:rPr>
        <w:t>dowolnej skali, na potrzeby jakichkolwiek mediów;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 zakresie obrotu oryginałem albo egzemplarzami, na których Utwory utrwalono </w:t>
      </w:r>
      <w:r w:rsidR="00AC7506" w:rsidRPr="003B3C39">
        <w:rPr>
          <w:rFonts w:ascii="Arimo" w:hAnsi="Arimo" w:cs="Arimo"/>
          <w:sz w:val="22"/>
          <w:szCs w:val="22"/>
        </w:rPr>
        <w:t>–</w:t>
      </w:r>
      <w:r w:rsidRPr="003B3C39">
        <w:rPr>
          <w:rFonts w:ascii="Arimo" w:hAnsi="Arimo" w:cs="Arimo"/>
          <w:sz w:val="22"/>
          <w:szCs w:val="22"/>
        </w:rPr>
        <w:t xml:space="preserve"> wprowadzenie do obrotu, użyczenie lub najem, wprowadzanie do pamięci komputera, przesyłanie za pomocą sieci multimedialnej, w tym sieci Internet, umieszczanie i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Pr="003B3C39">
        <w:rPr>
          <w:rFonts w:ascii="Arimo" w:hAnsi="Arimo" w:cs="Arimo"/>
          <w:sz w:val="22"/>
          <w:szCs w:val="22"/>
        </w:rPr>
        <w:t xml:space="preserve">wykorzystywanie w ramach publikacji </w:t>
      </w:r>
      <w:proofErr w:type="spellStart"/>
      <w:r w:rsidRPr="003B3C39">
        <w:rPr>
          <w:rFonts w:ascii="Arimo" w:hAnsi="Arimo" w:cs="Arimo"/>
          <w:sz w:val="22"/>
          <w:szCs w:val="22"/>
        </w:rPr>
        <w:t>on-line</w:t>
      </w:r>
      <w:proofErr w:type="spellEnd"/>
      <w:r w:rsidRPr="003B3C39">
        <w:rPr>
          <w:rFonts w:ascii="Arimo" w:hAnsi="Arimo" w:cs="Arimo"/>
          <w:sz w:val="22"/>
          <w:szCs w:val="22"/>
        </w:rPr>
        <w:t>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publiczne wykonanie, wystawienie, wyświetlenie, odtworzenie oraz nadawanie i</w:t>
      </w:r>
      <w:r w:rsidR="00AC7506" w:rsidRPr="003B3C39">
        <w:rPr>
          <w:rFonts w:ascii="Arimo" w:hAnsi="Arimo" w:cs="Arimo"/>
          <w:sz w:val="22"/>
          <w:szCs w:val="22"/>
        </w:rPr>
        <w:t> </w:t>
      </w:r>
      <w:proofErr w:type="spellStart"/>
      <w:r w:rsidRPr="003B3C39">
        <w:rPr>
          <w:rFonts w:ascii="Arimo" w:hAnsi="Arimo" w:cs="Arimo"/>
          <w:sz w:val="22"/>
          <w:szCs w:val="22"/>
        </w:rPr>
        <w:t>reemitowanie</w:t>
      </w:r>
      <w:proofErr w:type="spellEnd"/>
      <w:r w:rsidRPr="003B3C39">
        <w:rPr>
          <w:rFonts w:ascii="Arimo" w:hAnsi="Arimo" w:cs="Arimo"/>
          <w:sz w:val="22"/>
          <w:szCs w:val="22"/>
        </w:rPr>
        <w:t>, w tym w sieci Internet, za pomocą video lub audio, poprzez łącze kablowe, stację bezprzewodową, przez satelitę, a także publiczne udostępnianie Utworów w taki sposób, aby każdy mógł mieć do nich dostęp w miejscu i w czasie przez siebie wybranym;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umieszczenie i wykorzystywanie we wszelkich materiałach publikowanych dla celów promocyjnych Zamawiającego lub podmiotu wskazanego przez Zamawiającego;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sporządzenie wersji obcojęzycznych;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wyświetlanie, reprodukcja publiczna, </w:t>
      </w:r>
      <w:proofErr w:type="spellStart"/>
      <w:r w:rsidRPr="003B3C39">
        <w:rPr>
          <w:rFonts w:ascii="Arimo" w:hAnsi="Arimo" w:cs="Arimo"/>
          <w:sz w:val="22"/>
          <w:szCs w:val="22"/>
        </w:rPr>
        <w:t>marketing</w:t>
      </w:r>
      <w:proofErr w:type="spellEnd"/>
      <w:r w:rsidRPr="003B3C39">
        <w:rPr>
          <w:rFonts w:ascii="Arimo" w:hAnsi="Arimo" w:cs="Arimo"/>
          <w:sz w:val="22"/>
          <w:szCs w:val="22"/>
        </w:rPr>
        <w:t xml:space="preserve"> przez Internet lub inne techniki przesyłu danych stosowane w telekomunikacji, IT oraz bezprzewodowe sieci komunikacji, w kraju i za granicą;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dokonywanie opracowań, zmian, adaptacji, przeróbek w Utworze powstałych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w ramach realizacji Umowy z </w:t>
      </w:r>
      <w:r w:rsidR="00152902" w:rsidRPr="003B3C39">
        <w:rPr>
          <w:rFonts w:ascii="Arimo" w:hAnsi="Arimo" w:cs="Arimo"/>
          <w:sz w:val="22"/>
          <w:szCs w:val="22"/>
        </w:rPr>
        <w:t xml:space="preserve">Wykonawcą </w:t>
      </w:r>
      <w:r w:rsidRPr="003B3C39">
        <w:rPr>
          <w:rFonts w:ascii="Arimo" w:hAnsi="Arimo" w:cs="Arimo"/>
          <w:sz w:val="22"/>
          <w:szCs w:val="22"/>
        </w:rPr>
        <w:t xml:space="preserve">prac budowlanych oraz korzystanie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i rozporządzanie tak zmienionym Utworem, z zastrzeżeniem ust. 7;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wykorzystanie Utworów zmienionych zgodnie z </w:t>
      </w:r>
      <w:proofErr w:type="spellStart"/>
      <w:r w:rsidRPr="003B3C39">
        <w:rPr>
          <w:rFonts w:ascii="Arimo" w:hAnsi="Arimo" w:cs="Arimo"/>
          <w:sz w:val="22"/>
          <w:szCs w:val="22"/>
        </w:rPr>
        <w:t>pkt</w:t>
      </w:r>
      <w:proofErr w:type="spellEnd"/>
      <w:r w:rsidRPr="003B3C39">
        <w:rPr>
          <w:rFonts w:ascii="Arimo" w:hAnsi="Arimo" w:cs="Arimo"/>
          <w:sz w:val="22"/>
          <w:szCs w:val="22"/>
        </w:rPr>
        <w:t xml:space="preserve"> 8 do rozbudowy, przebudowy, rekonstrukcji, renowacji, wyburzenia oraz wszelkich innych zmian całości lub części Inwestycji oraz wszelkich innych konstrukcji, jakich dotyczyć będą Utwory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lub zmienione Utwory;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zlecanie wykonywania zależnych praw autorskich innym podmiotom</w:t>
      </w:r>
      <w:r w:rsidR="00AC7506" w:rsidRPr="003B3C39">
        <w:rPr>
          <w:rFonts w:ascii="Arimo" w:hAnsi="Arimo" w:cs="Arimo"/>
          <w:sz w:val="22"/>
          <w:szCs w:val="22"/>
        </w:rPr>
        <w:t>,</w:t>
      </w:r>
      <w:r w:rsidRPr="003B3C39">
        <w:rPr>
          <w:rFonts w:ascii="Arimo" w:hAnsi="Arimo" w:cs="Arimo"/>
          <w:sz w:val="22"/>
          <w:szCs w:val="22"/>
        </w:rPr>
        <w:t xml:space="preserve"> w tym udostępnienie Dokumentacji osobom trzecim w celu sprawowania przez nie nadzoru nad wykonywaniem prac realizowanych na jej podstawie, z zastrzeżeniem ust. 7;</w:t>
      </w:r>
    </w:p>
    <w:p w:rsidR="00843839" w:rsidRPr="003B3C39" w:rsidRDefault="00843839" w:rsidP="00357246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eksploatacja wizerunku Inwestycji na polach wskazanych w </w:t>
      </w:r>
      <w:proofErr w:type="spellStart"/>
      <w:r w:rsidRPr="003B3C39">
        <w:rPr>
          <w:rFonts w:ascii="Arimo" w:hAnsi="Arimo" w:cs="Arimo"/>
          <w:sz w:val="22"/>
          <w:szCs w:val="22"/>
        </w:rPr>
        <w:t>pkt</w:t>
      </w:r>
      <w:proofErr w:type="spellEnd"/>
      <w:r w:rsidRPr="003B3C39">
        <w:rPr>
          <w:rFonts w:ascii="Arimo" w:hAnsi="Arimo" w:cs="Arimo"/>
          <w:sz w:val="22"/>
          <w:szCs w:val="22"/>
        </w:rPr>
        <w:t xml:space="preserve"> 1-10).</w:t>
      </w:r>
    </w:p>
    <w:p w:rsidR="00843839" w:rsidRPr="003B3C39" w:rsidRDefault="00843839" w:rsidP="0035724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Wykonawca zezwala Zamawiającemu na wykonywanie i zezwalanie na wykonywanie zależnych praw autorskich do Utworów – w zakresie obejmującym dowolne opracowanie Utworów (zmian, przeróbek, adaptacji lub uzupełnień Dokumentacji) po zakończeniu </w:t>
      </w:r>
      <w:r w:rsidR="00D50560" w:rsidRPr="003B3C39">
        <w:rPr>
          <w:rFonts w:ascii="Arimo" w:hAnsi="Arimo" w:cs="Arimo"/>
          <w:sz w:val="22"/>
          <w:szCs w:val="22"/>
        </w:rPr>
        <w:t xml:space="preserve">projektowania </w:t>
      </w:r>
      <w:r w:rsidRPr="003B3C39">
        <w:rPr>
          <w:rFonts w:ascii="Arimo" w:hAnsi="Arimo" w:cs="Arimo"/>
          <w:sz w:val="22"/>
          <w:szCs w:val="22"/>
        </w:rPr>
        <w:t>oraz rozporządzanie i korzystanie z opracowań na polach eksploatacji określonych w ust. 5, z zastrzeżeniem ust. 7.</w:t>
      </w:r>
    </w:p>
    <w:p w:rsidR="00843839" w:rsidRPr="003B3C39" w:rsidRDefault="00843839" w:rsidP="0035724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Strony ustalają, że w razie potrzeby dokonania opracowań Utworów</w:t>
      </w:r>
      <w:r w:rsidR="0084315A" w:rsidRPr="003B3C39">
        <w:rPr>
          <w:rFonts w:ascii="Arimo" w:hAnsi="Arimo" w:cs="Arimo"/>
          <w:sz w:val="22"/>
          <w:szCs w:val="22"/>
        </w:rPr>
        <w:t>,</w:t>
      </w:r>
      <w:r w:rsidRPr="003B3C39">
        <w:rPr>
          <w:rFonts w:ascii="Arimo" w:hAnsi="Arimo" w:cs="Arimo"/>
          <w:sz w:val="22"/>
          <w:szCs w:val="22"/>
        </w:rPr>
        <w:t xml:space="preserve"> Zamawiający w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Pr="003B3C39">
        <w:rPr>
          <w:rFonts w:ascii="Arimo" w:hAnsi="Arimo" w:cs="Arimo"/>
          <w:sz w:val="22"/>
          <w:szCs w:val="22"/>
        </w:rPr>
        <w:t>pierwszej kolejności zwróci się z ofertą dokonania takich opracowań do Wykonawcy określając zakres i termin opracowania, a w przypadku opracowania wiążącego się z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Pr="003B3C39">
        <w:rPr>
          <w:rFonts w:ascii="Arimo" w:hAnsi="Arimo" w:cs="Arimo"/>
          <w:sz w:val="22"/>
          <w:szCs w:val="22"/>
        </w:rPr>
        <w:t xml:space="preserve">koniecznością wprowadzenia zmian o zasadniczym charakterze, mających wpływ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na wzrost wynagrodzenia umownego </w:t>
      </w:r>
      <w:r w:rsidR="00AC7506" w:rsidRPr="003B3C39">
        <w:rPr>
          <w:rFonts w:ascii="Arimo" w:hAnsi="Arimo" w:cs="Arimo"/>
          <w:sz w:val="22"/>
          <w:szCs w:val="22"/>
        </w:rPr>
        <w:t>–</w:t>
      </w:r>
      <w:r w:rsidRPr="003B3C39">
        <w:rPr>
          <w:rFonts w:ascii="Arimo" w:hAnsi="Arimo" w:cs="Arimo"/>
          <w:sz w:val="22"/>
          <w:szCs w:val="22"/>
        </w:rPr>
        <w:t xml:space="preserve"> podejmie z Wykonawcą negocjacje w celu ustalenia wynagrodzenia Wykonawcy, z zastrzeżeniem przeróbek lub adaptacji wynikających z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Pr="003B3C39">
        <w:rPr>
          <w:rFonts w:ascii="Arimo" w:hAnsi="Arimo" w:cs="Arimo"/>
          <w:sz w:val="22"/>
          <w:szCs w:val="22"/>
        </w:rPr>
        <w:t>zaleceń Sądu Konkursowego lub prawomocnych decyzji uprawnionego organu, które zostaną sporządzone przez Wykonawcę bez dodatkowego wynagrodzenia.</w:t>
      </w:r>
      <w:r w:rsidR="001546E4" w:rsidRPr="003B3C39">
        <w:rPr>
          <w:rFonts w:ascii="Arimo" w:hAnsi="Arimo" w:cs="Arimo"/>
          <w:sz w:val="22"/>
          <w:szCs w:val="22"/>
        </w:rPr>
        <w:t xml:space="preserve"> S</w:t>
      </w:r>
      <w:r w:rsidRPr="003B3C39">
        <w:rPr>
          <w:rFonts w:ascii="Arimo" w:hAnsi="Arimo" w:cs="Arimo"/>
          <w:sz w:val="22"/>
          <w:szCs w:val="22"/>
        </w:rPr>
        <w:t>trony ustalą wynagrodzenie Wy</w:t>
      </w:r>
      <w:r w:rsidR="001546E4" w:rsidRPr="003B3C39">
        <w:rPr>
          <w:rFonts w:ascii="Arimo" w:hAnsi="Arimo" w:cs="Arimo"/>
          <w:sz w:val="22"/>
          <w:szCs w:val="22"/>
        </w:rPr>
        <w:t>konawcy za powyższe opracowania</w:t>
      </w:r>
      <w:r w:rsidR="001546E4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w drodze negocjacji, w oparciu o </w:t>
      </w:r>
      <w:r w:rsidR="00DA50D6" w:rsidRPr="003B3C39">
        <w:rPr>
          <w:rFonts w:ascii="Arimo" w:hAnsi="Arimo" w:cs="Arimo"/>
          <w:sz w:val="22"/>
          <w:szCs w:val="22"/>
        </w:rPr>
        <w:t xml:space="preserve">aktualne </w:t>
      </w:r>
      <w:r w:rsidRPr="003B3C39">
        <w:rPr>
          <w:rFonts w:ascii="Arimo" w:hAnsi="Arimo" w:cs="Arimo"/>
          <w:sz w:val="22"/>
          <w:szCs w:val="22"/>
        </w:rPr>
        <w:t>Środowiskowe Zasady Wycen Prac Projektowych.</w:t>
      </w:r>
    </w:p>
    <w:p w:rsidR="00843839" w:rsidRPr="003B3C39" w:rsidRDefault="00843839" w:rsidP="0035724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lastRenderedPageBreak/>
        <w:t xml:space="preserve">W przypadku odmowy przez Wykonawcę wykonania opracowań Utworów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lub nieuzgodnienia przez Strony warunków wykonania opracowań Utworów w terminie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nie dłuższym niż 30 dni od dnia zgłoszenia takiej potrzeby przez Zamawiającego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lub w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Pr="003B3C39">
        <w:rPr>
          <w:rFonts w:ascii="Arimo" w:hAnsi="Arimo" w:cs="Arimo"/>
          <w:sz w:val="22"/>
          <w:szCs w:val="22"/>
        </w:rPr>
        <w:t xml:space="preserve">przypadku niewykonania przez Wykonawcę takich opracowań Utworów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w określonym przez Zamawiającego terminie, Zamawiający ma prawo do zlecenia wykonania opracowań Utworów podmiotowi trzeciemu.</w:t>
      </w:r>
    </w:p>
    <w:p w:rsidR="00843839" w:rsidRPr="003B3C39" w:rsidRDefault="00843839" w:rsidP="0035724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Zamawiający </w:t>
      </w:r>
      <w:r w:rsidR="0084315A" w:rsidRPr="003B3C39">
        <w:rPr>
          <w:rFonts w:ascii="Arimo" w:hAnsi="Arimo" w:cs="Arimo"/>
          <w:sz w:val="22"/>
          <w:szCs w:val="22"/>
        </w:rPr>
        <w:t>jest uprawniony</w:t>
      </w:r>
      <w:r w:rsidR="00AC7506" w:rsidRPr="003B3C39">
        <w:rPr>
          <w:rFonts w:ascii="Arimo" w:hAnsi="Arimo" w:cs="Arimo"/>
          <w:sz w:val="22"/>
          <w:szCs w:val="22"/>
        </w:rPr>
        <w:t>,</w:t>
      </w:r>
      <w:r w:rsidR="0084315A" w:rsidRPr="003B3C39">
        <w:rPr>
          <w:rFonts w:ascii="Arimo" w:hAnsi="Arimo" w:cs="Arimo"/>
          <w:sz w:val="22"/>
          <w:szCs w:val="22"/>
        </w:rPr>
        <w:t xml:space="preserve"> ale nie jest zobowiązany do</w:t>
      </w:r>
      <w:r w:rsidRPr="003B3C39">
        <w:rPr>
          <w:rFonts w:ascii="Arimo" w:hAnsi="Arimo" w:cs="Arimo"/>
          <w:sz w:val="22"/>
          <w:szCs w:val="22"/>
        </w:rPr>
        <w:t xml:space="preserve"> rozpowszechniania, </w:t>
      </w:r>
      <w:r w:rsidR="00357246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ani korzystania z Utworów.</w:t>
      </w:r>
    </w:p>
    <w:p w:rsidR="00843839" w:rsidRPr="003B3C39" w:rsidRDefault="00F104E6" w:rsidP="0035724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Utwór</w:t>
      </w:r>
      <w:r w:rsidR="00D429EF" w:rsidRPr="003B3C39">
        <w:rPr>
          <w:rFonts w:ascii="Arimo" w:hAnsi="Arimo" w:cs="Arimo"/>
          <w:sz w:val="22"/>
          <w:szCs w:val="22"/>
        </w:rPr>
        <w:t xml:space="preserve"> </w:t>
      </w:r>
      <w:r w:rsidR="00843839" w:rsidRPr="003B3C39">
        <w:rPr>
          <w:rFonts w:ascii="Arimo" w:hAnsi="Arimo" w:cs="Arimo"/>
          <w:sz w:val="22"/>
          <w:szCs w:val="22"/>
        </w:rPr>
        <w:t>jest chroniony prawem autorskim co oznacza między innymi, że zmieniony w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="00843839" w:rsidRPr="003B3C39">
        <w:rPr>
          <w:rFonts w:ascii="Arimo" w:hAnsi="Arimo" w:cs="Arimo"/>
          <w:sz w:val="22"/>
          <w:szCs w:val="22"/>
        </w:rPr>
        <w:t>stosunku do Dokumentacji sposób realizacji robót budowlanych, o ile nastąpił bez zgody Wykonawcy, zwalnia Wykonawcę z obowiązku naprawienia szkody w okresie rękojmi w</w:t>
      </w:r>
      <w:r w:rsidR="00AC7506" w:rsidRPr="003B3C39">
        <w:rPr>
          <w:rFonts w:ascii="Arimo" w:hAnsi="Arimo" w:cs="Arimo"/>
          <w:sz w:val="22"/>
          <w:szCs w:val="22"/>
        </w:rPr>
        <w:t> </w:t>
      </w:r>
      <w:r w:rsidR="00843839" w:rsidRPr="003B3C39">
        <w:rPr>
          <w:rFonts w:ascii="Arimo" w:hAnsi="Arimo" w:cs="Arimo"/>
          <w:sz w:val="22"/>
          <w:szCs w:val="22"/>
        </w:rPr>
        <w:t>zakresie w jakim dokonane zmiany miały wpływ na odpowiedzialność Wykonawcy oraz że Zamawiający nie może wykorzystać Dokumentacji do realizowania inwestycji innej niż budowa przedmiotowej Inwestycji.</w:t>
      </w:r>
    </w:p>
    <w:p w:rsidR="00843839" w:rsidRPr="003B3C39" w:rsidRDefault="00843839" w:rsidP="0035724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>W przypadku zgłoszenia wobec Zamawiającego przez osoby trzecie roszczeń z tytułu rozporządzania lub korzystania z Utworów, w szczególności z powodu naruszenia praw autorskich i pokrewnych, Wykonawca naprawi wyrządzoną z tego tytułu szkodę, przejmie i zaspokoi wynikające z tego tytułu roszczenia względem Zamawiającego, zwolni Zamawiającego od odpowiedzialności z tytułu jakichkolwiek roszczeń, postępowań, szkód, kar umownych lub wszel</w:t>
      </w:r>
      <w:r w:rsidR="00D429EF" w:rsidRPr="003B3C39">
        <w:rPr>
          <w:rFonts w:ascii="Arimo" w:hAnsi="Arimo" w:cs="Arimo"/>
          <w:sz w:val="22"/>
          <w:szCs w:val="22"/>
        </w:rPr>
        <w:t>kich innych wydatków powstałych</w:t>
      </w:r>
      <w:r w:rsidR="00D429EF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 xml:space="preserve">w związku z rozporządzaniem lub korzystaniem z Utworów, a w razie zaspokojenia takich roszczeń przez Zamawiającego </w:t>
      </w:r>
      <w:r w:rsidR="00AC7506" w:rsidRPr="003B3C39">
        <w:rPr>
          <w:rFonts w:ascii="Arimo" w:hAnsi="Arimo" w:cs="Arimo"/>
          <w:sz w:val="22"/>
          <w:szCs w:val="22"/>
        </w:rPr>
        <w:t>–</w:t>
      </w:r>
      <w:r w:rsidRPr="003B3C39">
        <w:rPr>
          <w:rFonts w:ascii="Arimo" w:hAnsi="Arimo" w:cs="Arimo"/>
          <w:sz w:val="22"/>
          <w:szCs w:val="22"/>
        </w:rPr>
        <w:t xml:space="preserve"> zwróci Zamawiającemu poniesione wydat</w:t>
      </w:r>
      <w:r w:rsidR="00D429EF" w:rsidRPr="003B3C39">
        <w:rPr>
          <w:rFonts w:ascii="Arimo" w:hAnsi="Arimo" w:cs="Arimo"/>
          <w:sz w:val="22"/>
          <w:szCs w:val="22"/>
        </w:rPr>
        <w:t>ki</w:t>
      </w:r>
      <w:r w:rsidR="00D429EF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i naprawi wyrządzoną szkodę.</w:t>
      </w:r>
    </w:p>
    <w:p w:rsidR="00843839" w:rsidRPr="003B3C39" w:rsidRDefault="00843839" w:rsidP="00357246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mo" w:hAnsi="Arimo" w:cs="Arimo"/>
          <w:sz w:val="22"/>
          <w:szCs w:val="22"/>
        </w:rPr>
      </w:pPr>
      <w:r w:rsidRPr="003B3C39">
        <w:rPr>
          <w:rFonts w:ascii="Arimo" w:hAnsi="Arimo" w:cs="Arimo"/>
          <w:sz w:val="22"/>
          <w:szCs w:val="22"/>
        </w:rPr>
        <w:t xml:space="preserve">W przypadku odstąpienia od Umowy w części, Zamawiający nabywa autorskie prawa majątkowe wraz z prawem do wykonywania i zezwalania na wykonywanie zależnych praw autorskich </w:t>
      </w:r>
      <w:r w:rsidR="00AC7506" w:rsidRPr="003B3C39">
        <w:rPr>
          <w:rFonts w:ascii="Arimo" w:hAnsi="Arimo" w:cs="Arimo"/>
          <w:sz w:val="22"/>
          <w:szCs w:val="22"/>
        </w:rPr>
        <w:t>–</w:t>
      </w:r>
      <w:r w:rsidRPr="003B3C39">
        <w:rPr>
          <w:rFonts w:ascii="Arimo" w:hAnsi="Arimo" w:cs="Arimo"/>
          <w:sz w:val="22"/>
          <w:szCs w:val="22"/>
        </w:rPr>
        <w:t xml:space="preserve"> w odniesieniu do tych Utworów i ich elementów, które zostały przez Zamawiającego odebrane </w:t>
      </w:r>
      <w:r w:rsidR="00AC5CE5" w:rsidRPr="003B3C39">
        <w:rPr>
          <w:rFonts w:ascii="Arimo" w:hAnsi="Arimo" w:cs="Arimo"/>
          <w:sz w:val="22"/>
          <w:szCs w:val="22"/>
        </w:rPr>
        <w:t xml:space="preserve">i zapłacone </w:t>
      </w:r>
      <w:r w:rsidRPr="003B3C39">
        <w:rPr>
          <w:rFonts w:ascii="Arimo" w:hAnsi="Arimo" w:cs="Arimo"/>
          <w:sz w:val="22"/>
          <w:szCs w:val="22"/>
        </w:rPr>
        <w:t>do momentu odstąpienia</w:t>
      </w:r>
      <w:r w:rsidR="00F104E6" w:rsidRPr="003B3C39">
        <w:rPr>
          <w:rFonts w:ascii="Arimo" w:hAnsi="Arimo" w:cs="Arimo"/>
          <w:sz w:val="22"/>
          <w:szCs w:val="22"/>
        </w:rPr>
        <w:t xml:space="preserve"> od Umowy</w:t>
      </w:r>
      <w:r w:rsidRPr="003B3C39">
        <w:rPr>
          <w:rFonts w:ascii="Arimo" w:hAnsi="Arimo" w:cs="Arimo"/>
          <w:sz w:val="22"/>
          <w:szCs w:val="22"/>
        </w:rPr>
        <w:t>; w takim przypadku Wykonawca zachowuje prawo do wynagrodzenia jedynie za wykonane</w:t>
      </w:r>
      <w:r w:rsidR="00D429EF" w:rsidRPr="003B3C39">
        <w:rPr>
          <w:rFonts w:ascii="Arimo" w:hAnsi="Arimo" w:cs="Arimo"/>
          <w:sz w:val="22"/>
          <w:szCs w:val="22"/>
        </w:rPr>
        <w:br/>
      </w:r>
      <w:r w:rsidRPr="003B3C39">
        <w:rPr>
          <w:rFonts w:ascii="Arimo" w:hAnsi="Arimo" w:cs="Arimo"/>
          <w:sz w:val="22"/>
          <w:szCs w:val="22"/>
        </w:rPr>
        <w:t>i odebrane</w:t>
      </w:r>
      <w:r w:rsidR="00F104E6" w:rsidRPr="003B3C39">
        <w:rPr>
          <w:rFonts w:ascii="Arimo" w:hAnsi="Arimo" w:cs="Arimo"/>
          <w:sz w:val="22"/>
          <w:szCs w:val="22"/>
        </w:rPr>
        <w:t xml:space="preserve"> przez Zam</w:t>
      </w:r>
      <w:r w:rsidR="00AC7506" w:rsidRPr="003B3C39">
        <w:rPr>
          <w:rFonts w:ascii="Arimo" w:hAnsi="Arimo" w:cs="Arimo"/>
          <w:sz w:val="22"/>
          <w:szCs w:val="22"/>
        </w:rPr>
        <w:t>a</w:t>
      </w:r>
      <w:r w:rsidR="00F104E6" w:rsidRPr="003B3C39">
        <w:rPr>
          <w:rFonts w:ascii="Arimo" w:hAnsi="Arimo" w:cs="Arimo"/>
          <w:sz w:val="22"/>
          <w:szCs w:val="22"/>
        </w:rPr>
        <w:t>wiającego</w:t>
      </w:r>
      <w:r w:rsidR="00D429EF" w:rsidRPr="003B3C39">
        <w:rPr>
          <w:rFonts w:ascii="Arimo" w:hAnsi="Arimo" w:cs="Arimo"/>
          <w:sz w:val="22"/>
          <w:szCs w:val="22"/>
        </w:rPr>
        <w:t xml:space="preserve"> </w:t>
      </w:r>
      <w:r w:rsidR="00F104E6" w:rsidRPr="003B3C39">
        <w:rPr>
          <w:rFonts w:ascii="Arimo" w:hAnsi="Arimo" w:cs="Arimo"/>
          <w:sz w:val="22"/>
          <w:szCs w:val="22"/>
        </w:rPr>
        <w:t xml:space="preserve">elementy </w:t>
      </w:r>
      <w:r w:rsidR="00152902" w:rsidRPr="003B3C39">
        <w:rPr>
          <w:rFonts w:ascii="Arimo" w:hAnsi="Arimo" w:cs="Arimo"/>
          <w:sz w:val="22"/>
          <w:szCs w:val="22"/>
        </w:rPr>
        <w:t>P</w:t>
      </w:r>
      <w:r w:rsidR="00F104E6" w:rsidRPr="003B3C39">
        <w:rPr>
          <w:rFonts w:ascii="Arimo" w:hAnsi="Arimo" w:cs="Arimo"/>
          <w:sz w:val="22"/>
          <w:szCs w:val="22"/>
        </w:rPr>
        <w:t>rzedmiotu Umowy</w:t>
      </w:r>
      <w:r w:rsidRPr="003B3C39">
        <w:rPr>
          <w:rFonts w:ascii="Arimo" w:hAnsi="Arimo" w:cs="Arimo"/>
          <w:sz w:val="22"/>
          <w:szCs w:val="22"/>
        </w:rPr>
        <w:t>.</w:t>
      </w:r>
    </w:p>
    <w:bookmarkEnd w:id="0"/>
    <w:p w:rsidR="00235F2B" w:rsidRPr="00E90236" w:rsidRDefault="00235F2B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color w:val="44546A" w:themeColor="text2"/>
          <w:szCs w:val="22"/>
        </w:rPr>
      </w:pPr>
    </w:p>
    <w:p w:rsidR="00843839" w:rsidRPr="003D6336" w:rsidRDefault="0084315A" w:rsidP="00235F2B">
      <w:pPr>
        <w:pStyle w:val="Tekstpodstawowywcity21"/>
        <w:spacing w:line="276" w:lineRule="auto"/>
        <w:ind w:left="0"/>
        <w:jc w:val="center"/>
        <w:rPr>
          <w:rFonts w:ascii="Arimo" w:hAnsi="Arimo" w:cs="Arimo"/>
          <w:b/>
          <w:szCs w:val="22"/>
        </w:rPr>
      </w:pPr>
      <w:r w:rsidRPr="003D6336">
        <w:rPr>
          <w:rFonts w:ascii="Arimo" w:hAnsi="Arimo" w:cs="Arimo"/>
          <w:b/>
          <w:szCs w:val="22"/>
        </w:rPr>
        <w:t xml:space="preserve">ROZDZIAŁ </w:t>
      </w:r>
      <w:r w:rsidR="00E85CC4" w:rsidRPr="003D6336">
        <w:rPr>
          <w:rFonts w:ascii="Arimo" w:hAnsi="Arimo" w:cs="Arimo"/>
          <w:b/>
          <w:szCs w:val="22"/>
        </w:rPr>
        <w:t>IV</w:t>
      </w:r>
    </w:p>
    <w:p w:rsidR="00EC1CE7" w:rsidRPr="003D6336" w:rsidRDefault="00EC1CE7" w:rsidP="00EC1CE7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  <w:r w:rsidRPr="003D6336">
        <w:rPr>
          <w:rFonts w:ascii="Arimo" w:hAnsi="Arimo" w:cs="Arimo"/>
          <w:b/>
          <w:sz w:val="22"/>
          <w:szCs w:val="22"/>
        </w:rPr>
        <w:t>POZOSTAŁE POSTANOWIENIA PRZYSZŁEJ UMOWY</w:t>
      </w:r>
    </w:p>
    <w:p w:rsidR="00EC1CE7" w:rsidRPr="003D6336" w:rsidRDefault="00EC1CE7" w:rsidP="00EC1CE7">
      <w:pPr>
        <w:spacing w:line="276" w:lineRule="auto"/>
        <w:jc w:val="center"/>
        <w:rPr>
          <w:rFonts w:ascii="Arimo" w:hAnsi="Arimo" w:cs="Arimo"/>
          <w:b/>
          <w:sz w:val="22"/>
          <w:szCs w:val="22"/>
        </w:rPr>
      </w:pPr>
    </w:p>
    <w:p w:rsidR="00EC1CE7" w:rsidRPr="003D6336" w:rsidRDefault="00EC1CE7" w:rsidP="00357246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Przyszłe postanowienia </w:t>
      </w:r>
      <w:r w:rsidR="00152902"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Umowy </w:t>
      </w: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nie mogą przewidywać: 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firstLine="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357246">
      <w:pPr>
        <w:pStyle w:val="Bodytext2"/>
        <w:numPr>
          <w:ilvl w:val="0"/>
          <w:numId w:val="27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odpowiedzialności </w:t>
      </w:r>
      <w:r w:rsidR="00F104E6" w:rsidRPr="003D6336">
        <w:rPr>
          <w:rFonts w:ascii="Arimo" w:hAnsi="Arimo" w:cs="Arimo"/>
          <w:color w:val="auto"/>
          <w:sz w:val="22"/>
          <w:szCs w:val="22"/>
        </w:rPr>
        <w:t xml:space="preserve">Wykonawcy 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za opóźnienie, chyba że jest to uzasadnione okolicznościami lub zakresem zamówienia; </w:t>
      </w:r>
    </w:p>
    <w:p w:rsidR="00EC1CE7" w:rsidRPr="003D6336" w:rsidRDefault="00EC1CE7" w:rsidP="00357246">
      <w:pPr>
        <w:pStyle w:val="Bodytext2"/>
        <w:numPr>
          <w:ilvl w:val="0"/>
          <w:numId w:val="27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naliczania kar umownych za zachowanie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Wykonawcy 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niezwiązane bezpośrednio lub pośrednio z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Przedmiotem Umowy </w:t>
      </w:r>
      <w:r w:rsidRPr="003D6336">
        <w:rPr>
          <w:rFonts w:ascii="Arimo" w:hAnsi="Arimo" w:cs="Arimo"/>
          <w:color w:val="auto"/>
          <w:sz w:val="22"/>
          <w:szCs w:val="22"/>
        </w:rPr>
        <w:t>lub jej prawidłowym wykonaniem;</w:t>
      </w:r>
    </w:p>
    <w:p w:rsidR="00EC1CE7" w:rsidRPr="003D6336" w:rsidRDefault="00EC1CE7" w:rsidP="00357246">
      <w:pPr>
        <w:pStyle w:val="Bodytext2"/>
        <w:numPr>
          <w:ilvl w:val="0"/>
          <w:numId w:val="27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 odpowiedzialności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Wykonawcy 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za okoliczności, za które wyłączną odpowiedzialność ponosi </w:t>
      </w:r>
      <w:r w:rsidR="00152902" w:rsidRPr="003D6336">
        <w:rPr>
          <w:rFonts w:ascii="Arimo" w:hAnsi="Arimo" w:cs="Arimo"/>
          <w:color w:val="auto"/>
          <w:sz w:val="22"/>
          <w:szCs w:val="22"/>
        </w:rPr>
        <w:t>Zamawiający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; </w:t>
      </w:r>
    </w:p>
    <w:p w:rsidR="00EC1CE7" w:rsidRPr="003D6336" w:rsidRDefault="00EC1CE7" w:rsidP="00357246">
      <w:pPr>
        <w:pStyle w:val="Bodytext2"/>
        <w:numPr>
          <w:ilvl w:val="0"/>
          <w:numId w:val="27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możliwości ograniczenia zakresu zamówienia przez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Zamawiającego 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bez wskazania minimalnej wartości lub wielkości świadczenia </w:t>
      </w:r>
      <w:r w:rsidR="00235F2B" w:rsidRPr="003D6336">
        <w:rPr>
          <w:rFonts w:ascii="Arimo" w:hAnsi="Arimo" w:cs="Arimo"/>
          <w:color w:val="auto"/>
          <w:sz w:val="22"/>
          <w:szCs w:val="22"/>
        </w:rPr>
        <w:t>Stron</w:t>
      </w:r>
      <w:r w:rsidRPr="003D6336">
        <w:rPr>
          <w:rFonts w:ascii="Arimo" w:hAnsi="Arimo" w:cs="Arimo"/>
          <w:color w:val="auto"/>
          <w:sz w:val="22"/>
          <w:szCs w:val="22"/>
        </w:rPr>
        <w:t>.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firstLine="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4C5940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Przyszłe postanowienia </w:t>
      </w:r>
      <w:r w:rsidR="00152902"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Umowy </w:t>
      </w:r>
      <w:r w:rsidRPr="003D6336">
        <w:rPr>
          <w:rFonts w:ascii="Arimo" w:hAnsi="Arimo" w:cs="Arimo"/>
          <w:b/>
          <w:bCs/>
          <w:color w:val="auto"/>
          <w:sz w:val="22"/>
          <w:szCs w:val="22"/>
        </w:rPr>
        <w:t>będą przewidywać: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firstLine="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357246">
      <w:pPr>
        <w:pStyle w:val="Bodytext2"/>
        <w:numPr>
          <w:ilvl w:val="0"/>
          <w:numId w:val="28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warunki zapłaty wynagrodzenia; </w:t>
      </w:r>
    </w:p>
    <w:p w:rsidR="00EC1CE7" w:rsidRPr="003D6336" w:rsidRDefault="00EC1CE7" w:rsidP="00357246">
      <w:pPr>
        <w:pStyle w:val="Bodytext2"/>
        <w:numPr>
          <w:ilvl w:val="0"/>
          <w:numId w:val="28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łączną maksymalną wysokość kar umownych, których mogą dochodzić </w:t>
      </w:r>
      <w:r w:rsidR="00235F2B" w:rsidRPr="003D6336">
        <w:rPr>
          <w:rFonts w:ascii="Arimo" w:hAnsi="Arimo" w:cs="Arimo"/>
          <w:color w:val="auto"/>
          <w:sz w:val="22"/>
          <w:szCs w:val="22"/>
        </w:rPr>
        <w:t>Strony</w:t>
      </w:r>
      <w:r w:rsidRPr="003D6336">
        <w:rPr>
          <w:rFonts w:ascii="Arimo" w:hAnsi="Arimo" w:cs="Arimo"/>
          <w:color w:val="auto"/>
          <w:sz w:val="22"/>
          <w:szCs w:val="22"/>
        </w:rPr>
        <w:t>;</w:t>
      </w:r>
    </w:p>
    <w:p w:rsidR="00EC1CE7" w:rsidRPr="003D6336" w:rsidRDefault="00EC1CE7" w:rsidP="00357246">
      <w:pPr>
        <w:pStyle w:val="Bodytext2"/>
        <w:numPr>
          <w:ilvl w:val="0"/>
          <w:numId w:val="28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lastRenderedPageBreak/>
        <w:t xml:space="preserve">w przypadku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Umowy 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zawartej na okres dłuższy niż 12 miesięcy: </w:t>
      </w:r>
    </w:p>
    <w:p w:rsidR="00EC1CE7" w:rsidRPr="003D6336" w:rsidRDefault="00EC1CE7" w:rsidP="00357246">
      <w:pPr>
        <w:pStyle w:val="Bodytext2"/>
        <w:numPr>
          <w:ilvl w:val="0"/>
          <w:numId w:val="29"/>
        </w:numPr>
        <w:shd w:val="clear" w:color="auto" w:fill="auto"/>
        <w:spacing w:before="0" w:line="276" w:lineRule="auto"/>
        <w:ind w:left="1276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wysokości kar umownych naliczanych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Wykonawcy </w:t>
      </w:r>
      <w:r w:rsidRPr="003D6336">
        <w:rPr>
          <w:rFonts w:ascii="Arimo" w:hAnsi="Arimo" w:cs="Arimo"/>
          <w:color w:val="auto"/>
          <w:sz w:val="22"/>
          <w:szCs w:val="22"/>
        </w:rPr>
        <w:t>z tytułu braku zapłaty lub nieterminowej zapłaty wynagrodzenia należnego podwykonawcom z tytułu zmiany wysokości wynagrodzenia, o której mowa w art. 439 ust. 5 ustawy Prawo zamówień publicznych,</w:t>
      </w:r>
    </w:p>
    <w:p w:rsidR="00EC1CE7" w:rsidRPr="003D6336" w:rsidRDefault="00EC1CE7" w:rsidP="00357246">
      <w:pPr>
        <w:pStyle w:val="Bodytext2"/>
        <w:numPr>
          <w:ilvl w:val="0"/>
          <w:numId w:val="29"/>
        </w:numPr>
        <w:shd w:val="clear" w:color="auto" w:fill="auto"/>
        <w:spacing w:before="0" w:line="276" w:lineRule="auto"/>
        <w:ind w:left="1276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zasady wprowadzania zmian wysokości wynagrodzenia w przypadku zmiany:</w:t>
      </w:r>
    </w:p>
    <w:p w:rsidR="00EC1CE7" w:rsidRPr="003D6336" w:rsidRDefault="00EC1CE7" w:rsidP="00357246">
      <w:pPr>
        <w:pStyle w:val="Bodytext2"/>
        <w:numPr>
          <w:ilvl w:val="0"/>
          <w:numId w:val="39"/>
        </w:numPr>
        <w:shd w:val="clear" w:color="auto" w:fill="auto"/>
        <w:spacing w:before="0" w:line="276" w:lineRule="auto"/>
        <w:ind w:left="170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stawki podatku od towarów i usług oraz podatku akcyzowego,</w:t>
      </w:r>
    </w:p>
    <w:p w:rsidR="00357246" w:rsidRPr="003D6336" w:rsidRDefault="00EC1CE7" w:rsidP="00357246">
      <w:pPr>
        <w:pStyle w:val="Bodytext2"/>
        <w:numPr>
          <w:ilvl w:val="0"/>
          <w:numId w:val="39"/>
        </w:numPr>
        <w:shd w:val="clear" w:color="auto" w:fill="auto"/>
        <w:spacing w:before="0" w:line="276" w:lineRule="auto"/>
        <w:ind w:left="170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wysokości minimalnego wynagrodzenia za pracę albo wysokości minimalnej stawki godzinowej, ustalonych na podstawie ustawy z dnia </w:t>
      </w:r>
      <w:r w:rsidR="00E64842" w:rsidRPr="003D6336">
        <w:rPr>
          <w:rFonts w:ascii="Arimo" w:hAnsi="Arimo" w:cs="Arimo"/>
          <w:color w:val="auto"/>
          <w:sz w:val="22"/>
          <w:szCs w:val="22"/>
        </w:rPr>
        <w:br/>
      </w:r>
      <w:r w:rsidRPr="003D6336">
        <w:rPr>
          <w:rFonts w:ascii="Arimo" w:hAnsi="Arimo" w:cs="Arimo"/>
          <w:color w:val="auto"/>
          <w:sz w:val="22"/>
          <w:szCs w:val="22"/>
        </w:rPr>
        <w:t>10 października 2002 r. o minimalnym wynagrodzeniu za pracę ‒ zasad podlegania ubezpieczeniom społecznym lub ubezpieczeniu zdrowotnemu lub wysokości stawki składki na ubezpieczenia społeczne lub ubezpieczenie zdrowotne,</w:t>
      </w:r>
    </w:p>
    <w:p w:rsidR="00EC1CE7" w:rsidRPr="003D6336" w:rsidRDefault="00EC1CE7" w:rsidP="00357246">
      <w:pPr>
        <w:pStyle w:val="Bodytext2"/>
        <w:numPr>
          <w:ilvl w:val="0"/>
          <w:numId w:val="39"/>
        </w:numPr>
        <w:shd w:val="clear" w:color="auto" w:fill="auto"/>
        <w:spacing w:before="0" w:line="276" w:lineRule="auto"/>
        <w:ind w:left="170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zasad gromadzenia i wysokości wpłat do pracowniczych planów kapitałowych, o</w:t>
      </w:r>
      <w:r w:rsidR="00AC7506" w:rsidRPr="003D6336">
        <w:rPr>
          <w:rFonts w:ascii="Arimo" w:hAnsi="Arimo" w:cs="Arimo"/>
          <w:color w:val="auto"/>
          <w:sz w:val="22"/>
          <w:szCs w:val="22"/>
        </w:rPr>
        <w:t> 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których mowa w ustawie z dnia 4 października 2018 r. </w:t>
      </w:r>
      <w:r w:rsidR="00357246" w:rsidRPr="003D6336">
        <w:rPr>
          <w:rFonts w:ascii="Arimo" w:hAnsi="Arimo" w:cs="Arimo"/>
          <w:color w:val="auto"/>
          <w:sz w:val="22"/>
          <w:szCs w:val="22"/>
        </w:rPr>
        <w:br/>
      </w:r>
      <w:r w:rsidRPr="003D6336">
        <w:rPr>
          <w:rFonts w:ascii="Arimo" w:hAnsi="Arimo" w:cs="Arimo"/>
          <w:color w:val="auto"/>
          <w:sz w:val="22"/>
          <w:szCs w:val="22"/>
        </w:rPr>
        <w:t>o pracowniczych planach kapitałowych (Dz. U. poz. 2215 oraz z 2019 r. poz. 1074 i 1572)</w:t>
      </w:r>
    </w:p>
    <w:p w:rsidR="00EC1CE7" w:rsidRPr="003D6336" w:rsidRDefault="00EC1CE7" w:rsidP="00357246">
      <w:pPr>
        <w:pStyle w:val="Bodytext2"/>
        <w:numPr>
          <w:ilvl w:val="0"/>
          <w:numId w:val="39"/>
        </w:numPr>
        <w:shd w:val="clear" w:color="auto" w:fill="auto"/>
        <w:spacing w:before="0" w:line="276" w:lineRule="auto"/>
        <w:ind w:left="170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jeżeli zmiany te będą miały wpływ na koszty wykonania zamówienia przez </w:t>
      </w:r>
      <w:r w:rsidR="00152902" w:rsidRPr="003D6336">
        <w:rPr>
          <w:rFonts w:ascii="Arimo" w:hAnsi="Arimo" w:cs="Arimo"/>
          <w:color w:val="auto"/>
          <w:sz w:val="22"/>
          <w:szCs w:val="22"/>
        </w:rPr>
        <w:t>Wykonawcę</w:t>
      </w:r>
      <w:r w:rsidRPr="003D6336">
        <w:rPr>
          <w:rFonts w:ascii="Arimo" w:hAnsi="Arimo" w:cs="Arimo"/>
          <w:color w:val="auto"/>
          <w:sz w:val="22"/>
          <w:szCs w:val="22"/>
        </w:rPr>
        <w:t>.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firstLine="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A60B47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0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W przypadku </w:t>
      </w:r>
      <w:r w:rsidR="00152902"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Umowy </w:t>
      </w:r>
      <w:r w:rsidRPr="003D6336">
        <w:rPr>
          <w:rFonts w:ascii="Arimo" w:hAnsi="Arimo" w:cs="Arimo"/>
          <w:b/>
          <w:bCs/>
          <w:color w:val="auto"/>
          <w:sz w:val="22"/>
          <w:szCs w:val="22"/>
        </w:rPr>
        <w:t>przewidującej wymagania określone w art. 95 ust. 1, ustawy Prawo zamówień publicznych;</w:t>
      </w:r>
    </w:p>
    <w:p w:rsidR="000E1D82" w:rsidRPr="003D6336" w:rsidRDefault="000E1D82" w:rsidP="000E1D82">
      <w:pPr>
        <w:pStyle w:val="Bodytext2"/>
        <w:shd w:val="clear" w:color="auto" w:fill="auto"/>
        <w:spacing w:before="0" w:line="276" w:lineRule="auto"/>
        <w:ind w:left="36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</w:p>
    <w:p w:rsidR="00EC1CE7" w:rsidRPr="003D6336" w:rsidRDefault="005313D1" w:rsidP="00A60B47">
      <w:pPr>
        <w:pStyle w:val="Bodytext2"/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1.</w:t>
      </w:r>
      <w:r w:rsidR="00A60B47" w:rsidRPr="003D6336">
        <w:rPr>
          <w:rFonts w:ascii="Arimo" w:hAnsi="Arimo" w:cs="Arimo"/>
          <w:color w:val="auto"/>
          <w:sz w:val="22"/>
          <w:szCs w:val="22"/>
        </w:rPr>
        <w:tab/>
      </w:r>
      <w:r w:rsidRPr="003D6336">
        <w:rPr>
          <w:rFonts w:ascii="Arimo" w:hAnsi="Arimo" w:cs="Arimo"/>
          <w:color w:val="auto"/>
          <w:sz w:val="22"/>
          <w:szCs w:val="22"/>
        </w:rPr>
        <w:t>W</w:t>
      </w:r>
      <w:r w:rsidR="00EC1CE7" w:rsidRPr="003D6336">
        <w:rPr>
          <w:rFonts w:ascii="Arimo" w:hAnsi="Arimo" w:cs="Arimo"/>
          <w:color w:val="auto"/>
          <w:sz w:val="22"/>
          <w:szCs w:val="22"/>
        </w:rPr>
        <w:t xml:space="preserve"> jej treści zawarte zostaną postanowienia dotyczące sposobu dokumentowania zatrudnienia oraz kontroli spełniania przez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Wykonawcę </w:t>
      </w:r>
      <w:r w:rsidR="00EC1CE7" w:rsidRPr="003D6336">
        <w:rPr>
          <w:rFonts w:ascii="Arimo" w:hAnsi="Arimo" w:cs="Arimo"/>
          <w:color w:val="auto"/>
          <w:sz w:val="22"/>
          <w:szCs w:val="22"/>
        </w:rPr>
        <w:t>lub podwykonawcę wymagań dotyczących zatrudnienia na podstawie umowy o pracę oraz postanowienia dotyczące sankcji z tytułu niespełnienia wymagań określonych w art. 95 ust. 1</w:t>
      </w:r>
      <w:r w:rsidR="00F104E6" w:rsidRPr="003D6336">
        <w:rPr>
          <w:rFonts w:ascii="Arimo" w:hAnsi="Arimo" w:cs="Arimo"/>
          <w:color w:val="auto"/>
          <w:sz w:val="22"/>
          <w:szCs w:val="22"/>
        </w:rPr>
        <w:t xml:space="preserve">i </w:t>
      </w:r>
      <w:r w:rsidR="00EC1CE7" w:rsidRPr="003D6336">
        <w:rPr>
          <w:rFonts w:ascii="Arimo" w:hAnsi="Arimo" w:cs="Arimo"/>
          <w:color w:val="auto"/>
          <w:sz w:val="22"/>
          <w:szCs w:val="22"/>
        </w:rPr>
        <w:t xml:space="preserve">2 ustawy Prawo zamówień publicznych. W celu weryfikacji zatrudniania, przez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Wykonawcę </w:t>
      </w:r>
      <w:r w:rsidR="00EC1CE7" w:rsidRPr="003D6336">
        <w:rPr>
          <w:rFonts w:ascii="Arimo" w:hAnsi="Arimo" w:cs="Arimo"/>
          <w:color w:val="auto"/>
          <w:sz w:val="22"/>
          <w:szCs w:val="22"/>
        </w:rPr>
        <w:t xml:space="preserve">lub podwykonawcę, na podstawie umowy o pracę, osób wykonujących wskazane przez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Zamawiającego </w:t>
      </w:r>
      <w:r w:rsidR="00EC1CE7" w:rsidRPr="003D6336">
        <w:rPr>
          <w:rFonts w:ascii="Arimo" w:hAnsi="Arimo" w:cs="Arimo"/>
          <w:color w:val="auto"/>
          <w:sz w:val="22"/>
          <w:szCs w:val="22"/>
        </w:rPr>
        <w:t xml:space="preserve">czynności w zakresie realizacji zamówienia,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Umowa </w:t>
      </w:r>
      <w:r w:rsidR="00EC1CE7" w:rsidRPr="003D6336">
        <w:rPr>
          <w:rFonts w:ascii="Arimo" w:hAnsi="Arimo" w:cs="Arimo"/>
          <w:color w:val="auto"/>
          <w:sz w:val="22"/>
          <w:szCs w:val="22"/>
        </w:rPr>
        <w:t xml:space="preserve">przewiduje możliwość żądania przez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Zamawiającego </w:t>
      </w:r>
      <w:r w:rsidR="00EC1CE7" w:rsidRPr="003D6336">
        <w:rPr>
          <w:rFonts w:ascii="Arimo" w:hAnsi="Arimo" w:cs="Arimo"/>
          <w:color w:val="auto"/>
          <w:sz w:val="22"/>
          <w:szCs w:val="22"/>
        </w:rPr>
        <w:t>w szczególności:</w:t>
      </w:r>
    </w:p>
    <w:p w:rsidR="00EC1CE7" w:rsidRPr="003D6336" w:rsidRDefault="00EC1CE7" w:rsidP="00A60B47">
      <w:pPr>
        <w:pStyle w:val="Bodytext2"/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1) </w:t>
      </w:r>
      <w:r w:rsidR="00A60B47" w:rsidRPr="003D6336">
        <w:rPr>
          <w:rFonts w:ascii="Arimo" w:hAnsi="Arimo" w:cs="Arimo"/>
          <w:color w:val="auto"/>
          <w:sz w:val="22"/>
          <w:szCs w:val="22"/>
        </w:rPr>
        <w:tab/>
      </w:r>
      <w:r w:rsidRPr="003D6336">
        <w:rPr>
          <w:rFonts w:ascii="Arimo" w:hAnsi="Arimo" w:cs="Arimo"/>
          <w:color w:val="auto"/>
          <w:sz w:val="22"/>
          <w:szCs w:val="22"/>
        </w:rPr>
        <w:t xml:space="preserve">oświadczenia zatrudnionego pracownika, </w:t>
      </w:r>
    </w:p>
    <w:p w:rsidR="00EC1CE7" w:rsidRPr="003D6336" w:rsidRDefault="00EC1CE7" w:rsidP="00A60B47">
      <w:pPr>
        <w:pStyle w:val="Bodytext2"/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2) </w:t>
      </w:r>
      <w:r w:rsidR="00A60B47" w:rsidRPr="003D6336">
        <w:rPr>
          <w:rFonts w:ascii="Arimo" w:hAnsi="Arimo" w:cs="Arimo"/>
          <w:color w:val="auto"/>
          <w:sz w:val="22"/>
          <w:szCs w:val="22"/>
        </w:rPr>
        <w:tab/>
      </w:r>
      <w:r w:rsidRPr="003D6336">
        <w:rPr>
          <w:rFonts w:ascii="Arimo" w:hAnsi="Arimo" w:cs="Arimo"/>
          <w:color w:val="auto"/>
          <w:sz w:val="22"/>
          <w:szCs w:val="22"/>
        </w:rPr>
        <w:t xml:space="preserve">oświadczenia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Wykonawcy 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lub podwykonawcy o zatrudnieniu pracownika </w:t>
      </w:r>
      <w:r w:rsidR="00A60B47" w:rsidRPr="003D6336">
        <w:rPr>
          <w:rFonts w:ascii="Arimo" w:hAnsi="Arimo" w:cs="Arimo"/>
          <w:color w:val="auto"/>
          <w:sz w:val="22"/>
          <w:szCs w:val="22"/>
        </w:rPr>
        <w:br/>
      </w:r>
      <w:r w:rsidRPr="003D6336">
        <w:rPr>
          <w:rFonts w:ascii="Arimo" w:hAnsi="Arimo" w:cs="Arimo"/>
          <w:color w:val="auto"/>
          <w:sz w:val="22"/>
          <w:szCs w:val="22"/>
        </w:rPr>
        <w:t xml:space="preserve">na podstawie umowy o pracę, </w:t>
      </w:r>
    </w:p>
    <w:p w:rsidR="00EC1CE7" w:rsidRPr="003D6336" w:rsidRDefault="00EC1CE7" w:rsidP="00A60B47">
      <w:pPr>
        <w:pStyle w:val="Bodytext2"/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3) poświadczonej za zgodność z oryginałem kopii umowy o pracę zatrudnionego pracownika,</w:t>
      </w:r>
    </w:p>
    <w:p w:rsidR="00EC1CE7" w:rsidRPr="003D6336" w:rsidRDefault="00EC1CE7" w:rsidP="00A60B47">
      <w:pPr>
        <w:pStyle w:val="Bodytext2"/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4) </w:t>
      </w:r>
      <w:r w:rsidR="00A60B47" w:rsidRPr="003D6336">
        <w:rPr>
          <w:rFonts w:ascii="Arimo" w:hAnsi="Arimo" w:cs="Arimo"/>
          <w:color w:val="auto"/>
          <w:sz w:val="22"/>
          <w:szCs w:val="22"/>
        </w:rPr>
        <w:tab/>
      </w:r>
      <w:r w:rsidRPr="003D6336">
        <w:rPr>
          <w:rFonts w:ascii="Arimo" w:hAnsi="Arimo" w:cs="Arimo"/>
          <w:color w:val="auto"/>
          <w:sz w:val="22"/>
          <w:szCs w:val="22"/>
        </w:rPr>
        <w:t xml:space="preserve">innych dokumentów </w:t>
      </w:r>
      <w:r w:rsidR="00AC7506" w:rsidRPr="003D6336">
        <w:rPr>
          <w:rFonts w:ascii="Arimo" w:hAnsi="Arimo" w:cs="Arimo"/>
          <w:color w:val="auto"/>
          <w:sz w:val="22"/>
          <w:szCs w:val="22"/>
        </w:rPr>
        <w:t>–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 zawierających informacje, w tym dane osobowe, niezbędne </w:t>
      </w:r>
      <w:r w:rsidR="00A60B47" w:rsidRPr="003D6336">
        <w:rPr>
          <w:rFonts w:ascii="Arimo" w:hAnsi="Arimo" w:cs="Arimo"/>
          <w:color w:val="auto"/>
          <w:sz w:val="22"/>
          <w:szCs w:val="22"/>
        </w:rPr>
        <w:br/>
      </w:r>
      <w:r w:rsidRPr="003D6336">
        <w:rPr>
          <w:rFonts w:ascii="Arimo" w:hAnsi="Arimo" w:cs="Arimo"/>
          <w:color w:val="auto"/>
          <w:sz w:val="22"/>
          <w:szCs w:val="22"/>
        </w:rPr>
        <w:t xml:space="preserve">do weryfikacji zatrudnienia na podstawie umowy o pracę, w szczególności imię </w:t>
      </w:r>
      <w:r w:rsidR="00A60B47" w:rsidRPr="003D6336">
        <w:rPr>
          <w:rFonts w:ascii="Arimo" w:hAnsi="Arimo" w:cs="Arimo"/>
          <w:color w:val="auto"/>
          <w:sz w:val="22"/>
          <w:szCs w:val="22"/>
        </w:rPr>
        <w:br/>
      </w:r>
      <w:r w:rsidRPr="003D6336">
        <w:rPr>
          <w:rFonts w:ascii="Arimo" w:hAnsi="Arimo" w:cs="Arimo"/>
          <w:color w:val="auto"/>
          <w:sz w:val="22"/>
          <w:szCs w:val="22"/>
        </w:rPr>
        <w:t>i nazwisko zatrudnionego pracownika, datę zawarcia umowy o pracę, rodzaj umowy o pracę i zakres obowiązków pracownika.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firstLine="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4C5940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>Umowa zawarta na okres dłuższy niż 12 miesięcy: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firstLine="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9B7A49">
      <w:pPr>
        <w:pStyle w:val="Bodytext2"/>
        <w:numPr>
          <w:ilvl w:val="0"/>
          <w:numId w:val="30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Zawierać będzie postanowienia dotyczące zasad wprowadzania zmian wysokości wynagrodzenia należnego </w:t>
      </w:r>
      <w:r w:rsidR="00152902" w:rsidRPr="003D6336">
        <w:rPr>
          <w:rFonts w:ascii="Arimo" w:hAnsi="Arimo" w:cs="Arimo"/>
          <w:color w:val="auto"/>
          <w:sz w:val="22"/>
          <w:szCs w:val="22"/>
        </w:rPr>
        <w:t>Wykonawcy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, w przypadku zmiany ceny materiałów </w:t>
      </w:r>
      <w:r w:rsidR="009B7A49" w:rsidRPr="003D6336">
        <w:rPr>
          <w:rFonts w:ascii="Arimo" w:hAnsi="Arimo" w:cs="Arimo"/>
          <w:color w:val="auto"/>
          <w:sz w:val="22"/>
          <w:szCs w:val="22"/>
        </w:rPr>
        <w:br/>
      </w:r>
      <w:r w:rsidRPr="003D6336">
        <w:rPr>
          <w:rFonts w:ascii="Arimo" w:hAnsi="Arimo" w:cs="Arimo"/>
          <w:color w:val="auto"/>
          <w:sz w:val="22"/>
          <w:szCs w:val="22"/>
        </w:rPr>
        <w:t xml:space="preserve">lub kosztów związanych z realizacją zamówienia. </w:t>
      </w:r>
    </w:p>
    <w:p w:rsidR="00EC1CE7" w:rsidRPr="003D6336" w:rsidRDefault="00EC1CE7" w:rsidP="009B7A49">
      <w:pPr>
        <w:pStyle w:val="Bodytext2"/>
        <w:numPr>
          <w:ilvl w:val="0"/>
          <w:numId w:val="30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W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Umowie </w:t>
      </w:r>
      <w:r w:rsidRPr="003D6336">
        <w:rPr>
          <w:rFonts w:ascii="Arimo" w:hAnsi="Arimo" w:cs="Arimo"/>
          <w:color w:val="auto"/>
          <w:sz w:val="22"/>
          <w:szCs w:val="22"/>
        </w:rPr>
        <w:t>określony zostanie:</w:t>
      </w:r>
    </w:p>
    <w:p w:rsidR="00EC1CE7" w:rsidRPr="003D6336" w:rsidRDefault="00EC1CE7" w:rsidP="009B7A49">
      <w:pPr>
        <w:pStyle w:val="Bodytext2"/>
        <w:numPr>
          <w:ilvl w:val="0"/>
          <w:numId w:val="31"/>
        </w:numPr>
        <w:shd w:val="clear" w:color="auto" w:fill="auto"/>
        <w:spacing w:before="0" w:line="276" w:lineRule="auto"/>
        <w:ind w:left="1276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poziom zmiany ceny materiałów lub kosztów, o których mowa w </w:t>
      </w:r>
      <w:r w:rsidR="00F104E6" w:rsidRPr="003D6336">
        <w:rPr>
          <w:rFonts w:ascii="Arimo" w:hAnsi="Arimo" w:cs="Arimo"/>
          <w:color w:val="auto"/>
          <w:sz w:val="22"/>
          <w:szCs w:val="22"/>
        </w:rPr>
        <w:t>ust</w:t>
      </w:r>
      <w:r w:rsidR="00AC7506" w:rsidRPr="003D6336">
        <w:rPr>
          <w:rFonts w:ascii="Arimo" w:hAnsi="Arimo" w:cs="Arimo"/>
          <w:color w:val="auto"/>
          <w:sz w:val="22"/>
          <w:szCs w:val="22"/>
        </w:rPr>
        <w:t>.</w:t>
      </w:r>
      <w:r w:rsidR="00E64842" w:rsidRPr="003D6336">
        <w:rPr>
          <w:rFonts w:ascii="Arimo" w:hAnsi="Arimo" w:cs="Arimo"/>
          <w:color w:val="auto"/>
          <w:sz w:val="22"/>
          <w:szCs w:val="22"/>
        </w:rPr>
        <w:t xml:space="preserve"> 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1 </w:t>
      </w:r>
      <w:r w:rsidRPr="003D6336">
        <w:rPr>
          <w:rFonts w:ascii="Arimo" w:hAnsi="Arimo" w:cs="Arimo"/>
          <w:color w:val="auto"/>
          <w:sz w:val="22"/>
          <w:szCs w:val="22"/>
        </w:rPr>
        <w:lastRenderedPageBreak/>
        <w:t xml:space="preserve">uprawniający </w:t>
      </w:r>
      <w:r w:rsidR="00235F2B" w:rsidRPr="003D6336">
        <w:rPr>
          <w:rFonts w:ascii="Arimo" w:hAnsi="Arimo" w:cs="Arimo"/>
          <w:color w:val="auto"/>
          <w:sz w:val="22"/>
          <w:szCs w:val="22"/>
        </w:rPr>
        <w:t xml:space="preserve">Strony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Umowy </w:t>
      </w:r>
      <w:r w:rsidRPr="003D6336">
        <w:rPr>
          <w:rFonts w:ascii="Arimo" w:hAnsi="Arimo" w:cs="Arimo"/>
          <w:color w:val="auto"/>
          <w:sz w:val="22"/>
          <w:szCs w:val="22"/>
        </w:rPr>
        <w:t>do żądania zmiany wynagrodzenia oraz początkowy termin ustalenia zmiany wynagrodzenia;</w:t>
      </w:r>
    </w:p>
    <w:p w:rsidR="00EC1CE7" w:rsidRPr="003D6336" w:rsidRDefault="00EC1CE7" w:rsidP="009B7A49">
      <w:pPr>
        <w:pStyle w:val="Bodytext2"/>
        <w:numPr>
          <w:ilvl w:val="0"/>
          <w:numId w:val="31"/>
        </w:numPr>
        <w:shd w:val="clear" w:color="auto" w:fill="auto"/>
        <w:spacing w:before="0" w:line="276" w:lineRule="auto"/>
        <w:ind w:left="1276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sposób ustalania zmiany wynagrodzenia: </w:t>
      </w:r>
    </w:p>
    <w:p w:rsidR="00EC1CE7" w:rsidRPr="003D6336" w:rsidRDefault="00EC1CE7" w:rsidP="009B7A49">
      <w:pPr>
        <w:pStyle w:val="Bodytext2"/>
        <w:shd w:val="clear" w:color="auto" w:fill="auto"/>
        <w:spacing w:before="0" w:line="276" w:lineRule="auto"/>
        <w:ind w:left="1276" w:firstLine="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a) z użyciem odesłania do wskaźnika zmiany ceny materiałów lub kosztów, w</w:t>
      </w:r>
      <w:r w:rsidR="00AC7506" w:rsidRPr="003D6336">
        <w:rPr>
          <w:rFonts w:ascii="Arimo" w:hAnsi="Arimo" w:cs="Arimo"/>
          <w:color w:val="auto"/>
          <w:sz w:val="22"/>
          <w:szCs w:val="22"/>
        </w:rPr>
        <w:t> 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szczególności wskaźnika ogłaszanego w komunikacie Prezesa Głównego Urzędu Statystycznego lub </w:t>
      </w:r>
    </w:p>
    <w:p w:rsidR="00EC1CE7" w:rsidRPr="003D6336" w:rsidRDefault="00EC1CE7" w:rsidP="009B7A49">
      <w:pPr>
        <w:pStyle w:val="Bodytext2"/>
        <w:shd w:val="clear" w:color="auto" w:fill="auto"/>
        <w:spacing w:before="0" w:line="276" w:lineRule="auto"/>
        <w:ind w:left="1276" w:firstLine="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b) przez wskazanie innej podstawy, w szczególności wykazu rodzajów materiałów lub kosztów, w przypadku których zmiana ceny uprawnia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Strony Umowy </w:t>
      </w:r>
      <w:r w:rsidRPr="003D6336">
        <w:rPr>
          <w:rFonts w:ascii="Arimo" w:hAnsi="Arimo" w:cs="Arimo"/>
          <w:color w:val="auto"/>
          <w:sz w:val="22"/>
          <w:szCs w:val="22"/>
        </w:rPr>
        <w:t>do żądania zmiany wynagrodzenia;</w:t>
      </w:r>
    </w:p>
    <w:p w:rsidR="00EC1CE7" w:rsidRPr="003D6336" w:rsidRDefault="00EC1CE7" w:rsidP="009B7A49">
      <w:pPr>
        <w:pStyle w:val="Bodytext2"/>
        <w:numPr>
          <w:ilvl w:val="0"/>
          <w:numId w:val="31"/>
        </w:numPr>
        <w:shd w:val="clear" w:color="auto" w:fill="auto"/>
        <w:spacing w:before="0" w:line="276" w:lineRule="auto"/>
        <w:ind w:left="1276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sposób określenia wpływu zmiany ceny kosztów na koszt wykonania zamówienia oraz określenie okresów, w których może następować zmiana wynagrodzenia </w:t>
      </w:r>
      <w:r w:rsidR="00152902" w:rsidRPr="003D6336">
        <w:rPr>
          <w:rFonts w:ascii="Arimo" w:hAnsi="Arimo" w:cs="Arimo"/>
          <w:color w:val="auto"/>
          <w:sz w:val="22"/>
          <w:szCs w:val="22"/>
        </w:rPr>
        <w:t>Wykonawcy</w:t>
      </w:r>
      <w:r w:rsidRPr="003D6336">
        <w:rPr>
          <w:rFonts w:ascii="Arimo" w:hAnsi="Arimo" w:cs="Arimo"/>
          <w:color w:val="auto"/>
          <w:sz w:val="22"/>
          <w:szCs w:val="22"/>
        </w:rPr>
        <w:t>;</w:t>
      </w:r>
    </w:p>
    <w:p w:rsidR="00EC1CE7" w:rsidRPr="003D6336" w:rsidRDefault="00EC1CE7" w:rsidP="004C5940">
      <w:pPr>
        <w:pStyle w:val="Bodytext2"/>
        <w:numPr>
          <w:ilvl w:val="0"/>
          <w:numId w:val="31"/>
        </w:numPr>
        <w:shd w:val="clear" w:color="auto" w:fill="auto"/>
        <w:spacing w:before="0" w:line="276" w:lineRule="auto"/>
        <w:ind w:left="1134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maksymalną wartość zmiany wynagrodzenia, jaką dopuszcza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Zamawiający </w:t>
      </w:r>
      <w:r w:rsidRPr="003D6336">
        <w:rPr>
          <w:rFonts w:ascii="Arimo" w:hAnsi="Arimo" w:cs="Arimo"/>
          <w:color w:val="auto"/>
          <w:sz w:val="22"/>
          <w:szCs w:val="22"/>
        </w:rPr>
        <w:t>w</w:t>
      </w:r>
      <w:r w:rsidR="00AC7506" w:rsidRPr="003D6336">
        <w:rPr>
          <w:rFonts w:ascii="Arimo" w:hAnsi="Arimo" w:cs="Arimo"/>
          <w:color w:val="auto"/>
          <w:sz w:val="22"/>
          <w:szCs w:val="22"/>
        </w:rPr>
        <w:t> </w:t>
      </w:r>
      <w:r w:rsidRPr="003D6336">
        <w:rPr>
          <w:rFonts w:ascii="Arimo" w:hAnsi="Arimo" w:cs="Arimo"/>
          <w:color w:val="auto"/>
          <w:sz w:val="22"/>
          <w:szCs w:val="22"/>
        </w:rPr>
        <w:t>efekcie zastosowania postanowień o zasadach wprowadzania zmian wysokości wynagrodzenia.</w:t>
      </w:r>
    </w:p>
    <w:p w:rsidR="00EC1CE7" w:rsidRPr="003D6336" w:rsidRDefault="00EC1CE7" w:rsidP="009B7A49">
      <w:pPr>
        <w:pStyle w:val="Bodytext2"/>
        <w:numPr>
          <w:ilvl w:val="0"/>
          <w:numId w:val="30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Przez zmianę ceny materiałów lub kosztów rozumie się wzrost odpowiednio cen lub kosztów, jak i ich obniżenie, względem ceny lub kosztu przyjętych w celu ustalenia wynagrodzenia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Wykonawcy </w:t>
      </w:r>
      <w:r w:rsidRPr="003D6336">
        <w:rPr>
          <w:rFonts w:ascii="Arimo" w:hAnsi="Arimo" w:cs="Arimo"/>
          <w:color w:val="auto"/>
          <w:sz w:val="22"/>
          <w:szCs w:val="22"/>
        </w:rPr>
        <w:t>zawartego w ofercie.</w:t>
      </w:r>
    </w:p>
    <w:p w:rsidR="00BF51F3" w:rsidRPr="003D6336" w:rsidRDefault="00BF51F3" w:rsidP="00BF51F3">
      <w:pPr>
        <w:pStyle w:val="Bodytext2"/>
        <w:shd w:val="clear" w:color="auto" w:fill="auto"/>
        <w:spacing w:before="0" w:line="276" w:lineRule="auto"/>
        <w:ind w:left="851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9B7A49">
      <w:pPr>
        <w:pStyle w:val="Bodytext2"/>
        <w:numPr>
          <w:ilvl w:val="0"/>
          <w:numId w:val="30"/>
        </w:numPr>
        <w:shd w:val="clear" w:color="auto" w:fill="auto"/>
        <w:spacing w:before="0" w:line="276" w:lineRule="auto"/>
        <w:ind w:left="85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Wykonawca, którego wynagrodzenie zostało zmienione, zobowiązany będzie do zmiany wynagrodzenia przysługującego podwykonawcy, z którym zawarł umowę, w</w:t>
      </w:r>
      <w:r w:rsidR="00B848A8" w:rsidRPr="003D6336">
        <w:rPr>
          <w:rFonts w:ascii="Arimo" w:hAnsi="Arimo" w:cs="Arimo"/>
          <w:color w:val="auto"/>
          <w:sz w:val="22"/>
          <w:szCs w:val="22"/>
        </w:rPr>
        <w:t> </w:t>
      </w:r>
      <w:r w:rsidRPr="003D6336">
        <w:rPr>
          <w:rFonts w:ascii="Arimo" w:hAnsi="Arimo" w:cs="Arimo"/>
          <w:color w:val="auto"/>
          <w:sz w:val="22"/>
          <w:szCs w:val="22"/>
        </w:rPr>
        <w:t>zakresie odpowiadającym zmianom cen materiałów lub kosztów dotyczących zobowiązania podwykonawcy.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left="3780" w:firstLine="4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9B7A49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Zamawiający przewiduje, na podstawie art. 436 i art. 439 ust. 1 i 2 ustawy </w:t>
      </w:r>
      <w:proofErr w:type="spellStart"/>
      <w:r w:rsidRPr="003D6336">
        <w:rPr>
          <w:rFonts w:ascii="Arimo" w:hAnsi="Arimo" w:cs="Arimo"/>
          <w:b/>
          <w:bCs/>
          <w:color w:val="auto"/>
          <w:sz w:val="22"/>
          <w:szCs w:val="22"/>
        </w:rPr>
        <w:t>Pzp</w:t>
      </w:r>
      <w:proofErr w:type="spellEnd"/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, zasady dokonywania zmian postanowień niniejszej </w:t>
      </w:r>
      <w:r w:rsidR="00B770F6" w:rsidRPr="003D6336">
        <w:rPr>
          <w:rFonts w:ascii="Arimo" w:hAnsi="Arimo" w:cs="Arimo"/>
          <w:b/>
          <w:bCs/>
          <w:color w:val="auto"/>
          <w:sz w:val="22"/>
          <w:szCs w:val="22"/>
        </w:rPr>
        <w:t>Umowy</w:t>
      </w:r>
      <w:r w:rsidRPr="003D6336">
        <w:rPr>
          <w:rFonts w:ascii="Arimo" w:hAnsi="Arimo" w:cs="Arimo"/>
          <w:b/>
          <w:bCs/>
          <w:color w:val="auto"/>
          <w:sz w:val="22"/>
          <w:szCs w:val="22"/>
        </w:rPr>
        <w:t>, w zakresie</w:t>
      </w:r>
      <w:r w:rsidR="00B770F6" w:rsidRPr="003D6336">
        <w:rPr>
          <w:rFonts w:ascii="Arimo" w:hAnsi="Arimo" w:cs="Arimo"/>
          <w:b/>
          <w:bCs/>
          <w:color w:val="auto"/>
          <w:sz w:val="22"/>
          <w:szCs w:val="22"/>
        </w:rPr>
        <w:t>:</w:t>
      </w:r>
    </w:p>
    <w:p w:rsidR="000E1D82" w:rsidRPr="003D6336" w:rsidRDefault="000E1D82" w:rsidP="000E1D82">
      <w:pPr>
        <w:pStyle w:val="Akapitzlist"/>
        <w:spacing w:line="276" w:lineRule="auto"/>
        <w:ind w:left="366"/>
        <w:jc w:val="both"/>
        <w:rPr>
          <w:rFonts w:ascii="Arimo" w:hAnsi="Arimo" w:cs="Arimo"/>
          <w:bCs/>
          <w:sz w:val="22"/>
          <w:szCs w:val="22"/>
        </w:rPr>
      </w:pPr>
    </w:p>
    <w:p w:rsidR="00EC1CE7" w:rsidRPr="003D6336" w:rsidRDefault="009B7A49" w:rsidP="009B7A49">
      <w:pPr>
        <w:numPr>
          <w:ilvl w:val="0"/>
          <w:numId w:val="13"/>
        </w:numPr>
        <w:spacing w:line="276" w:lineRule="auto"/>
        <w:ind w:left="851" w:hanging="425"/>
        <w:jc w:val="both"/>
        <w:rPr>
          <w:rFonts w:ascii="Arimo" w:hAnsi="Arimo" w:cs="Arimo"/>
          <w:bCs/>
          <w:sz w:val="22"/>
          <w:szCs w:val="22"/>
        </w:rPr>
      </w:pPr>
      <w:r w:rsidRPr="003D6336">
        <w:rPr>
          <w:rFonts w:ascii="Arimo" w:hAnsi="Arimo" w:cs="Arimo"/>
          <w:bCs/>
          <w:sz w:val="22"/>
          <w:szCs w:val="22"/>
        </w:rPr>
        <w:t>Z</w:t>
      </w:r>
      <w:r w:rsidR="00EC1CE7" w:rsidRPr="003D6336">
        <w:rPr>
          <w:rFonts w:ascii="Arimo" w:hAnsi="Arimo" w:cs="Arimo"/>
          <w:bCs/>
          <w:sz w:val="22"/>
          <w:szCs w:val="22"/>
        </w:rPr>
        <w:t xml:space="preserve">miany wysokości wynagrodzenia w przypadku: </w:t>
      </w:r>
    </w:p>
    <w:p w:rsidR="00EC1CE7" w:rsidRPr="003D6336" w:rsidRDefault="00EC1CE7" w:rsidP="009B7A49">
      <w:pPr>
        <w:numPr>
          <w:ilvl w:val="0"/>
          <w:numId w:val="14"/>
        </w:numPr>
        <w:spacing w:line="276" w:lineRule="auto"/>
        <w:ind w:left="1276" w:hanging="426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>zmiany stawki podatku od towarów i usług</w:t>
      </w:r>
      <w:r w:rsidR="00C323FE" w:rsidRPr="003D6336">
        <w:rPr>
          <w:rFonts w:ascii="Arimo" w:hAnsi="Arimo" w:cs="Arimo"/>
          <w:sz w:val="22"/>
          <w:szCs w:val="22"/>
        </w:rPr>
        <w:t xml:space="preserve"> </w:t>
      </w:r>
      <w:r w:rsidRPr="003D6336">
        <w:rPr>
          <w:rFonts w:ascii="Arimo" w:hAnsi="Arimo" w:cs="Arimo"/>
          <w:sz w:val="22"/>
          <w:szCs w:val="22"/>
        </w:rPr>
        <w:t xml:space="preserve">oraz podatku akcyzowego, z tym zastrzeżeniem, że wartość netto wynagrodzenia Wykonawcy nie zmieni się, </w:t>
      </w:r>
      <w:r w:rsidR="009B7A49" w:rsidRPr="003D6336">
        <w:rPr>
          <w:rFonts w:ascii="Arimo" w:hAnsi="Arimo" w:cs="Arimo"/>
          <w:sz w:val="22"/>
          <w:szCs w:val="22"/>
        </w:rPr>
        <w:br/>
      </w:r>
      <w:r w:rsidRPr="003D6336">
        <w:rPr>
          <w:rFonts w:ascii="Arimo" w:hAnsi="Arimo" w:cs="Arimo"/>
          <w:sz w:val="22"/>
          <w:szCs w:val="22"/>
        </w:rPr>
        <w:t>a wartość brutto wynagrodzenia zostanie wyliczona na podstawie nowych przepisów;</w:t>
      </w:r>
    </w:p>
    <w:p w:rsidR="00EC1CE7" w:rsidRPr="003D6336" w:rsidRDefault="00EC1CE7" w:rsidP="009B7A49">
      <w:pPr>
        <w:numPr>
          <w:ilvl w:val="0"/>
          <w:numId w:val="14"/>
        </w:numPr>
        <w:spacing w:line="276" w:lineRule="auto"/>
        <w:ind w:left="1276" w:hanging="426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>zmiany wysokości minimalnego wynagrodzenia za pracę, z tym zastrzeżeniem, że wynagrodzenie Wykonawcy 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</w:t>
      </w:r>
      <w:r w:rsidR="00C323FE" w:rsidRPr="003D6336">
        <w:rPr>
          <w:rFonts w:ascii="Arimo" w:hAnsi="Arimo" w:cs="Arimo"/>
          <w:sz w:val="22"/>
          <w:szCs w:val="22"/>
        </w:rPr>
        <w:t xml:space="preserve"> </w:t>
      </w:r>
      <w:r w:rsidRPr="003D6336">
        <w:rPr>
          <w:rFonts w:ascii="Arimo" w:hAnsi="Arimo" w:cs="Arimo"/>
          <w:sz w:val="22"/>
          <w:szCs w:val="22"/>
        </w:rPr>
        <w:t>od kwoty wzrostu minimalnego wynagrodzenia;</w:t>
      </w:r>
    </w:p>
    <w:p w:rsidR="00EC1CE7" w:rsidRPr="003D6336" w:rsidRDefault="00EC1CE7" w:rsidP="009B7A49">
      <w:pPr>
        <w:numPr>
          <w:ilvl w:val="0"/>
          <w:numId w:val="14"/>
        </w:numPr>
        <w:spacing w:line="276" w:lineRule="auto"/>
        <w:ind w:left="1276" w:hanging="426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 xml:space="preserve">zmiany zasad podlegania ubezpieczeniom społecznym lub ubezpieczeniu zdrowotnemu lub wysokości stawki składki na ubezpieczenie społeczne </w:t>
      </w:r>
      <w:r w:rsidR="009B7A49" w:rsidRPr="003D6336">
        <w:rPr>
          <w:rFonts w:ascii="Arimo" w:hAnsi="Arimo" w:cs="Arimo"/>
          <w:sz w:val="22"/>
          <w:szCs w:val="22"/>
        </w:rPr>
        <w:br/>
      </w:r>
      <w:r w:rsidRPr="003D6336">
        <w:rPr>
          <w:rFonts w:ascii="Arimo" w:hAnsi="Arimo" w:cs="Arimo"/>
          <w:sz w:val="22"/>
          <w:szCs w:val="22"/>
        </w:rPr>
        <w:t xml:space="preserve">lub zdrowotne, z tym zastrzeżeniem, że wynagrodzenie </w:t>
      </w:r>
      <w:r w:rsidR="000E1D82" w:rsidRPr="003D6336">
        <w:rPr>
          <w:rFonts w:ascii="Arimo" w:hAnsi="Arimo" w:cs="Arimo"/>
          <w:sz w:val="22"/>
          <w:szCs w:val="22"/>
        </w:rPr>
        <w:t>Wykonawcy ulegnie</w:t>
      </w:r>
      <w:r w:rsidRPr="003D6336">
        <w:rPr>
          <w:rFonts w:ascii="Arimo" w:hAnsi="Arimo" w:cs="Arimo"/>
          <w:sz w:val="22"/>
          <w:szCs w:val="22"/>
        </w:rPr>
        <w:t xml:space="preserve"> zmianie o</w:t>
      </w:r>
      <w:r w:rsidR="00B848A8" w:rsidRPr="003D6336">
        <w:rPr>
          <w:rFonts w:ascii="Arimo" w:hAnsi="Arimo" w:cs="Arimo"/>
          <w:sz w:val="22"/>
          <w:szCs w:val="22"/>
        </w:rPr>
        <w:t> </w:t>
      </w:r>
      <w:r w:rsidRPr="003D6336">
        <w:rPr>
          <w:rFonts w:ascii="Arimo" w:hAnsi="Arimo" w:cs="Arimo"/>
          <w:sz w:val="22"/>
          <w:szCs w:val="22"/>
        </w:rPr>
        <w:t>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:rsidR="00EC1CE7" w:rsidRPr="003D6336" w:rsidRDefault="00EC1CE7" w:rsidP="009B7A49">
      <w:pPr>
        <w:numPr>
          <w:ilvl w:val="0"/>
          <w:numId w:val="14"/>
        </w:numPr>
        <w:spacing w:line="276" w:lineRule="auto"/>
        <w:ind w:left="1276" w:hanging="426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 xml:space="preserve">zmiany zasad gromadzenia i wysokości wpłat do pracowniczych planów kapitałowych, o których mowa w ustawie z 4 października 2018 r. </w:t>
      </w:r>
      <w:r w:rsidR="009B7A49" w:rsidRPr="003D6336">
        <w:rPr>
          <w:rFonts w:ascii="Arimo" w:hAnsi="Arimo" w:cs="Arimo"/>
          <w:sz w:val="22"/>
          <w:szCs w:val="22"/>
        </w:rPr>
        <w:br/>
      </w:r>
      <w:r w:rsidRPr="003D6336">
        <w:rPr>
          <w:rFonts w:ascii="Arimo" w:hAnsi="Arimo" w:cs="Arimo"/>
          <w:sz w:val="22"/>
          <w:szCs w:val="22"/>
        </w:rPr>
        <w:t xml:space="preserve">o pracowniczych planach kapitałowych, z tym zastrzeżeniem, że </w:t>
      </w:r>
      <w:r w:rsidRPr="003D6336">
        <w:rPr>
          <w:rFonts w:ascii="Arimo" w:hAnsi="Arimo" w:cs="Arimo"/>
          <w:sz w:val="22"/>
          <w:szCs w:val="22"/>
        </w:rPr>
        <w:lastRenderedPageBreak/>
        <w:t>wynagrodzenie Wykonawcy ulegnie zmianie o</w:t>
      </w:r>
      <w:r w:rsidR="00B848A8" w:rsidRPr="003D6336">
        <w:rPr>
          <w:rFonts w:ascii="Arimo" w:hAnsi="Arimo" w:cs="Arimo"/>
          <w:sz w:val="22"/>
          <w:szCs w:val="22"/>
        </w:rPr>
        <w:t> </w:t>
      </w:r>
      <w:r w:rsidRPr="003D6336">
        <w:rPr>
          <w:rFonts w:ascii="Arimo" w:hAnsi="Arimo" w:cs="Arimo"/>
          <w:sz w:val="22"/>
          <w:szCs w:val="22"/>
        </w:rPr>
        <w:t>wartość wzrostu kosztu Wykonawcy, jaką będzie  on zobligowany ponieść w</w:t>
      </w:r>
      <w:r w:rsidR="00B848A8" w:rsidRPr="003D6336">
        <w:rPr>
          <w:rFonts w:ascii="Arimo" w:hAnsi="Arimo" w:cs="Arimo"/>
          <w:sz w:val="22"/>
          <w:szCs w:val="22"/>
        </w:rPr>
        <w:t> </w:t>
      </w:r>
      <w:r w:rsidRPr="003D6336">
        <w:rPr>
          <w:rFonts w:ascii="Arimo" w:hAnsi="Arimo" w:cs="Arimo"/>
          <w:sz w:val="22"/>
          <w:szCs w:val="22"/>
        </w:rPr>
        <w:t>przypadku zmiany przepisów dotyczących zasad gromadzenia lub wpłat podstawowych finansowanych przez podmiot zatrudniający do pracowniczych planów kapitałowych w odniesieniu do osób bezpośrednio wykonujących niniejsze zamówienie;</w:t>
      </w:r>
    </w:p>
    <w:p w:rsidR="00EC1CE7" w:rsidRPr="003D6336" w:rsidRDefault="00EC1CE7" w:rsidP="009B7A49">
      <w:pPr>
        <w:pStyle w:val="Akapitzlist"/>
        <w:numPr>
          <w:ilvl w:val="0"/>
          <w:numId w:val="40"/>
        </w:numPr>
        <w:spacing w:line="276" w:lineRule="auto"/>
        <w:ind w:left="1701" w:hanging="426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 xml:space="preserve">jeżeli zmiany te będą miały wpływ na koszty wykonania zamówienia przez </w:t>
      </w:r>
      <w:r w:rsidR="00152902" w:rsidRPr="003D6336">
        <w:rPr>
          <w:rFonts w:ascii="Arimo" w:hAnsi="Arimo" w:cs="Arimo"/>
          <w:sz w:val="22"/>
          <w:szCs w:val="22"/>
        </w:rPr>
        <w:t>Wykonawcę</w:t>
      </w:r>
      <w:r w:rsidRPr="003D6336">
        <w:rPr>
          <w:rFonts w:ascii="Arimo" w:hAnsi="Arimo" w:cs="Arimo"/>
          <w:sz w:val="22"/>
          <w:szCs w:val="22"/>
        </w:rPr>
        <w:t>.</w:t>
      </w:r>
    </w:p>
    <w:p w:rsidR="00EC1CE7" w:rsidRPr="003D6336" w:rsidRDefault="000E1D82" w:rsidP="009B7A49">
      <w:pPr>
        <w:numPr>
          <w:ilvl w:val="0"/>
          <w:numId w:val="14"/>
        </w:numPr>
        <w:spacing w:line="276" w:lineRule="auto"/>
        <w:ind w:left="1276" w:hanging="425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>zmiany kosztów</w:t>
      </w:r>
      <w:r w:rsidR="00EC1CE7" w:rsidRPr="003D6336">
        <w:rPr>
          <w:rFonts w:ascii="Arimo" w:hAnsi="Arimo" w:cs="Arimo"/>
          <w:sz w:val="22"/>
          <w:szCs w:val="22"/>
        </w:rPr>
        <w:t xml:space="preserve"> związanych z realizacją zamówienia, z tym zastrzeżeniem, że:</w:t>
      </w:r>
    </w:p>
    <w:p w:rsidR="00EC1CE7" w:rsidRPr="003D6336" w:rsidRDefault="00EC1CE7" w:rsidP="009B7A49">
      <w:pPr>
        <w:numPr>
          <w:ilvl w:val="0"/>
          <w:numId w:val="32"/>
        </w:numPr>
        <w:spacing w:line="276" w:lineRule="auto"/>
        <w:ind w:left="1701" w:hanging="425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>poziom zmiany wynagrodzenia zostanie ustalony na podstawie wskaźnika zmiany wysokości minimalnego wynagrodzenia za prace, ogłoszonego w</w:t>
      </w:r>
      <w:r w:rsidR="00B848A8" w:rsidRPr="003D6336">
        <w:rPr>
          <w:rFonts w:ascii="Arimo" w:hAnsi="Arimo" w:cs="Arimo"/>
          <w:sz w:val="22"/>
          <w:szCs w:val="22"/>
        </w:rPr>
        <w:t> </w:t>
      </w:r>
      <w:r w:rsidRPr="003D6336">
        <w:rPr>
          <w:rFonts w:ascii="Arimo" w:hAnsi="Arimo" w:cs="Arimo"/>
          <w:sz w:val="22"/>
          <w:szCs w:val="22"/>
        </w:rPr>
        <w:t xml:space="preserve">komunikacie prezesa Głównego Urzędu Statystycznego, ustalonego począwszy od następnego </w:t>
      </w:r>
      <w:r w:rsidR="00DA50D6" w:rsidRPr="003D6336">
        <w:rPr>
          <w:rFonts w:ascii="Arimo" w:hAnsi="Arimo" w:cs="Arimo"/>
          <w:sz w:val="22"/>
          <w:szCs w:val="22"/>
        </w:rPr>
        <w:t>miesiąca, w</w:t>
      </w:r>
      <w:r w:rsidRPr="003D6336">
        <w:rPr>
          <w:rFonts w:ascii="Arimo" w:hAnsi="Arimo" w:cs="Arimo"/>
          <w:sz w:val="22"/>
          <w:szCs w:val="22"/>
        </w:rPr>
        <w:t xml:space="preserve"> którym nastąpiła zmiana; </w:t>
      </w:r>
    </w:p>
    <w:p w:rsidR="00EC1CE7" w:rsidRPr="003D6336" w:rsidRDefault="00EC1CE7" w:rsidP="009B7A49">
      <w:pPr>
        <w:numPr>
          <w:ilvl w:val="0"/>
          <w:numId w:val="32"/>
        </w:numPr>
        <w:spacing w:line="276" w:lineRule="auto"/>
        <w:ind w:left="1701" w:hanging="425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 xml:space="preserve">zmiany wysokości minimalnego wynagrodzenia za </w:t>
      </w:r>
      <w:r w:rsidR="00DA50D6" w:rsidRPr="003D6336">
        <w:rPr>
          <w:rFonts w:ascii="Arimo" w:hAnsi="Arimo" w:cs="Arimo"/>
          <w:sz w:val="22"/>
          <w:szCs w:val="22"/>
        </w:rPr>
        <w:t>pracę ulegnie</w:t>
      </w:r>
      <w:r w:rsidRPr="003D6336">
        <w:rPr>
          <w:rFonts w:ascii="Arimo" w:hAnsi="Arimo" w:cs="Arimo"/>
          <w:sz w:val="22"/>
          <w:szCs w:val="22"/>
        </w:rPr>
        <w:t xml:space="preserve"> zmianie o</w:t>
      </w:r>
      <w:r w:rsidR="00B848A8" w:rsidRPr="003D6336">
        <w:rPr>
          <w:rFonts w:ascii="Arimo" w:hAnsi="Arimo" w:cs="Arimo"/>
          <w:sz w:val="22"/>
          <w:szCs w:val="22"/>
        </w:rPr>
        <w:t> </w:t>
      </w:r>
      <w:r w:rsidRPr="003D6336">
        <w:rPr>
          <w:rFonts w:ascii="Arimo" w:hAnsi="Arimo" w:cs="Arimo"/>
          <w:sz w:val="22"/>
          <w:szCs w:val="22"/>
        </w:rPr>
        <w:t>wartość wzrostu całkowitego kosztu Wykonawcy wynikającą ze zwiększenia wynagrodzeń osób bezpośrednio wykonujących niniejsze zamówienie do wysokości obowiązują</w:t>
      </w:r>
      <w:r w:rsidR="00C323FE" w:rsidRPr="003D6336">
        <w:rPr>
          <w:rFonts w:ascii="Arimo" w:hAnsi="Arimo" w:cs="Arimo"/>
          <w:sz w:val="22"/>
          <w:szCs w:val="22"/>
        </w:rPr>
        <w:t>cego minimalnego wynagrodzenia,</w:t>
      </w:r>
      <w:r w:rsidR="00C323FE" w:rsidRPr="003D6336">
        <w:rPr>
          <w:rFonts w:ascii="Arimo" w:hAnsi="Arimo" w:cs="Arimo"/>
          <w:sz w:val="22"/>
          <w:szCs w:val="22"/>
        </w:rPr>
        <w:br/>
      </w:r>
      <w:r w:rsidRPr="003D6336">
        <w:rPr>
          <w:rFonts w:ascii="Arimo" w:hAnsi="Arimo" w:cs="Arimo"/>
          <w:sz w:val="22"/>
          <w:szCs w:val="22"/>
        </w:rPr>
        <w:t>z uwzględnieniem wszystkich obciążeń publicznoprawnych od kwoty wzrostu minimalnego wynagrodzenia</w:t>
      </w:r>
    </w:p>
    <w:p w:rsidR="00EC1CE7" w:rsidRPr="003D6336" w:rsidRDefault="00EC1CE7" w:rsidP="009B7A49">
      <w:pPr>
        <w:numPr>
          <w:ilvl w:val="0"/>
          <w:numId w:val="32"/>
        </w:numPr>
        <w:spacing w:line="276" w:lineRule="auto"/>
        <w:ind w:left="1701" w:hanging="425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 xml:space="preserve">maksymalna wartość zmiany wynagrodzenia, jaką dopuszcza </w:t>
      </w:r>
      <w:r w:rsidR="00152902" w:rsidRPr="003D6336">
        <w:rPr>
          <w:rFonts w:ascii="Arimo" w:hAnsi="Arimo" w:cs="Arimo"/>
          <w:sz w:val="22"/>
          <w:szCs w:val="22"/>
        </w:rPr>
        <w:t>Zamawiający</w:t>
      </w:r>
      <w:r w:rsidRPr="003D6336">
        <w:rPr>
          <w:rFonts w:ascii="Arimo" w:hAnsi="Arimo" w:cs="Arimo"/>
          <w:sz w:val="22"/>
          <w:szCs w:val="22"/>
        </w:rPr>
        <w:t xml:space="preserve">, to łącznie </w:t>
      </w:r>
      <w:r w:rsidR="00DA50D6" w:rsidRPr="003D6336">
        <w:rPr>
          <w:rFonts w:ascii="Arimo" w:hAnsi="Arimo" w:cs="Arimo"/>
          <w:sz w:val="22"/>
          <w:szCs w:val="22"/>
        </w:rPr>
        <w:t>10</w:t>
      </w:r>
      <w:r w:rsidRPr="003D6336">
        <w:rPr>
          <w:rFonts w:ascii="Arimo" w:hAnsi="Arimo" w:cs="Arimo"/>
          <w:sz w:val="22"/>
          <w:szCs w:val="22"/>
        </w:rPr>
        <w:t xml:space="preserve">% w stosunku do wartości wynagrodzenia brutto. </w:t>
      </w:r>
    </w:p>
    <w:p w:rsidR="009B7A49" w:rsidRPr="003D6336" w:rsidRDefault="009B7A49" w:rsidP="000E1D82">
      <w:pPr>
        <w:spacing w:line="276" w:lineRule="auto"/>
        <w:jc w:val="both"/>
        <w:rPr>
          <w:rFonts w:ascii="Arimo" w:hAnsi="Arimo" w:cs="Arimo"/>
          <w:sz w:val="22"/>
          <w:szCs w:val="22"/>
        </w:rPr>
      </w:pPr>
    </w:p>
    <w:p w:rsidR="00EC1CE7" w:rsidRPr="003D6336" w:rsidRDefault="00EC1CE7" w:rsidP="000E1D82">
      <w:pPr>
        <w:spacing w:line="276" w:lineRule="auto"/>
        <w:jc w:val="both"/>
        <w:rPr>
          <w:rFonts w:ascii="Arimo" w:hAnsi="Arimo" w:cs="Arimo"/>
          <w:sz w:val="22"/>
          <w:szCs w:val="22"/>
        </w:rPr>
      </w:pPr>
      <w:r w:rsidRPr="003D6336">
        <w:rPr>
          <w:rFonts w:ascii="Arimo" w:hAnsi="Arimo" w:cs="Arimo"/>
          <w:sz w:val="22"/>
          <w:szCs w:val="22"/>
        </w:rPr>
        <w:t xml:space="preserve">Zamawiający przewiduje możliwość wprowadzenia zmian do zawartej </w:t>
      </w:r>
      <w:r w:rsidR="00235F2B" w:rsidRPr="003D6336">
        <w:rPr>
          <w:rFonts w:ascii="Arimo" w:hAnsi="Arimo" w:cs="Arimo"/>
          <w:sz w:val="22"/>
          <w:szCs w:val="22"/>
        </w:rPr>
        <w:t xml:space="preserve">Umowy </w:t>
      </w:r>
      <w:r w:rsidRPr="003D6336">
        <w:rPr>
          <w:rFonts w:ascii="Arimo" w:hAnsi="Arimo" w:cs="Arimo"/>
          <w:sz w:val="22"/>
          <w:szCs w:val="22"/>
        </w:rPr>
        <w:t xml:space="preserve">w formie pisemnego aneksu na podstawie art. 455 ustawy </w:t>
      </w:r>
      <w:proofErr w:type="spellStart"/>
      <w:r w:rsidRPr="003D6336">
        <w:rPr>
          <w:rFonts w:ascii="Arimo" w:hAnsi="Arimo" w:cs="Arimo"/>
          <w:sz w:val="22"/>
          <w:szCs w:val="22"/>
        </w:rPr>
        <w:t>Pzp</w:t>
      </w:r>
      <w:proofErr w:type="spellEnd"/>
      <w:r w:rsidR="005313D1" w:rsidRPr="003D6336">
        <w:rPr>
          <w:rFonts w:ascii="Arimo" w:hAnsi="Arimo" w:cs="Arimo"/>
          <w:sz w:val="22"/>
          <w:szCs w:val="22"/>
        </w:rPr>
        <w:t>.</w:t>
      </w:r>
    </w:p>
    <w:p w:rsidR="00EC1CE7" w:rsidRPr="003D6336" w:rsidRDefault="00EC1CE7" w:rsidP="000E1D82">
      <w:pPr>
        <w:pStyle w:val="Bodytext2"/>
        <w:shd w:val="clear" w:color="auto" w:fill="auto"/>
        <w:tabs>
          <w:tab w:val="left" w:pos="925"/>
        </w:tabs>
        <w:spacing w:before="0" w:line="276" w:lineRule="auto"/>
        <w:ind w:left="426" w:right="240" w:hanging="42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9B7A49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>W zakresie odstąpienia od umowy;</w:t>
      </w:r>
    </w:p>
    <w:p w:rsidR="00EC1CE7" w:rsidRPr="003D6336" w:rsidRDefault="00EC1CE7" w:rsidP="000E1D82">
      <w:pPr>
        <w:pStyle w:val="Bodytext2"/>
        <w:shd w:val="clear" w:color="auto" w:fill="auto"/>
        <w:tabs>
          <w:tab w:val="left" w:pos="925"/>
        </w:tabs>
        <w:spacing w:before="0" w:line="276" w:lineRule="auto"/>
        <w:ind w:left="426" w:right="240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</w:p>
    <w:p w:rsidR="00EC1CE7" w:rsidRPr="003D6336" w:rsidRDefault="00EC1CE7" w:rsidP="009B7A49">
      <w:pPr>
        <w:pStyle w:val="Bodytext2"/>
        <w:numPr>
          <w:ilvl w:val="0"/>
          <w:numId w:val="16"/>
        </w:numPr>
        <w:shd w:val="clear" w:color="auto" w:fill="auto"/>
        <w:tabs>
          <w:tab w:val="clear" w:pos="533"/>
          <w:tab w:val="left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Zamawiający ma prawo odstąpić od Umowy w razie zaistnienia istotnej zmiany okoliczności powodującej, że wykonanie Umowy nie leży w interesie publicznym, czego nie można było przewidzieć w chwili zawarcia Umowy. Zamawiający może odstąpić od Umowy w terminie 30 dni od daty powzięcia wiadomości o tych okolicznościach.</w:t>
      </w:r>
    </w:p>
    <w:p w:rsidR="00EC1CE7" w:rsidRPr="003D6336" w:rsidRDefault="00EC1CE7" w:rsidP="009B7A49">
      <w:pPr>
        <w:pStyle w:val="Bodytext2"/>
        <w:numPr>
          <w:ilvl w:val="0"/>
          <w:numId w:val="16"/>
        </w:numPr>
        <w:shd w:val="clear" w:color="auto" w:fill="auto"/>
        <w:tabs>
          <w:tab w:val="clear" w:pos="533"/>
          <w:tab w:val="left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W przypadku, odstąpienia przez Zamawiającego od Umowy, w okolicznościach, o</w:t>
      </w:r>
      <w:r w:rsidR="00B848A8" w:rsidRPr="003D6336">
        <w:rPr>
          <w:rFonts w:ascii="Arimo" w:hAnsi="Arimo" w:cs="Arimo"/>
          <w:color w:val="auto"/>
          <w:sz w:val="22"/>
          <w:szCs w:val="22"/>
        </w:rPr>
        <w:t> </w:t>
      </w:r>
      <w:r w:rsidRPr="003D6336">
        <w:rPr>
          <w:rFonts w:ascii="Arimo" w:hAnsi="Arimo" w:cs="Arimo"/>
          <w:color w:val="auto"/>
          <w:sz w:val="22"/>
          <w:szCs w:val="22"/>
        </w:rPr>
        <w:t>których mowa jest w art. 456 ust. 1 ustawy Prawo zamówień publicznych, Wykonawca może żądać wyłącznie wynagrodzenia należnego z tytułu wykonania części Umowy. Wynagrodzenie to zostanie ustalone w oparciu o protokół określający zakres zrealizowanych czynności Wykonawcy, których wykonanie zostanie potwierdzone</w:t>
      </w:r>
      <w:r w:rsidR="00B770F6" w:rsidRPr="003D6336">
        <w:rPr>
          <w:rFonts w:ascii="Arimo" w:hAnsi="Arimo" w:cs="Arimo"/>
          <w:color w:val="auto"/>
          <w:sz w:val="22"/>
          <w:szCs w:val="22"/>
        </w:rPr>
        <w:t xml:space="preserve"> w</w:t>
      </w:r>
      <w:r w:rsidR="00B848A8" w:rsidRPr="003D6336">
        <w:rPr>
          <w:rFonts w:ascii="Arimo" w:hAnsi="Arimo" w:cs="Arimo"/>
          <w:color w:val="auto"/>
          <w:sz w:val="22"/>
          <w:szCs w:val="22"/>
        </w:rPr>
        <w:t> </w:t>
      </w:r>
      <w:r w:rsidR="00B770F6" w:rsidRPr="003D6336">
        <w:rPr>
          <w:rFonts w:ascii="Arimo" w:hAnsi="Arimo" w:cs="Arimo"/>
          <w:color w:val="auto"/>
          <w:sz w:val="22"/>
          <w:szCs w:val="22"/>
        </w:rPr>
        <w:t>formie pisemnej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 przez Zamawiającego.</w:t>
      </w:r>
    </w:p>
    <w:p w:rsidR="00EC1CE7" w:rsidRPr="003D6336" w:rsidRDefault="00EC1CE7" w:rsidP="009B7A49">
      <w:pPr>
        <w:pStyle w:val="Bodytext2"/>
        <w:numPr>
          <w:ilvl w:val="0"/>
          <w:numId w:val="16"/>
        </w:numPr>
        <w:shd w:val="clear" w:color="auto" w:fill="auto"/>
        <w:tabs>
          <w:tab w:val="clear" w:pos="533"/>
          <w:tab w:val="left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Zamawiający ma również prawo odstąpić od Umowy z przyczyn leżących po stronie Wykonawcy, jeśli Wykonawca realizuje </w:t>
      </w:r>
      <w:r w:rsidR="00235F2B" w:rsidRPr="003D6336">
        <w:rPr>
          <w:rFonts w:ascii="Arimo" w:hAnsi="Arimo" w:cs="Arimo"/>
          <w:color w:val="auto"/>
          <w:sz w:val="22"/>
          <w:szCs w:val="22"/>
        </w:rPr>
        <w:t>Umowę</w:t>
      </w:r>
      <w:r w:rsidRPr="003D6336">
        <w:rPr>
          <w:rFonts w:ascii="Arimo" w:hAnsi="Arimo" w:cs="Arimo"/>
          <w:color w:val="auto"/>
          <w:sz w:val="22"/>
          <w:szCs w:val="22"/>
        </w:rPr>
        <w:t>:</w:t>
      </w:r>
    </w:p>
    <w:p w:rsidR="00EC1CE7" w:rsidRPr="003D6336" w:rsidRDefault="00EC1CE7" w:rsidP="009B7A49">
      <w:pPr>
        <w:pStyle w:val="Bodytext2"/>
        <w:numPr>
          <w:ilvl w:val="0"/>
          <w:numId w:val="18"/>
        </w:numPr>
        <w:shd w:val="clear" w:color="auto" w:fill="auto"/>
        <w:tabs>
          <w:tab w:val="clear" w:pos="840"/>
          <w:tab w:val="num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 bez zachowania profesjonalnej staranności,</w:t>
      </w:r>
    </w:p>
    <w:p w:rsidR="00EC1CE7" w:rsidRPr="003D6336" w:rsidRDefault="00EC1CE7" w:rsidP="009B7A49">
      <w:pPr>
        <w:pStyle w:val="Bodytext2"/>
        <w:numPr>
          <w:ilvl w:val="0"/>
          <w:numId w:val="18"/>
        </w:numPr>
        <w:shd w:val="clear" w:color="auto" w:fill="auto"/>
        <w:tabs>
          <w:tab w:val="clear" w:pos="840"/>
          <w:tab w:val="num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z naruszeniem obowiązujących przepisów,</w:t>
      </w:r>
    </w:p>
    <w:p w:rsidR="00EC1CE7" w:rsidRPr="003D6336" w:rsidRDefault="00EC1CE7" w:rsidP="009B7A49">
      <w:pPr>
        <w:pStyle w:val="Bodytext2"/>
        <w:numPr>
          <w:ilvl w:val="0"/>
          <w:numId w:val="18"/>
        </w:numPr>
        <w:shd w:val="clear" w:color="auto" w:fill="auto"/>
        <w:tabs>
          <w:tab w:val="clear" w:pos="840"/>
          <w:tab w:val="num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niezgodnie z warunkami zawartymi w </w:t>
      </w:r>
      <w:r w:rsidR="00235F2B" w:rsidRPr="003D6336">
        <w:rPr>
          <w:rFonts w:ascii="Arimo" w:hAnsi="Arimo" w:cs="Arimo"/>
          <w:color w:val="auto"/>
          <w:sz w:val="22"/>
          <w:szCs w:val="22"/>
        </w:rPr>
        <w:t>Umowie</w:t>
      </w:r>
      <w:r w:rsidRPr="003D6336">
        <w:rPr>
          <w:rFonts w:ascii="Arimo" w:hAnsi="Arimo" w:cs="Arimo"/>
          <w:color w:val="auto"/>
          <w:sz w:val="22"/>
          <w:szCs w:val="22"/>
        </w:rPr>
        <w:t>,</w:t>
      </w:r>
    </w:p>
    <w:p w:rsidR="00EC1CE7" w:rsidRPr="003D6336" w:rsidRDefault="00EC1CE7" w:rsidP="009B7A49">
      <w:pPr>
        <w:pStyle w:val="Bodytext2"/>
        <w:numPr>
          <w:ilvl w:val="0"/>
          <w:numId w:val="18"/>
        </w:numPr>
        <w:shd w:val="clear" w:color="auto" w:fill="auto"/>
        <w:tabs>
          <w:tab w:val="clear" w:pos="840"/>
          <w:tab w:val="num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jeśli kary umowne przekroczą wartość określoną w </w:t>
      </w:r>
      <w:r w:rsidR="00235F2B" w:rsidRPr="003D6336">
        <w:rPr>
          <w:rFonts w:ascii="Arimo" w:hAnsi="Arimo" w:cs="Arimo"/>
          <w:color w:val="auto"/>
          <w:sz w:val="22"/>
          <w:szCs w:val="22"/>
        </w:rPr>
        <w:t xml:space="preserve">Umowie </w:t>
      </w:r>
      <w:r w:rsidRPr="003D6336">
        <w:rPr>
          <w:rFonts w:ascii="Arimo" w:hAnsi="Arimo" w:cs="Arimo"/>
          <w:color w:val="auto"/>
          <w:sz w:val="22"/>
          <w:szCs w:val="22"/>
        </w:rPr>
        <w:t>bądź może zażądać w</w:t>
      </w:r>
      <w:r w:rsidR="00B848A8" w:rsidRPr="003D6336">
        <w:rPr>
          <w:rFonts w:ascii="Arimo" w:hAnsi="Arimo" w:cs="Arimo"/>
          <w:color w:val="auto"/>
          <w:sz w:val="22"/>
          <w:szCs w:val="22"/>
        </w:rPr>
        <w:t> </w:t>
      </w:r>
      <w:r w:rsidRPr="003D6336">
        <w:rPr>
          <w:rFonts w:ascii="Arimo" w:hAnsi="Arimo" w:cs="Arimo"/>
          <w:color w:val="auto"/>
          <w:sz w:val="22"/>
          <w:szCs w:val="22"/>
        </w:rPr>
        <w:t>takim przypadku od Wykonawcy stosownego obniżenia wynagrodzenia.</w:t>
      </w:r>
    </w:p>
    <w:p w:rsidR="00EC1CE7" w:rsidRPr="003D6336" w:rsidRDefault="00EC1CE7" w:rsidP="009B7A49">
      <w:pPr>
        <w:pStyle w:val="Bodytext2"/>
        <w:numPr>
          <w:ilvl w:val="0"/>
          <w:numId w:val="16"/>
        </w:numPr>
        <w:shd w:val="clear" w:color="auto" w:fill="auto"/>
        <w:tabs>
          <w:tab w:val="clear" w:pos="533"/>
          <w:tab w:val="left" w:pos="851"/>
        </w:tabs>
        <w:spacing w:before="0" w:line="276" w:lineRule="auto"/>
        <w:ind w:left="851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Odstąpienie od Umowy może nastąpić w terminie do 60 dni od dnia powzięcia przez Zamawiającego wiadomości o zaistnieniu okoliczności uzasadniających odstąpienie, </w:t>
      </w:r>
      <w:r w:rsidRPr="003D6336">
        <w:rPr>
          <w:rFonts w:ascii="Arimo" w:hAnsi="Arimo" w:cs="Arimo"/>
          <w:color w:val="auto"/>
          <w:sz w:val="22"/>
          <w:szCs w:val="22"/>
        </w:rPr>
        <w:lastRenderedPageBreak/>
        <w:t>z</w:t>
      </w:r>
      <w:r w:rsidR="00B848A8" w:rsidRPr="003D6336">
        <w:rPr>
          <w:rFonts w:ascii="Arimo" w:hAnsi="Arimo" w:cs="Arimo"/>
          <w:color w:val="auto"/>
          <w:sz w:val="22"/>
          <w:szCs w:val="22"/>
        </w:rPr>
        <w:t> </w:t>
      </w:r>
      <w:r w:rsidRPr="003D6336">
        <w:rPr>
          <w:rFonts w:ascii="Arimo" w:hAnsi="Arimo" w:cs="Arimo"/>
          <w:color w:val="auto"/>
          <w:sz w:val="22"/>
          <w:szCs w:val="22"/>
        </w:rPr>
        <w:t>zastrzeżeniem ust. 1 niniejszego paragrafu.</w:t>
      </w:r>
    </w:p>
    <w:p w:rsidR="00EC1CE7" w:rsidRPr="003D6336" w:rsidRDefault="00EC1CE7" w:rsidP="009B7A49">
      <w:pPr>
        <w:pStyle w:val="Bodytext2"/>
        <w:numPr>
          <w:ilvl w:val="0"/>
          <w:numId w:val="16"/>
        </w:numPr>
        <w:shd w:val="clear" w:color="auto" w:fill="auto"/>
        <w:tabs>
          <w:tab w:val="clear" w:pos="533"/>
          <w:tab w:val="left" w:pos="851"/>
        </w:tabs>
        <w:spacing w:before="0" w:line="276" w:lineRule="auto"/>
        <w:ind w:left="851" w:hanging="418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W przypadku odstąpienia od Umowy przez którąkolwiek ze Stron z przyczyn leżących po stronie Wykonawcy, zostanie mu wypłacone wynagrodzenie jedynie za usługi zrealizowane należycie do dnia odstąpienia.</w:t>
      </w:r>
    </w:p>
    <w:p w:rsidR="00EC1CE7" w:rsidRPr="003D6336" w:rsidRDefault="00EC1CE7" w:rsidP="009B7A49">
      <w:pPr>
        <w:pStyle w:val="Bodytext2"/>
        <w:numPr>
          <w:ilvl w:val="0"/>
          <w:numId w:val="16"/>
        </w:numPr>
        <w:shd w:val="clear" w:color="auto" w:fill="auto"/>
        <w:tabs>
          <w:tab w:val="clear" w:pos="533"/>
          <w:tab w:val="left" w:pos="851"/>
        </w:tabs>
        <w:spacing w:before="0" w:line="276" w:lineRule="auto"/>
        <w:ind w:left="851" w:hanging="418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Zamawiający może rozwiązać Umowę ze skutkiem natychmiastowym:</w:t>
      </w:r>
    </w:p>
    <w:p w:rsidR="00EC1CE7" w:rsidRPr="003D6336" w:rsidRDefault="00EC1CE7" w:rsidP="009B7A49">
      <w:pPr>
        <w:pStyle w:val="Bodytext2"/>
        <w:numPr>
          <w:ilvl w:val="0"/>
          <w:numId w:val="20"/>
        </w:numPr>
        <w:shd w:val="clear" w:color="auto" w:fill="auto"/>
        <w:tabs>
          <w:tab w:val="clear" w:pos="826"/>
          <w:tab w:val="left" w:pos="1276"/>
        </w:tabs>
        <w:spacing w:before="0" w:line="276" w:lineRule="auto"/>
        <w:ind w:left="1276" w:hanging="426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w razie rażącego naruszania przez Wy</w:t>
      </w:r>
      <w:r w:rsidR="00C323FE" w:rsidRPr="003D6336">
        <w:rPr>
          <w:rFonts w:ascii="Arimo" w:hAnsi="Arimo" w:cs="Arimo"/>
          <w:color w:val="auto"/>
          <w:sz w:val="22"/>
          <w:szCs w:val="22"/>
        </w:rPr>
        <w:t>konawcę obowiązków wynikających</w:t>
      </w:r>
      <w:r w:rsidR="00C323FE" w:rsidRPr="003D6336">
        <w:rPr>
          <w:rFonts w:ascii="Arimo" w:hAnsi="Arimo" w:cs="Arimo"/>
          <w:color w:val="auto"/>
          <w:sz w:val="22"/>
          <w:szCs w:val="22"/>
        </w:rPr>
        <w:br/>
      </w:r>
      <w:r w:rsidRPr="003D6336">
        <w:rPr>
          <w:rFonts w:ascii="Arimo" w:hAnsi="Arimo" w:cs="Arimo"/>
          <w:color w:val="auto"/>
          <w:sz w:val="22"/>
          <w:szCs w:val="22"/>
        </w:rPr>
        <w:t>z niniejszej Umowy, tj. w sytuacji:</w:t>
      </w:r>
    </w:p>
    <w:p w:rsidR="00EC1CE7" w:rsidRPr="003D6336" w:rsidRDefault="00EC1CE7" w:rsidP="009B7A49">
      <w:pPr>
        <w:pStyle w:val="Bodytext2"/>
        <w:numPr>
          <w:ilvl w:val="0"/>
          <w:numId w:val="22"/>
        </w:numPr>
        <w:shd w:val="clear" w:color="auto" w:fill="auto"/>
        <w:tabs>
          <w:tab w:val="clear" w:pos="1014"/>
          <w:tab w:val="left" w:pos="851"/>
        </w:tabs>
        <w:spacing w:before="0" w:line="276" w:lineRule="auto"/>
        <w:ind w:left="170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powtarzających się przypadków niepodejmowania czynności, do jakich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Wykonawca </w:t>
      </w:r>
      <w:r w:rsidRPr="003D6336">
        <w:rPr>
          <w:rFonts w:ascii="Arimo" w:hAnsi="Arimo" w:cs="Arimo"/>
          <w:color w:val="auto"/>
          <w:sz w:val="22"/>
          <w:szCs w:val="22"/>
        </w:rPr>
        <w:t>jest zobowiązany Umową</w:t>
      </w:r>
      <w:r w:rsidR="00B848A8" w:rsidRPr="003D6336">
        <w:rPr>
          <w:rFonts w:ascii="Arimo" w:hAnsi="Arimo" w:cs="Arimo"/>
          <w:color w:val="auto"/>
          <w:sz w:val="22"/>
          <w:szCs w:val="22"/>
        </w:rPr>
        <w:t>,</w:t>
      </w:r>
    </w:p>
    <w:p w:rsidR="00EC1CE7" w:rsidRPr="003D6336" w:rsidRDefault="00EC1CE7" w:rsidP="009B7A49">
      <w:pPr>
        <w:pStyle w:val="Bodytext2"/>
        <w:numPr>
          <w:ilvl w:val="0"/>
          <w:numId w:val="22"/>
        </w:numPr>
        <w:shd w:val="clear" w:color="auto" w:fill="auto"/>
        <w:tabs>
          <w:tab w:val="clear" w:pos="1014"/>
          <w:tab w:val="left" w:pos="851"/>
        </w:tabs>
        <w:spacing w:before="0" w:line="276" w:lineRule="auto"/>
        <w:ind w:left="170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nie podjęcia wykonania danej czynności, do jakiej Wykonawca jest zobowiązany Umową, pomimo wezwania </w:t>
      </w:r>
      <w:r w:rsidR="00152902" w:rsidRPr="003D6336">
        <w:rPr>
          <w:rFonts w:ascii="Arimo" w:hAnsi="Arimo" w:cs="Arimo"/>
          <w:color w:val="auto"/>
          <w:sz w:val="22"/>
          <w:szCs w:val="22"/>
        </w:rPr>
        <w:t xml:space="preserve">Zamawiającego </w:t>
      </w:r>
      <w:r w:rsidRPr="003D6336">
        <w:rPr>
          <w:rFonts w:ascii="Arimo" w:hAnsi="Arimo" w:cs="Arimo"/>
          <w:color w:val="auto"/>
          <w:sz w:val="22"/>
          <w:szCs w:val="22"/>
        </w:rPr>
        <w:t>do jej wykonania,</w:t>
      </w:r>
    </w:p>
    <w:p w:rsidR="00EC1CE7" w:rsidRPr="003D6336" w:rsidRDefault="00EC1CE7" w:rsidP="009B7A49">
      <w:pPr>
        <w:pStyle w:val="Bodytext2"/>
        <w:numPr>
          <w:ilvl w:val="0"/>
          <w:numId w:val="22"/>
        </w:numPr>
        <w:shd w:val="clear" w:color="auto" w:fill="auto"/>
        <w:tabs>
          <w:tab w:val="clear" w:pos="1014"/>
          <w:tab w:val="left" w:pos="851"/>
        </w:tabs>
        <w:spacing w:before="0" w:line="276" w:lineRule="auto"/>
        <w:ind w:left="1701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w przypadku nieuzasadnionego nie stosowania się do bieżących zaleceń Zamawiającego w zakresie wykonywania przez Wykonawcę obowiązków wynikających z Umowy.</w:t>
      </w:r>
    </w:p>
    <w:p w:rsidR="00EC1CE7" w:rsidRPr="003D6336" w:rsidRDefault="00EC1CE7" w:rsidP="009B7A49">
      <w:pPr>
        <w:pStyle w:val="Bodytext2"/>
        <w:numPr>
          <w:ilvl w:val="0"/>
          <w:numId w:val="23"/>
        </w:numPr>
        <w:shd w:val="clear" w:color="auto" w:fill="auto"/>
        <w:tabs>
          <w:tab w:val="clear" w:pos="826"/>
        </w:tabs>
        <w:spacing w:before="0" w:line="276" w:lineRule="auto"/>
        <w:ind w:left="1276" w:hanging="425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>w przypadku, gdy zwłoka w spełnieniu świadczenia, do którego wykonania Wykonawca jest zobowiązany na mocy niniejszej Umowy, wyniesie co najmniej 30 dni.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6A2539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>Zabezpieczenie należytego wykonania umowy</w:t>
      </w: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rPr>
          <w:rFonts w:ascii="Arimo" w:hAnsi="Arimo" w:cs="Arimo"/>
          <w:b/>
          <w:bCs/>
          <w:color w:val="auto"/>
          <w:sz w:val="22"/>
          <w:szCs w:val="22"/>
        </w:rPr>
      </w:pPr>
    </w:p>
    <w:p w:rsidR="00EC1CE7" w:rsidRPr="003D6336" w:rsidRDefault="00EC1CE7" w:rsidP="000E1D82">
      <w:pPr>
        <w:pStyle w:val="Bodytext2"/>
        <w:shd w:val="clear" w:color="auto" w:fill="auto"/>
        <w:spacing w:before="0" w:line="276" w:lineRule="auto"/>
        <w:ind w:right="240"/>
        <w:jc w:val="both"/>
        <w:rPr>
          <w:rFonts w:ascii="Arimo" w:hAnsi="Arimo" w:cs="Arimo"/>
          <w:color w:val="auto"/>
          <w:sz w:val="22"/>
          <w:szCs w:val="22"/>
        </w:rPr>
      </w:pPr>
      <w:r w:rsidRPr="003D6336">
        <w:rPr>
          <w:rFonts w:ascii="Arimo" w:hAnsi="Arimo" w:cs="Arimo"/>
          <w:color w:val="auto"/>
          <w:sz w:val="22"/>
          <w:szCs w:val="22"/>
        </w:rPr>
        <w:t xml:space="preserve">Zamawiający przewiduje wniesienie zabezpieczenie należytego wykonania </w:t>
      </w:r>
      <w:r w:rsidR="00235F2B" w:rsidRPr="003D6336">
        <w:rPr>
          <w:rFonts w:ascii="Arimo" w:hAnsi="Arimo" w:cs="Arimo"/>
          <w:color w:val="auto"/>
          <w:sz w:val="22"/>
          <w:szCs w:val="22"/>
        </w:rPr>
        <w:t xml:space="preserve">Umowy </w:t>
      </w:r>
      <w:r w:rsidRPr="00B7259F">
        <w:rPr>
          <w:rFonts w:ascii="Arimo" w:hAnsi="Arimo" w:cs="Arimo"/>
          <w:color w:val="auto"/>
          <w:sz w:val="22"/>
          <w:szCs w:val="22"/>
        </w:rPr>
        <w:t xml:space="preserve">do </w:t>
      </w:r>
      <w:r w:rsidR="00AC5CE5" w:rsidRPr="00B7259F">
        <w:rPr>
          <w:rFonts w:ascii="Arimo" w:hAnsi="Arimo" w:cs="Arimo"/>
          <w:color w:val="auto"/>
          <w:sz w:val="22"/>
          <w:szCs w:val="22"/>
        </w:rPr>
        <w:t>2</w:t>
      </w:r>
      <w:r w:rsidRPr="00B7259F">
        <w:rPr>
          <w:rFonts w:ascii="Arimo" w:hAnsi="Arimo" w:cs="Arimo"/>
          <w:color w:val="auto"/>
          <w:sz w:val="22"/>
          <w:szCs w:val="22"/>
        </w:rPr>
        <w:t>%</w:t>
      </w:r>
      <w:r w:rsidRPr="003D6336">
        <w:rPr>
          <w:rFonts w:ascii="Arimo" w:hAnsi="Arimo" w:cs="Arimo"/>
          <w:color w:val="auto"/>
          <w:sz w:val="22"/>
          <w:szCs w:val="22"/>
        </w:rPr>
        <w:t xml:space="preserve"> wartości wynagrodzenia</w:t>
      </w:r>
      <w:r w:rsidR="00B770F6" w:rsidRPr="003D6336">
        <w:rPr>
          <w:rFonts w:ascii="Arimo" w:hAnsi="Arimo" w:cs="Arimo"/>
          <w:color w:val="auto"/>
          <w:sz w:val="22"/>
          <w:szCs w:val="22"/>
        </w:rPr>
        <w:t xml:space="preserve"> umownego brutto</w:t>
      </w:r>
      <w:r w:rsidRPr="003D6336">
        <w:rPr>
          <w:rFonts w:ascii="Arimo" w:hAnsi="Arimo" w:cs="Arimo"/>
          <w:color w:val="auto"/>
          <w:sz w:val="22"/>
          <w:szCs w:val="22"/>
        </w:rPr>
        <w:t>.</w:t>
      </w:r>
    </w:p>
    <w:p w:rsidR="000E1D82" w:rsidRPr="003D6336" w:rsidRDefault="000E1D82" w:rsidP="000E1D82">
      <w:pPr>
        <w:pStyle w:val="Bodytext2"/>
        <w:shd w:val="clear" w:color="auto" w:fill="auto"/>
        <w:tabs>
          <w:tab w:val="left" w:pos="925"/>
        </w:tabs>
        <w:spacing w:before="0" w:line="276" w:lineRule="auto"/>
        <w:ind w:left="426" w:right="240" w:hanging="426"/>
        <w:jc w:val="both"/>
        <w:rPr>
          <w:rFonts w:ascii="Arimo" w:hAnsi="Arimo" w:cs="Arimo"/>
          <w:color w:val="auto"/>
          <w:sz w:val="22"/>
          <w:szCs w:val="22"/>
        </w:rPr>
      </w:pPr>
    </w:p>
    <w:p w:rsidR="00EC1CE7" w:rsidRPr="003D6336" w:rsidRDefault="00EC1CE7" w:rsidP="006A2539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0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Harmonogram </w:t>
      </w:r>
      <w:r w:rsidR="00235F2B" w:rsidRPr="003D6336">
        <w:rPr>
          <w:rFonts w:ascii="Arimo" w:hAnsi="Arimo" w:cs="Arimo"/>
          <w:b/>
          <w:bCs/>
          <w:color w:val="auto"/>
          <w:sz w:val="22"/>
          <w:szCs w:val="22"/>
        </w:rPr>
        <w:t>Umowy</w:t>
      </w:r>
      <w:r w:rsidRPr="003D6336">
        <w:rPr>
          <w:rFonts w:ascii="Arimo" w:hAnsi="Arimo" w:cs="Arimo"/>
          <w:b/>
          <w:bCs/>
          <w:color w:val="auto"/>
          <w:sz w:val="22"/>
          <w:szCs w:val="22"/>
        </w:rPr>
        <w:t>.</w:t>
      </w: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ind w:left="720"/>
        <w:contextualSpacing/>
        <w:rPr>
          <w:rFonts w:ascii="Arimo" w:hAnsi="Arimo" w:cs="Arimo"/>
          <w:b/>
          <w:sz w:val="22"/>
          <w:szCs w:val="22"/>
          <w:lang w:val="pl-PL"/>
        </w:rPr>
      </w:pP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3D6336">
        <w:rPr>
          <w:rFonts w:ascii="Arimo" w:hAnsi="Arimo" w:cs="Arimo"/>
          <w:sz w:val="22"/>
          <w:szCs w:val="22"/>
          <w:lang w:val="pl-PL"/>
        </w:rPr>
        <w:t xml:space="preserve">Umowa powinna określać termin, w jakim Wykonawca przystąpi do wykonania </w:t>
      </w:r>
      <w:r w:rsidR="00B770F6" w:rsidRPr="003D6336">
        <w:rPr>
          <w:rFonts w:ascii="Arimo" w:hAnsi="Arimo" w:cs="Arimo"/>
          <w:sz w:val="22"/>
          <w:szCs w:val="22"/>
          <w:lang w:val="pl-PL"/>
        </w:rPr>
        <w:t xml:space="preserve">Przedmiotu </w:t>
      </w:r>
      <w:r w:rsidR="00235F2B" w:rsidRPr="003D6336">
        <w:rPr>
          <w:rFonts w:ascii="Arimo" w:hAnsi="Arimo" w:cs="Arimo"/>
          <w:sz w:val="22"/>
          <w:szCs w:val="22"/>
          <w:lang w:val="pl-PL"/>
        </w:rPr>
        <w:t>U</w:t>
      </w:r>
      <w:r w:rsidR="00B770F6" w:rsidRPr="003D6336">
        <w:rPr>
          <w:rFonts w:ascii="Arimo" w:hAnsi="Arimo" w:cs="Arimo"/>
          <w:sz w:val="22"/>
          <w:szCs w:val="22"/>
          <w:lang w:val="pl-PL"/>
        </w:rPr>
        <w:t>mowy</w:t>
      </w:r>
      <w:r w:rsidR="00C323FE" w:rsidRPr="003D6336">
        <w:rPr>
          <w:rFonts w:ascii="Arimo" w:hAnsi="Arimo" w:cs="Arimo"/>
          <w:sz w:val="22"/>
          <w:szCs w:val="22"/>
          <w:lang w:val="pl-PL"/>
        </w:rPr>
        <w:t xml:space="preserve"> </w:t>
      </w:r>
      <w:r w:rsidRPr="003D6336">
        <w:rPr>
          <w:rFonts w:ascii="Arimo" w:hAnsi="Arimo" w:cs="Arimo"/>
          <w:sz w:val="22"/>
          <w:szCs w:val="22"/>
          <w:lang w:val="pl-PL"/>
        </w:rPr>
        <w:t>oraz termin końcowy, w którym Wykonawca wykona wszelkie prace objęte Przedmiotem Umowy.</w:t>
      </w: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ind w:left="397" w:hanging="397"/>
        <w:contextualSpacing/>
        <w:rPr>
          <w:rFonts w:ascii="Arimo" w:hAnsi="Arimo" w:cs="Arimo"/>
          <w:sz w:val="22"/>
          <w:szCs w:val="22"/>
          <w:lang w:val="pl-PL"/>
        </w:rPr>
      </w:pPr>
    </w:p>
    <w:p w:rsidR="00EC1CE7" w:rsidRPr="003D6336" w:rsidRDefault="00EC1CE7" w:rsidP="006A2539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Prawa i obowiązki </w:t>
      </w:r>
      <w:r w:rsidR="00235F2B" w:rsidRPr="003D6336">
        <w:rPr>
          <w:rFonts w:ascii="Arimo" w:hAnsi="Arimo" w:cs="Arimo"/>
          <w:b/>
          <w:bCs/>
          <w:color w:val="auto"/>
          <w:sz w:val="22"/>
          <w:szCs w:val="22"/>
        </w:rPr>
        <w:t>Stron</w:t>
      </w:r>
      <w:r w:rsidRPr="003D6336">
        <w:rPr>
          <w:rFonts w:ascii="Arimo" w:hAnsi="Arimo" w:cs="Arimo"/>
          <w:b/>
          <w:bCs/>
          <w:color w:val="auto"/>
          <w:sz w:val="22"/>
          <w:szCs w:val="22"/>
        </w:rPr>
        <w:t>.</w:t>
      </w: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ind w:left="397" w:hanging="397"/>
        <w:contextualSpacing/>
        <w:rPr>
          <w:rFonts w:ascii="Arimo" w:hAnsi="Arimo" w:cs="Arimo"/>
          <w:sz w:val="22"/>
          <w:szCs w:val="22"/>
          <w:lang w:val="pl-PL"/>
        </w:rPr>
      </w:pP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3D6336">
        <w:rPr>
          <w:rFonts w:ascii="Arimo" w:hAnsi="Arimo" w:cs="Arimo"/>
          <w:sz w:val="22"/>
          <w:szCs w:val="22"/>
          <w:lang w:val="pl-PL"/>
        </w:rPr>
        <w:t xml:space="preserve">Umowa powinna określać w szczegółowy sposób prawa oraz obowiązki każdej ze </w:t>
      </w:r>
      <w:r w:rsidR="00235F2B" w:rsidRPr="003D6336">
        <w:rPr>
          <w:rFonts w:ascii="Arimo" w:hAnsi="Arimo" w:cs="Arimo"/>
          <w:sz w:val="22"/>
          <w:szCs w:val="22"/>
          <w:lang w:val="pl-PL"/>
        </w:rPr>
        <w:t>Stron</w:t>
      </w:r>
      <w:r w:rsidRPr="003D6336">
        <w:rPr>
          <w:rFonts w:ascii="Arimo" w:hAnsi="Arimo" w:cs="Arimo"/>
          <w:sz w:val="22"/>
          <w:szCs w:val="22"/>
          <w:lang w:val="pl-PL"/>
        </w:rPr>
        <w:t xml:space="preserve">. </w:t>
      </w:r>
      <w:r w:rsidRPr="003D6336">
        <w:rPr>
          <w:rFonts w:ascii="Arimo" w:hAnsi="Arimo" w:cs="Arimo"/>
          <w:sz w:val="22"/>
          <w:szCs w:val="22"/>
          <w:lang w:val="pl-PL"/>
        </w:rPr>
        <w:br/>
        <w:t xml:space="preserve">W </w:t>
      </w:r>
      <w:r w:rsidR="00235F2B" w:rsidRPr="003D6336">
        <w:rPr>
          <w:rFonts w:ascii="Arimo" w:hAnsi="Arimo" w:cs="Arimo"/>
          <w:sz w:val="22"/>
          <w:szCs w:val="22"/>
          <w:lang w:val="pl-PL"/>
        </w:rPr>
        <w:t xml:space="preserve">Umowie </w:t>
      </w:r>
      <w:r w:rsidRPr="003D6336">
        <w:rPr>
          <w:rFonts w:ascii="Arimo" w:hAnsi="Arimo" w:cs="Arimo"/>
          <w:sz w:val="22"/>
          <w:szCs w:val="22"/>
          <w:lang w:val="pl-PL"/>
        </w:rPr>
        <w:t>powinno zostać sprecyzowane, że żadna ze Stron nie będzie odpowiedzialna względem drugiej Strony w przypadku, gdy do niewykonania zobowiązań Strony dojdzie z</w:t>
      </w:r>
      <w:r w:rsidR="00B848A8" w:rsidRPr="003D6336">
        <w:rPr>
          <w:rFonts w:ascii="Arimo" w:hAnsi="Arimo" w:cs="Arimo"/>
          <w:sz w:val="22"/>
          <w:szCs w:val="22"/>
          <w:lang w:val="pl-PL"/>
        </w:rPr>
        <w:t> </w:t>
      </w:r>
      <w:r w:rsidRPr="003D6336">
        <w:rPr>
          <w:rFonts w:ascii="Arimo" w:hAnsi="Arimo" w:cs="Arimo"/>
          <w:sz w:val="22"/>
          <w:szCs w:val="22"/>
          <w:lang w:val="pl-PL"/>
        </w:rPr>
        <w:t>powodu wystąpienia zdarzeń spowodowanych działaniem siły wyższej.</w:t>
      </w: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3D6336">
        <w:rPr>
          <w:rFonts w:ascii="Arimo" w:hAnsi="Arimo" w:cs="Arimo"/>
          <w:sz w:val="22"/>
          <w:szCs w:val="22"/>
          <w:lang w:val="pl-PL"/>
        </w:rPr>
        <w:t xml:space="preserve">Wykonawca zobowiąże się do tego, że wszystkie realizowane przez niego w ramach </w:t>
      </w:r>
      <w:r w:rsidR="00235F2B" w:rsidRPr="003D6336">
        <w:rPr>
          <w:rFonts w:ascii="Arimo" w:hAnsi="Arimo" w:cs="Arimo"/>
          <w:sz w:val="22"/>
          <w:szCs w:val="22"/>
          <w:lang w:val="pl-PL"/>
        </w:rPr>
        <w:t xml:space="preserve">Umowy </w:t>
      </w:r>
      <w:r w:rsidRPr="003D6336">
        <w:rPr>
          <w:rFonts w:ascii="Arimo" w:hAnsi="Arimo" w:cs="Arimo"/>
          <w:sz w:val="22"/>
          <w:szCs w:val="22"/>
          <w:lang w:val="pl-PL"/>
        </w:rPr>
        <w:t>działania będą wykonywane z zachowaniem zasad najwyższej profesjonalnej staranności oraz, że wykorzystywany przez niego sprzęt i wyposażenie, a w tym oprogramowanie (jeśli dotyczy) będzie pozbawione wad prawnych, tzn. korzystanie z niego przez Zamawiającego zgodnie z Umową nie będzie naruszać praw własności intelektualnej osób trzecich, w tym praw autorskich, patentów, ani innych regulacji oczekiwanych prawem.</w:t>
      </w: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A5664B" w:rsidRDefault="00EC1CE7" w:rsidP="006A2539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0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A5664B">
        <w:rPr>
          <w:rFonts w:ascii="Arimo" w:hAnsi="Arimo" w:cs="Arimo"/>
          <w:b/>
          <w:bCs/>
          <w:color w:val="auto"/>
          <w:sz w:val="22"/>
          <w:szCs w:val="22"/>
        </w:rPr>
        <w:t>Zachowanie poufności.</w:t>
      </w:r>
    </w:p>
    <w:p w:rsidR="00EC1CE7" w:rsidRPr="00A5664B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A5664B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A5664B">
        <w:rPr>
          <w:rFonts w:ascii="Arimo" w:hAnsi="Arimo" w:cs="Arimo"/>
          <w:sz w:val="22"/>
          <w:szCs w:val="22"/>
          <w:lang w:val="pl-PL"/>
        </w:rPr>
        <w:t xml:space="preserve">W </w:t>
      </w:r>
      <w:r w:rsidR="00235F2B" w:rsidRPr="00A5664B">
        <w:rPr>
          <w:rFonts w:ascii="Arimo" w:hAnsi="Arimo" w:cs="Arimo"/>
          <w:sz w:val="22"/>
          <w:szCs w:val="22"/>
          <w:lang w:val="pl-PL"/>
        </w:rPr>
        <w:t xml:space="preserve">Umowie </w:t>
      </w:r>
      <w:r w:rsidR="00152902" w:rsidRPr="00A5664B">
        <w:rPr>
          <w:rFonts w:ascii="Arimo" w:hAnsi="Arimo" w:cs="Arimo"/>
          <w:sz w:val="22"/>
          <w:szCs w:val="22"/>
          <w:lang w:val="pl-PL"/>
        </w:rPr>
        <w:t xml:space="preserve">Wykonawca </w:t>
      </w:r>
      <w:r w:rsidRPr="00A5664B">
        <w:rPr>
          <w:rFonts w:ascii="Arimo" w:hAnsi="Arimo" w:cs="Arimo"/>
          <w:sz w:val="22"/>
          <w:szCs w:val="22"/>
          <w:lang w:val="pl-PL"/>
        </w:rPr>
        <w:t xml:space="preserve">zobowiąże się do tego, że w czasie obowiązywania Umowy, jak również w okresie 5 lat od dnia wykonania </w:t>
      </w:r>
      <w:r w:rsidR="00B770F6" w:rsidRPr="00A5664B">
        <w:rPr>
          <w:rFonts w:ascii="Arimo" w:hAnsi="Arimo" w:cs="Arimo"/>
          <w:sz w:val="22"/>
          <w:szCs w:val="22"/>
          <w:lang w:val="pl-PL"/>
        </w:rPr>
        <w:t xml:space="preserve">Przedmiotu </w:t>
      </w:r>
      <w:r w:rsidR="00235F2B" w:rsidRPr="00A5664B">
        <w:rPr>
          <w:rFonts w:ascii="Arimo" w:hAnsi="Arimo" w:cs="Arimo"/>
          <w:sz w:val="22"/>
          <w:szCs w:val="22"/>
          <w:lang w:val="pl-PL"/>
        </w:rPr>
        <w:t>U</w:t>
      </w:r>
      <w:r w:rsidR="00B770F6" w:rsidRPr="00A5664B">
        <w:rPr>
          <w:rFonts w:ascii="Arimo" w:hAnsi="Arimo" w:cs="Arimo"/>
          <w:sz w:val="22"/>
          <w:szCs w:val="22"/>
          <w:lang w:val="pl-PL"/>
        </w:rPr>
        <w:t>mowy</w:t>
      </w:r>
      <w:r w:rsidR="00C323FE" w:rsidRPr="00A5664B">
        <w:rPr>
          <w:rFonts w:ascii="Arimo" w:hAnsi="Arimo" w:cs="Arimo"/>
          <w:sz w:val="22"/>
          <w:szCs w:val="22"/>
          <w:lang w:val="pl-PL"/>
        </w:rPr>
        <w:t xml:space="preserve"> </w:t>
      </w:r>
      <w:r w:rsidRPr="00A5664B">
        <w:rPr>
          <w:rFonts w:ascii="Arimo" w:hAnsi="Arimo" w:cs="Arimo"/>
          <w:sz w:val="22"/>
          <w:szCs w:val="22"/>
          <w:lang w:val="pl-PL"/>
        </w:rPr>
        <w:t xml:space="preserve">zachowa w tajemnicy wszystkie informacje (w tym uzyskane od Zamawiającego materiały lub dane) uzyskane </w:t>
      </w:r>
      <w:r w:rsidRPr="00A5664B">
        <w:rPr>
          <w:rFonts w:ascii="Arimo" w:hAnsi="Arimo" w:cs="Arimo"/>
          <w:sz w:val="22"/>
          <w:szCs w:val="22"/>
          <w:lang w:val="pl-PL"/>
        </w:rPr>
        <w:lastRenderedPageBreak/>
        <w:t>bezpośrednio lub pośrednio, w związku lub przy okazji realizacji Umowy. Ponadto Wykonawca zobowiąże się do niewykorzystywania info</w:t>
      </w:r>
      <w:r w:rsidR="00C323FE" w:rsidRPr="00A5664B">
        <w:rPr>
          <w:rFonts w:ascii="Arimo" w:hAnsi="Arimo" w:cs="Arimo"/>
          <w:sz w:val="22"/>
          <w:szCs w:val="22"/>
          <w:lang w:val="pl-PL"/>
        </w:rPr>
        <w:t>rmacji, o których mowa powyżej,</w:t>
      </w:r>
      <w:r w:rsidR="00C323FE" w:rsidRPr="00A5664B">
        <w:rPr>
          <w:rFonts w:ascii="Arimo" w:hAnsi="Arimo" w:cs="Arimo"/>
          <w:sz w:val="22"/>
          <w:szCs w:val="22"/>
          <w:lang w:val="pl-PL"/>
        </w:rPr>
        <w:br/>
      </w:r>
      <w:r w:rsidRPr="00A5664B">
        <w:rPr>
          <w:rFonts w:ascii="Arimo" w:hAnsi="Arimo" w:cs="Arimo"/>
          <w:sz w:val="22"/>
          <w:szCs w:val="22"/>
          <w:lang w:val="pl-PL"/>
        </w:rPr>
        <w:t>w prowadzonej przez niego innej działalności, aniżeli oparta na Umowie (klauzula poufności).</w:t>
      </w:r>
    </w:p>
    <w:p w:rsidR="00EC1CE7" w:rsidRPr="00A5664B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A5664B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A5664B">
        <w:rPr>
          <w:rFonts w:ascii="Arimo" w:hAnsi="Arimo" w:cs="Arimo"/>
          <w:sz w:val="22"/>
          <w:szCs w:val="22"/>
          <w:lang w:val="pl-PL"/>
        </w:rPr>
        <w:t xml:space="preserve">W celu uniknięcia wątpliwości </w:t>
      </w:r>
      <w:r w:rsidR="00235F2B" w:rsidRPr="00A5664B">
        <w:rPr>
          <w:rFonts w:ascii="Arimo" w:hAnsi="Arimo" w:cs="Arimo"/>
          <w:sz w:val="22"/>
          <w:szCs w:val="22"/>
          <w:lang w:val="pl-PL"/>
        </w:rPr>
        <w:t xml:space="preserve">Umowa </w:t>
      </w:r>
      <w:r w:rsidRPr="00A5664B">
        <w:rPr>
          <w:rFonts w:ascii="Arimo" w:hAnsi="Arimo" w:cs="Arimo"/>
          <w:sz w:val="22"/>
          <w:szCs w:val="22"/>
          <w:lang w:val="pl-PL"/>
        </w:rPr>
        <w:t>powinna określać, że wszelkie dotyczące Zamawiającego informacje uzyskane przez Wykonawcę bezpośrednio lub pośrednio, w</w:t>
      </w:r>
      <w:r w:rsidR="00B848A8" w:rsidRPr="00A5664B">
        <w:rPr>
          <w:rFonts w:ascii="Arimo" w:hAnsi="Arimo" w:cs="Arimo"/>
          <w:sz w:val="22"/>
          <w:szCs w:val="22"/>
          <w:lang w:val="pl-PL"/>
        </w:rPr>
        <w:t> </w:t>
      </w:r>
      <w:r w:rsidRPr="00A5664B">
        <w:rPr>
          <w:rFonts w:ascii="Arimo" w:hAnsi="Arimo" w:cs="Arimo"/>
          <w:sz w:val="22"/>
          <w:szCs w:val="22"/>
          <w:lang w:val="pl-PL"/>
        </w:rPr>
        <w:t>związku lub przy okazji realizacji niniejszej Umowy, będą traktowane jako w pełni poufne i</w:t>
      </w:r>
      <w:r w:rsidR="00B848A8" w:rsidRPr="00A5664B">
        <w:rPr>
          <w:rFonts w:ascii="Arimo" w:hAnsi="Arimo" w:cs="Arimo"/>
          <w:sz w:val="22"/>
          <w:szCs w:val="22"/>
          <w:lang w:val="pl-PL"/>
        </w:rPr>
        <w:t> </w:t>
      </w:r>
      <w:r w:rsidRPr="00A5664B">
        <w:rPr>
          <w:rFonts w:ascii="Arimo" w:hAnsi="Arimo" w:cs="Arimo"/>
          <w:sz w:val="22"/>
          <w:szCs w:val="22"/>
          <w:lang w:val="pl-PL"/>
        </w:rPr>
        <w:t>stanowiące tajemnicę przedsiębiorstwa Zamawiającego.</w:t>
      </w:r>
    </w:p>
    <w:p w:rsidR="00EC1CE7" w:rsidRPr="00A5664B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A5664B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A5664B">
        <w:rPr>
          <w:rFonts w:ascii="Arimo" w:hAnsi="Arimo" w:cs="Arimo"/>
          <w:sz w:val="22"/>
          <w:szCs w:val="22"/>
          <w:lang w:val="pl-PL"/>
        </w:rPr>
        <w:t>Umowa będzie określała wyjątki od ww. reguły. W szczególności, nie będzie uznawane za naruszenie nakazu zachowania tajemnicy udostępnienie informacji, co do których ujawnienia Wykonawca uzyska uprzednią wyrażoną w formie pisemnej pod rygorem nieważności zgodę Zamawiającego.</w:t>
      </w:r>
    </w:p>
    <w:p w:rsidR="00EC1CE7" w:rsidRPr="00A5664B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b/>
          <w:color w:val="44546A" w:themeColor="text2"/>
          <w:sz w:val="22"/>
          <w:szCs w:val="22"/>
          <w:lang w:val="pl-PL"/>
        </w:rPr>
      </w:pPr>
    </w:p>
    <w:p w:rsidR="00EC1CE7" w:rsidRPr="003D6336" w:rsidRDefault="00EC1CE7" w:rsidP="00B52E60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3D6336">
        <w:rPr>
          <w:rFonts w:ascii="Arimo" w:hAnsi="Arimo" w:cs="Arimo"/>
          <w:b/>
          <w:bCs/>
          <w:color w:val="auto"/>
          <w:sz w:val="22"/>
          <w:szCs w:val="22"/>
        </w:rPr>
        <w:t xml:space="preserve">Podwykonawstwo. </w:t>
      </w: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ind w:left="397" w:hanging="397"/>
        <w:contextualSpacing/>
        <w:rPr>
          <w:rFonts w:ascii="Arimo" w:hAnsi="Arimo" w:cs="Arimo"/>
          <w:sz w:val="22"/>
          <w:szCs w:val="22"/>
          <w:lang w:val="pl-PL"/>
        </w:rPr>
      </w:pPr>
    </w:p>
    <w:p w:rsidR="00EC1CE7" w:rsidRPr="003D6336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3D6336">
        <w:rPr>
          <w:rFonts w:ascii="Arimo" w:hAnsi="Arimo" w:cs="Arimo"/>
          <w:sz w:val="22"/>
          <w:szCs w:val="22"/>
          <w:lang w:val="pl-PL"/>
        </w:rPr>
        <w:t>Umowa będzie określała, że Wykonawca może powierzyć wykonanie części prac objętych Przedmiotem Umowy podwykonawcom. Zakres prac, który może być powierzony podwykonawcom, zawarty jest w ofercie Wykonawcy. Jednocześnie, Wykonawca zobowiąże się do tego, że będzie on ponosić wobec Zamawiającego pełną odpowiedzialność za działania i zaniechania podwykonawców, którym powierzył wykonanie części prac. Zlecenie wykonania części prac podwykonawcom nie może zmienić zobowiązań Wykonawcy wobec Zamawiającego za wykonanie tej części prac</w:t>
      </w:r>
      <w:r w:rsidR="006D0CD5" w:rsidRPr="003D6336">
        <w:rPr>
          <w:rFonts w:ascii="Arimo" w:hAnsi="Arimo" w:cs="Arimo"/>
          <w:sz w:val="22"/>
          <w:szCs w:val="22"/>
          <w:lang w:val="pl-PL"/>
        </w:rPr>
        <w:t>,</w:t>
      </w:r>
      <w:r w:rsidRPr="003D6336">
        <w:rPr>
          <w:rFonts w:ascii="Arimo" w:hAnsi="Arimo" w:cs="Arimo"/>
          <w:sz w:val="22"/>
          <w:szCs w:val="22"/>
          <w:lang w:val="pl-PL"/>
        </w:rPr>
        <w:t xml:space="preserve"> ani prowadzić do zwiększenia wynagrodzenia Wykonawcy. Wykonawca będzie odpowiedzialny za działania, zaniechania, uchybienia i</w:t>
      </w:r>
      <w:r w:rsidR="00B848A8" w:rsidRPr="003D6336">
        <w:rPr>
          <w:rFonts w:ascii="Arimo" w:hAnsi="Arimo" w:cs="Arimo"/>
          <w:sz w:val="22"/>
          <w:szCs w:val="22"/>
          <w:lang w:val="pl-PL"/>
        </w:rPr>
        <w:t> </w:t>
      </w:r>
      <w:r w:rsidRPr="003D6336">
        <w:rPr>
          <w:rFonts w:ascii="Arimo" w:hAnsi="Arimo" w:cs="Arimo"/>
          <w:sz w:val="22"/>
          <w:szCs w:val="22"/>
          <w:lang w:val="pl-PL"/>
        </w:rPr>
        <w:t>zaniedbania podwykonawców i ich pracowników w takim samym stopniu, jak za działania i</w:t>
      </w:r>
      <w:r w:rsidR="00B848A8" w:rsidRPr="003D6336">
        <w:rPr>
          <w:rFonts w:ascii="Arimo" w:hAnsi="Arimo" w:cs="Arimo"/>
          <w:sz w:val="22"/>
          <w:szCs w:val="22"/>
          <w:lang w:val="pl-PL"/>
        </w:rPr>
        <w:t> </w:t>
      </w:r>
      <w:r w:rsidRPr="003D6336">
        <w:rPr>
          <w:rFonts w:ascii="Arimo" w:hAnsi="Arimo" w:cs="Arimo"/>
          <w:sz w:val="22"/>
          <w:szCs w:val="22"/>
          <w:lang w:val="pl-PL"/>
        </w:rPr>
        <w:t>zaniechania własne.</w:t>
      </w:r>
    </w:p>
    <w:p w:rsidR="00637331" w:rsidRPr="00E90236" w:rsidRDefault="00637331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663A97" w:rsidRDefault="00EC1CE7" w:rsidP="00B52E60">
      <w:pPr>
        <w:pStyle w:val="Bodytext2"/>
        <w:numPr>
          <w:ilvl w:val="0"/>
          <w:numId w:val="25"/>
        </w:numPr>
        <w:shd w:val="clear" w:color="auto" w:fill="auto"/>
        <w:spacing w:before="0" w:line="276" w:lineRule="auto"/>
        <w:ind w:left="426" w:hanging="426"/>
        <w:jc w:val="both"/>
        <w:rPr>
          <w:rFonts w:ascii="Arimo" w:hAnsi="Arimo" w:cs="Arimo"/>
          <w:b/>
          <w:bCs/>
          <w:color w:val="auto"/>
          <w:sz w:val="22"/>
          <w:szCs w:val="22"/>
        </w:rPr>
      </w:pPr>
      <w:r w:rsidRPr="00663A97">
        <w:rPr>
          <w:rFonts w:ascii="Arimo" w:hAnsi="Arimo" w:cs="Arimo"/>
          <w:b/>
          <w:bCs/>
          <w:color w:val="auto"/>
          <w:sz w:val="22"/>
          <w:szCs w:val="22"/>
        </w:rPr>
        <w:t>Komunikacja</w:t>
      </w:r>
      <w:r w:rsidR="00B770F6" w:rsidRPr="00663A97">
        <w:rPr>
          <w:rFonts w:ascii="Arimo" w:hAnsi="Arimo" w:cs="Arimo"/>
          <w:b/>
          <w:bCs/>
          <w:color w:val="auto"/>
          <w:sz w:val="22"/>
          <w:szCs w:val="22"/>
        </w:rPr>
        <w:t xml:space="preserve"> i prawo właściwe</w:t>
      </w:r>
      <w:r w:rsidRPr="00663A97">
        <w:rPr>
          <w:rFonts w:ascii="Arimo" w:hAnsi="Arimo" w:cs="Arimo"/>
          <w:b/>
          <w:bCs/>
          <w:color w:val="auto"/>
          <w:sz w:val="22"/>
          <w:szCs w:val="22"/>
        </w:rPr>
        <w:t xml:space="preserve">. </w:t>
      </w:r>
    </w:p>
    <w:p w:rsidR="00EC1CE7" w:rsidRPr="00663A97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ind w:left="397" w:hanging="397"/>
        <w:contextualSpacing/>
        <w:rPr>
          <w:rFonts w:ascii="Arimo" w:hAnsi="Arimo" w:cs="Arimo"/>
          <w:sz w:val="22"/>
          <w:szCs w:val="22"/>
          <w:lang w:val="pl-PL"/>
        </w:rPr>
      </w:pPr>
    </w:p>
    <w:p w:rsidR="00EC1CE7" w:rsidRPr="00663A97" w:rsidRDefault="00EC1CE7" w:rsidP="00B52E60">
      <w:pPr>
        <w:pStyle w:val="Styl3"/>
        <w:numPr>
          <w:ilvl w:val="0"/>
          <w:numId w:val="33"/>
        </w:numPr>
        <w:suppressAutoHyphens/>
        <w:spacing w:line="276" w:lineRule="auto"/>
        <w:ind w:left="426" w:hanging="426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663A97">
        <w:rPr>
          <w:rFonts w:ascii="Arimo" w:hAnsi="Arimo" w:cs="Arimo"/>
          <w:sz w:val="22"/>
          <w:szCs w:val="22"/>
          <w:lang w:val="pl-PL"/>
        </w:rPr>
        <w:t>Umowa powinna precyzować formy kontaktów</w:t>
      </w:r>
      <w:r w:rsidR="00B848A8" w:rsidRPr="00663A97">
        <w:rPr>
          <w:rFonts w:ascii="Arimo" w:hAnsi="Arimo" w:cs="Arimo"/>
          <w:sz w:val="22"/>
          <w:szCs w:val="22"/>
          <w:lang w:val="pl-PL"/>
        </w:rPr>
        <w:t>,</w:t>
      </w:r>
      <w:r w:rsidRPr="00663A97">
        <w:rPr>
          <w:rFonts w:ascii="Arimo" w:hAnsi="Arimo" w:cs="Arimo"/>
          <w:sz w:val="22"/>
          <w:szCs w:val="22"/>
          <w:lang w:val="pl-PL"/>
        </w:rPr>
        <w:t xml:space="preserve"> jakie będą prowadzone pomiędzy </w:t>
      </w:r>
      <w:r w:rsidR="00235F2B" w:rsidRPr="00663A97">
        <w:rPr>
          <w:rFonts w:ascii="Arimo" w:hAnsi="Arimo" w:cs="Arimo"/>
          <w:sz w:val="22"/>
          <w:szCs w:val="22"/>
          <w:lang w:val="pl-PL"/>
        </w:rPr>
        <w:t xml:space="preserve">Stronami </w:t>
      </w:r>
      <w:r w:rsidRPr="00663A97">
        <w:rPr>
          <w:rFonts w:ascii="Arimo" w:hAnsi="Arimo" w:cs="Arimo"/>
          <w:sz w:val="22"/>
          <w:szCs w:val="22"/>
          <w:lang w:val="pl-PL"/>
        </w:rPr>
        <w:t xml:space="preserve">w trakcie obowiązywania </w:t>
      </w:r>
      <w:r w:rsidR="00235F2B" w:rsidRPr="00663A97">
        <w:rPr>
          <w:rFonts w:ascii="Arimo" w:hAnsi="Arimo" w:cs="Arimo"/>
          <w:sz w:val="22"/>
          <w:szCs w:val="22"/>
          <w:lang w:val="pl-PL"/>
        </w:rPr>
        <w:t>Umowy</w:t>
      </w:r>
      <w:r w:rsidRPr="00663A97">
        <w:rPr>
          <w:rFonts w:ascii="Arimo" w:hAnsi="Arimo" w:cs="Arimo"/>
          <w:sz w:val="22"/>
          <w:szCs w:val="22"/>
          <w:lang w:val="pl-PL"/>
        </w:rPr>
        <w:t xml:space="preserve">. W szczególności, </w:t>
      </w:r>
      <w:r w:rsidR="00235F2B" w:rsidRPr="00663A97">
        <w:rPr>
          <w:rFonts w:ascii="Arimo" w:hAnsi="Arimo" w:cs="Arimo"/>
          <w:sz w:val="22"/>
          <w:szCs w:val="22"/>
          <w:lang w:val="pl-PL"/>
        </w:rPr>
        <w:t xml:space="preserve">Umowa </w:t>
      </w:r>
      <w:r w:rsidRPr="00663A97">
        <w:rPr>
          <w:rFonts w:ascii="Arimo" w:hAnsi="Arimo" w:cs="Arimo"/>
          <w:sz w:val="22"/>
          <w:szCs w:val="22"/>
          <w:lang w:val="pl-PL"/>
        </w:rPr>
        <w:t xml:space="preserve">może wskazywać osoby upoważnione przez </w:t>
      </w:r>
      <w:r w:rsidR="00235F2B" w:rsidRPr="00663A97">
        <w:rPr>
          <w:rFonts w:ascii="Arimo" w:hAnsi="Arimo" w:cs="Arimo"/>
          <w:sz w:val="22"/>
          <w:szCs w:val="22"/>
          <w:lang w:val="pl-PL"/>
        </w:rPr>
        <w:t xml:space="preserve">Strony </w:t>
      </w:r>
      <w:r w:rsidRPr="00663A97">
        <w:rPr>
          <w:rFonts w:ascii="Arimo" w:hAnsi="Arimo" w:cs="Arimo"/>
          <w:sz w:val="22"/>
          <w:szCs w:val="22"/>
          <w:lang w:val="pl-PL"/>
        </w:rPr>
        <w:t>do kontaktów</w:t>
      </w:r>
      <w:r w:rsidR="00637331" w:rsidRPr="00663A97">
        <w:rPr>
          <w:rFonts w:ascii="Arimo" w:hAnsi="Arimo" w:cs="Arimo"/>
          <w:sz w:val="22"/>
          <w:szCs w:val="22"/>
          <w:lang w:val="pl-PL"/>
        </w:rPr>
        <w:t>.</w:t>
      </w:r>
    </w:p>
    <w:p w:rsidR="00EC1CE7" w:rsidRPr="00663A97" w:rsidRDefault="00B770F6" w:rsidP="00B52E60">
      <w:pPr>
        <w:pStyle w:val="Styl3"/>
        <w:numPr>
          <w:ilvl w:val="0"/>
          <w:numId w:val="33"/>
        </w:numPr>
        <w:suppressAutoHyphens/>
        <w:spacing w:line="276" w:lineRule="auto"/>
        <w:ind w:left="426" w:hanging="426"/>
        <w:contextualSpacing/>
        <w:jc w:val="both"/>
        <w:rPr>
          <w:rFonts w:ascii="Arimo" w:hAnsi="Arimo" w:cs="Arimo"/>
          <w:sz w:val="22"/>
          <w:szCs w:val="22"/>
          <w:lang w:val="pl-PL"/>
        </w:rPr>
      </w:pPr>
      <w:r w:rsidRPr="00663A97">
        <w:rPr>
          <w:rFonts w:ascii="Arimo" w:hAnsi="Arimo" w:cs="Arimo"/>
          <w:sz w:val="22"/>
          <w:szCs w:val="22"/>
          <w:lang w:val="pl-PL"/>
        </w:rPr>
        <w:t>Umowa zostanie zawarta w języku polskim oraz będzie podlegać prawu polskiemu</w:t>
      </w:r>
      <w:r w:rsidR="00B848A8" w:rsidRPr="00663A97">
        <w:rPr>
          <w:rFonts w:ascii="Arimo" w:hAnsi="Arimo" w:cs="Arimo"/>
          <w:sz w:val="22"/>
          <w:szCs w:val="22"/>
          <w:lang w:val="pl-PL"/>
        </w:rPr>
        <w:t>,</w:t>
      </w:r>
      <w:r w:rsidRPr="00663A97">
        <w:rPr>
          <w:rFonts w:ascii="Arimo" w:hAnsi="Arimo" w:cs="Arimo"/>
          <w:sz w:val="22"/>
          <w:szCs w:val="22"/>
          <w:lang w:val="pl-PL"/>
        </w:rPr>
        <w:t xml:space="preserve"> a</w:t>
      </w:r>
      <w:r w:rsidR="00B848A8" w:rsidRPr="00663A97">
        <w:rPr>
          <w:rFonts w:ascii="Arimo" w:hAnsi="Arimo" w:cs="Arimo"/>
          <w:sz w:val="22"/>
          <w:szCs w:val="22"/>
          <w:lang w:val="pl-PL"/>
        </w:rPr>
        <w:t> </w:t>
      </w:r>
      <w:r w:rsidRPr="00663A97">
        <w:rPr>
          <w:rFonts w:ascii="Arimo" w:hAnsi="Arimo" w:cs="Arimo"/>
          <w:sz w:val="22"/>
          <w:szCs w:val="22"/>
          <w:lang w:val="pl-PL"/>
        </w:rPr>
        <w:t xml:space="preserve">spory powstałe na jej tle będą rozstrzygane przez </w:t>
      </w:r>
      <w:r w:rsidR="006D0CD5" w:rsidRPr="00663A97">
        <w:rPr>
          <w:rFonts w:ascii="Arimo" w:hAnsi="Arimo" w:cs="Arimo"/>
          <w:sz w:val="22"/>
          <w:szCs w:val="22"/>
          <w:lang w:val="pl-PL"/>
        </w:rPr>
        <w:t>właściwe sądy polskie w oparciu</w:t>
      </w:r>
      <w:r w:rsidR="006D0CD5" w:rsidRPr="00663A97">
        <w:rPr>
          <w:rFonts w:ascii="Arimo" w:hAnsi="Arimo" w:cs="Arimo"/>
          <w:sz w:val="22"/>
          <w:szCs w:val="22"/>
          <w:lang w:val="pl-PL"/>
        </w:rPr>
        <w:br/>
      </w:r>
      <w:r w:rsidRPr="00663A97">
        <w:rPr>
          <w:rFonts w:ascii="Arimo" w:hAnsi="Arimo" w:cs="Arimo"/>
          <w:sz w:val="22"/>
          <w:szCs w:val="22"/>
          <w:lang w:val="pl-PL"/>
        </w:rPr>
        <w:t>o polską procedurę</w:t>
      </w:r>
      <w:r w:rsidR="00B848A8" w:rsidRPr="00663A97">
        <w:rPr>
          <w:rFonts w:ascii="Arimo" w:hAnsi="Arimo" w:cs="Arimo"/>
          <w:sz w:val="22"/>
          <w:szCs w:val="22"/>
          <w:lang w:val="pl-PL"/>
        </w:rPr>
        <w:t>.</w:t>
      </w:r>
    </w:p>
    <w:p w:rsidR="00EC1CE7" w:rsidRPr="00663A97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663A97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b/>
          <w:bCs/>
          <w:sz w:val="22"/>
          <w:szCs w:val="22"/>
          <w:lang w:val="pl-PL"/>
        </w:rPr>
      </w:pPr>
      <w:r w:rsidRPr="00663A97">
        <w:rPr>
          <w:rFonts w:ascii="Arimo" w:hAnsi="Arimo" w:cs="Arimo"/>
          <w:b/>
          <w:bCs/>
          <w:sz w:val="22"/>
          <w:szCs w:val="22"/>
          <w:lang w:val="pl-PL"/>
        </w:rPr>
        <w:t xml:space="preserve">Postanowienia przyszłej </w:t>
      </w:r>
      <w:r w:rsidR="00235F2B" w:rsidRPr="00663A97">
        <w:rPr>
          <w:rFonts w:ascii="Arimo" w:hAnsi="Arimo" w:cs="Arimo"/>
          <w:b/>
          <w:bCs/>
          <w:sz w:val="22"/>
          <w:szCs w:val="22"/>
          <w:lang w:val="pl-PL"/>
        </w:rPr>
        <w:t xml:space="preserve">Umowy </w:t>
      </w:r>
      <w:r w:rsidRPr="00663A97">
        <w:rPr>
          <w:rFonts w:ascii="Arimo" w:hAnsi="Arimo" w:cs="Arimo"/>
          <w:b/>
          <w:bCs/>
          <w:sz w:val="22"/>
          <w:szCs w:val="22"/>
          <w:lang w:val="pl-PL"/>
        </w:rPr>
        <w:t xml:space="preserve">mogą zawierać inne postanowienia, </w:t>
      </w:r>
      <w:r w:rsidR="00AC5CE5" w:rsidRPr="00663A97">
        <w:rPr>
          <w:rFonts w:ascii="Arimo" w:hAnsi="Arimo" w:cs="Arimo"/>
          <w:b/>
          <w:bCs/>
          <w:sz w:val="22"/>
          <w:szCs w:val="22"/>
          <w:lang w:val="pl-PL"/>
        </w:rPr>
        <w:t>niewymienione powyżej</w:t>
      </w:r>
      <w:r w:rsidRPr="00663A97">
        <w:rPr>
          <w:rFonts w:ascii="Arimo" w:hAnsi="Arimo" w:cs="Arimo"/>
          <w:b/>
          <w:bCs/>
          <w:sz w:val="22"/>
          <w:szCs w:val="22"/>
          <w:lang w:val="pl-PL"/>
        </w:rPr>
        <w:t>, jak i postanowienia o odmiennej treści</w:t>
      </w:r>
      <w:r w:rsidR="00B848A8" w:rsidRPr="00663A97">
        <w:rPr>
          <w:rFonts w:ascii="Arimo" w:hAnsi="Arimo" w:cs="Arimo"/>
          <w:b/>
          <w:bCs/>
          <w:sz w:val="22"/>
          <w:szCs w:val="22"/>
          <w:lang w:val="pl-PL"/>
        </w:rPr>
        <w:t>,</w:t>
      </w:r>
      <w:r w:rsidR="006D0CD5" w:rsidRPr="00663A97">
        <w:rPr>
          <w:rFonts w:ascii="Arimo" w:hAnsi="Arimo" w:cs="Arimo"/>
          <w:b/>
          <w:bCs/>
          <w:sz w:val="22"/>
          <w:szCs w:val="22"/>
          <w:lang w:val="pl-PL"/>
        </w:rPr>
        <w:t xml:space="preserve"> o ile wynikać one będą</w:t>
      </w:r>
      <w:r w:rsidR="006D0CD5" w:rsidRPr="00663A97">
        <w:rPr>
          <w:rFonts w:ascii="Arimo" w:hAnsi="Arimo" w:cs="Arimo"/>
          <w:b/>
          <w:bCs/>
          <w:sz w:val="22"/>
          <w:szCs w:val="22"/>
          <w:lang w:val="pl-PL"/>
        </w:rPr>
        <w:br/>
      </w:r>
      <w:r w:rsidRPr="00663A97">
        <w:rPr>
          <w:rFonts w:ascii="Arimo" w:hAnsi="Arimo" w:cs="Arimo"/>
          <w:b/>
          <w:bCs/>
          <w:sz w:val="22"/>
          <w:szCs w:val="22"/>
          <w:lang w:val="pl-PL"/>
        </w:rPr>
        <w:t xml:space="preserve">z konieczności dostosowania zapisów przyszłej </w:t>
      </w:r>
      <w:r w:rsidR="00235F2B" w:rsidRPr="00663A97">
        <w:rPr>
          <w:rFonts w:ascii="Arimo" w:hAnsi="Arimo" w:cs="Arimo"/>
          <w:b/>
          <w:bCs/>
          <w:sz w:val="22"/>
          <w:szCs w:val="22"/>
          <w:lang w:val="pl-PL"/>
        </w:rPr>
        <w:t xml:space="preserve">Umowy </w:t>
      </w:r>
      <w:r w:rsidRPr="00663A97">
        <w:rPr>
          <w:rFonts w:ascii="Arimo" w:hAnsi="Arimo" w:cs="Arimo"/>
          <w:b/>
          <w:bCs/>
          <w:sz w:val="22"/>
          <w:szCs w:val="22"/>
          <w:lang w:val="pl-PL"/>
        </w:rPr>
        <w:t>do wynegocjowanych warunków</w:t>
      </w:r>
      <w:r w:rsidR="00B848A8" w:rsidRPr="00663A97">
        <w:rPr>
          <w:rFonts w:ascii="Arimo" w:hAnsi="Arimo" w:cs="Arimo"/>
          <w:b/>
          <w:bCs/>
          <w:sz w:val="22"/>
          <w:szCs w:val="22"/>
          <w:lang w:val="pl-PL"/>
        </w:rPr>
        <w:t>,</w:t>
      </w:r>
      <w:r w:rsidR="00F74476" w:rsidRPr="00663A97">
        <w:rPr>
          <w:rFonts w:ascii="Arimo" w:hAnsi="Arimo" w:cs="Arimo"/>
          <w:b/>
          <w:bCs/>
          <w:sz w:val="22"/>
          <w:szCs w:val="22"/>
          <w:lang w:val="pl-PL"/>
        </w:rPr>
        <w:t xml:space="preserve"> a także zmieniających się przepisów prawa i ich interpretacji</w:t>
      </w:r>
      <w:r w:rsidRPr="00663A97">
        <w:rPr>
          <w:rFonts w:ascii="Arimo" w:hAnsi="Arimo" w:cs="Arimo"/>
          <w:b/>
          <w:bCs/>
          <w:sz w:val="22"/>
          <w:szCs w:val="22"/>
          <w:lang w:val="pl-PL"/>
        </w:rPr>
        <w:t>.</w:t>
      </w:r>
    </w:p>
    <w:p w:rsidR="00EC1CE7" w:rsidRPr="00663A97" w:rsidRDefault="00EC1CE7" w:rsidP="000E1D82">
      <w:pPr>
        <w:pStyle w:val="Styl3"/>
        <w:numPr>
          <w:ilvl w:val="0"/>
          <w:numId w:val="0"/>
        </w:numPr>
        <w:suppressAutoHyphens/>
        <w:spacing w:line="276" w:lineRule="auto"/>
        <w:contextualSpacing/>
        <w:jc w:val="both"/>
        <w:rPr>
          <w:rFonts w:ascii="Arimo" w:hAnsi="Arimo" w:cs="Arimo"/>
          <w:sz w:val="22"/>
          <w:szCs w:val="22"/>
          <w:lang w:val="pl-PL"/>
        </w:rPr>
      </w:pPr>
    </w:p>
    <w:p w:rsidR="00EC1CE7" w:rsidRPr="00663A97" w:rsidRDefault="00EC1CE7" w:rsidP="000E1D82">
      <w:pPr>
        <w:pStyle w:val="Tekstpodstawowywcity21"/>
        <w:spacing w:line="276" w:lineRule="auto"/>
        <w:ind w:left="0"/>
        <w:rPr>
          <w:rFonts w:ascii="Arimo" w:hAnsi="Arimo" w:cs="Arimo"/>
          <w:b/>
          <w:szCs w:val="22"/>
        </w:rPr>
      </w:pPr>
    </w:p>
    <w:sectPr w:rsidR="00EC1CE7" w:rsidRPr="00663A97" w:rsidSect="00BF51F3">
      <w:headerReference w:type="default" r:id="rId7"/>
      <w:footerReference w:type="default" r:id="rId8"/>
      <w:pgSz w:w="11906" w:h="16838"/>
      <w:pgMar w:top="1418" w:right="1418" w:bottom="1418" w:left="1418" w:header="28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B4D" w:rsidRDefault="00E80B4D">
      <w:pPr>
        <w:spacing w:line="240" w:lineRule="auto"/>
      </w:pPr>
      <w:r>
        <w:separator/>
      </w:r>
    </w:p>
  </w:endnote>
  <w:endnote w:type="continuationSeparator" w:id="1">
    <w:p w:rsidR="00E80B4D" w:rsidRDefault="00E80B4D">
      <w:pPr>
        <w:spacing w:line="240" w:lineRule="auto"/>
      </w:pPr>
      <w:r>
        <w:continuationSeparator/>
      </w:r>
    </w:p>
  </w:endnote>
  <w:endnote w:type="continuationNotice" w:id="2">
    <w:p w:rsidR="00E80B4D" w:rsidRDefault="00E80B4D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310235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E90236" w:rsidRDefault="00E90236">
            <w:pPr>
              <w:pStyle w:val="Stopka"/>
              <w:jc w:val="center"/>
            </w:pPr>
            <w:r w:rsidRPr="005C423E">
              <w:rPr>
                <w:rFonts w:ascii="Arimo" w:hAnsi="Arimo" w:cs="Arimo"/>
                <w:sz w:val="18"/>
                <w:szCs w:val="18"/>
              </w:rPr>
              <w:t xml:space="preserve">Strona </w:t>
            </w:r>
            <w:r w:rsidR="00E652B9" w:rsidRPr="005C423E">
              <w:rPr>
                <w:rFonts w:ascii="Arimo" w:hAnsi="Arimo" w:cs="Arimo"/>
                <w:b/>
                <w:sz w:val="18"/>
                <w:szCs w:val="18"/>
              </w:rPr>
              <w:fldChar w:fldCharType="begin"/>
            </w:r>
            <w:r w:rsidRPr="005C423E">
              <w:rPr>
                <w:rFonts w:ascii="Arimo" w:hAnsi="Arimo" w:cs="Arimo"/>
                <w:b/>
                <w:sz w:val="18"/>
                <w:szCs w:val="18"/>
              </w:rPr>
              <w:instrText>PAGE</w:instrText>
            </w:r>
            <w:r w:rsidR="00E652B9" w:rsidRPr="005C423E">
              <w:rPr>
                <w:rFonts w:ascii="Arimo" w:hAnsi="Arimo" w:cs="Arimo"/>
                <w:b/>
                <w:sz w:val="18"/>
                <w:szCs w:val="18"/>
              </w:rPr>
              <w:fldChar w:fldCharType="separate"/>
            </w:r>
            <w:r w:rsidR="00BB2BBB">
              <w:rPr>
                <w:rFonts w:ascii="Arimo" w:hAnsi="Arimo" w:cs="Arimo"/>
                <w:b/>
                <w:noProof/>
                <w:sz w:val="18"/>
                <w:szCs w:val="18"/>
              </w:rPr>
              <w:t>11</w:t>
            </w:r>
            <w:r w:rsidR="00E652B9" w:rsidRPr="005C423E">
              <w:rPr>
                <w:rFonts w:ascii="Arimo" w:hAnsi="Arimo" w:cs="Arimo"/>
                <w:b/>
                <w:sz w:val="18"/>
                <w:szCs w:val="18"/>
              </w:rPr>
              <w:fldChar w:fldCharType="end"/>
            </w:r>
            <w:r w:rsidRPr="005C423E">
              <w:rPr>
                <w:rFonts w:ascii="Arimo" w:hAnsi="Arimo" w:cs="Arimo"/>
                <w:sz w:val="18"/>
                <w:szCs w:val="18"/>
              </w:rPr>
              <w:t xml:space="preserve"> z </w:t>
            </w:r>
            <w:r w:rsidR="00E652B9" w:rsidRPr="005C423E">
              <w:rPr>
                <w:rFonts w:ascii="Arimo" w:hAnsi="Arimo" w:cs="Arimo"/>
                <w:b/>
                <w:sz w:val="18"/>
                <w:szCs w:val="18"/>
              </w:rPr>
              <w:fldChar w:fldCharType="begin"/>
            </w:r>
            <w:r w:rsidRPr="005C423E">
              <w:rPr>
                <w:rFonts w:ascii="Arimo" w:hAnsi="Arimo" w:cs="Arimo"/>
                <w:b/>
                <w:sz w:val="18"/>
                <w:szCs w:val="18"/>
              </w:rPr>
              <w:instrText>NUMPAGES</w:instrText>
            </w:r>
            <w:r w:rsidR="00E652B9" w:rsidRPr="005C423E">
              <w:rPr>
                <w:rFonts w:ascii="Arimo" w:hAnsi="Arimo" w:cs="Arimo"/>
                <w:b/>
                <w:sz w:val="18"/>
                <w:szCs w:val="18"/>
              </w:rPr>
              <w:fldChar w:fldCharType="separate"/>
            </w:r>
            <w:r w:rsidR="00BB2BBB">
              <w:rPr>
                <w:rFonts w:ascii="Arimo" w:hAnsi="Arimo" w:cs="Arimo"/>
                <w:b/>
                <w:noProof/>
                <w:sz w:val="18"/>
                <w:szCs w:val="18"/>
              </w:rPr>
              <w:t>11</w:t>
            </w:r>
            <w:r w:rsidR="00E652B9" w:rsidRPr="005C423E">
              <w:rPr>
                <w:rFonts w:ascii="Arimo" w:hAnsi="Arimo" w:cs="Arimo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E90236" w:rsidRDefault="00E902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B4D" w:rsidRDefault="00E80B4D">
      <w:pPr>
        <w:spacing w:line="240" w:lineRule="auto"/>
      </w:pPr>
      <w:r>
        <w:separator/>
      </w:r>
    </w:p>
  </w:footnote>
  <w:footnote w:type="continuationSeparator" w:id="1">
    <w:p w:rsidR="00E80B4D" w:rsidRDefault="00E80B4D">
      <w:pPr>
        <w:spacing w:line="240" w:lineRule="auto"/>
      </w:pPr>
      <w:r>
        <w:continuationSeparator/>
      </w:r>
    </w:p>
  </w:footnote>
  <w:footnote w:type="continuationNotice" w:id="2">
    <w:p w:rsidR="00E80B4D" w:rsidRDefault="00E80B4D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88" w:rsidRPr="00EC2A7C" w:rsidRDefault="0039119E" w:rsidP="00EC2A7C">
    <w:pPr>
      <w:pStyle w:val="Nagwek"/>
      <w:spacing w:line="300" w:lineRule="exact"/>
      <w:jc w:val="center"/>
      <w:rPr>
        <w:rFonts w:ascii="Arial" w:hAnsi="Arial" w:cs="Arial"/>
      </w:rPr>
    </w:pPr>
    <w:bookmarkStart w:id="1" w:name="_Hlk82466246"/>
    <w:r w:rsidRPr="00EC0F9A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KONKURS </w:t>
    </w:r>
    <w:bookmarkEnd w:id="1"/>
    <w:r w:rsidR="00EC2A7C"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STUDIALNO-REALIZACYJNY NA OPRACOWANIE KONCEPCJI URBANISTYCZNO-ARCHITEKTONICZNEJ </w:t>
    </w:r>
    <w:r w:rsidR="00FF1CF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OSIEDLA FORSYCJI- </w:t>
    </w:r>
    <w:r w:rsidR="00EC2A7C"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ZAGOSPODAROWANIA DZIAŁEK</w:t>
    </w:r>
    <w:r w:rsidR="00B6383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 O NUMERACH EWIDENCYJNYCH 3/2, </w:t>
    </w:r>
    <w:r w:rsidR="00EC2A7C"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10/2 </w:t>
    </w:r>
    <w:r w:rsidR="00B6383E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I 11/2 </w:t>
    </w:r>
    <w:r w:rsidR="00EC2A7C"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 xml:space="preserve">W OBRĘBIE 15 MIASTA STARGARD PRZY UL. </w:t>
    </w:r>
    <w:r w:rsidR="00DE187D" w:rsidRPr="00DE187D">
      <w:rPr>
        <w:rFonts w:ascii="Arimo" w:hAnsi="Arimo" w:cs="Arimo"/>
        <w:b/>
        <w:bCs/>
        <w:i/>
        <w:iCs/>
        <w:color w:val="222222"/>
        <w:sz w:val="16"/>
        <w:szCs w:val="16"/>
        <w:shd w:val="clear" w:color="auto" w:fill="FFFFFF"/>
      </w:rPr>
      <w:t>ŻYBUŁTOWSKIEJ</w:t>
    </w:r>
  </w:p>
  <w:p w:rsidR="00FA7F88" w:rsidRPr="00624351" w:rsidRDefault="00E652B9" w:rsidP="00FA7F88">
    <w:pPr>
      <w:pStyle w:val="Nagwek"/>
      <w:spacing w:line="300" w:lineRule="exact"/>
      <w:jc w:val="center"/>
      <w:rPr>
        <w:rFonts w:ascii="Arial" w:hAnsi="Arial" w:cs="Arial"/>
        <w:b/>
        <w:i/>
        <w:sz w:val="20"/>
      </w:rPr>
    </w:pPr>
    <w:r w:rsidRPr="00E652B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-2.6pt;margin-top:7.35pt;width:457.55pt;height:.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<v:stroke joinstyle="miter" endcap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D0CC6F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6"/>
    <w:multiLevelType w:val="multilevel"/>
    <w:tmpl w:val="A364E6E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C36EE7"/>
    <w:multiLevelType w:val="hybridMultilevel"/>
    <w:tmpl w:val="6F9A0452"/>
    <w:numStyleLink w:val="Zaimportowanystyl51"/>
  </w:abstractNum>
  <w:abstractNum w:abstractNumId="6">
    <w:nsid w:val="01E14C6F"/>
    <w:multiLevelType w:val="hybridMultilevel"/>
    <w:tmpl w:val="26AC19B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>
    <w:nsid w:val="022F6CF6"/>
    <w:multiLevelType w:val="hybridMultilevel"/>
    <w:tmpl w:val="678A9BB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6CF6B85"/>
    <w:multiLevelType w:val="hybridMultilevel"/>
    <w:tmpl w:val="E9B6969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6D6008C"/>
    <w:multiLevelType w:val="hybridMultilevel"/>
    <w:tmpl w:val="31AE6B90"/>
    <w:lvl w:ilvl="0" w:tplc="89F85B70">
      <w:start w:val="1"/>
      <w:numFmt w:val="lowerLetter"/>
      <w:lvlText w:val="%1)"/>
      <w:lvlJc w:val="left"/>
      <w:pPr>
        <w:ind w:left="114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0DAB0382"/>
    <w:multiLevelType w:val="hybridMultilevel"/>
    <w:tmpl w:val="CA466B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977ABF"/>
    <w:multiLevelType w:val="hybridMultilevel"/>
    <w:tmpl w:val="81CA8FD8"/>
    <w:styleLink w:val="Zaimportowanystyl49"/>
    <w:lvl w:ilvl="0" w:tplc="EF3C709C">
      <w:start w:val="1"/>
      <w:numFmt w:val="decimal"/>
      <w:lvlText w:val="%1)"/>
      <w:lvlJc w:val="left"/>
      <w:pPr>
        <w:tabs>
          <w:tab w:val="num" w:pos="840"/>
        </w:tabs>
        <w:ind w:left="880" w:hanging="3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4C13CC">
      <w:start w:val="1"/>
      <w:numFmt w:val="decimal"/>
      <w:lvlText w:val="%2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7C6FA8">
      <w:start w:val="1"/>
      <w:numFmt w:val="decimal"/>
      <w:lvlText w:val="%3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66F8F6">
      <w:start w:val="1"/>
      <w:numFmt w:val="decimal"/>
      <w:lvlText w:val="%4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5C8BFAC">
      <w:start w:val="1"/>
      <w:numFmt w:val="decimal"/>
      <w:lvlText w:val="%5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FA6A86C">
      <w:start w:val="1"/>
      <w:numFmt w:val="decimal"/>
      <w:lvlText w:val="%6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76C81E">
      <w:start w:val="1"/>
      <w:numFmt w:val="decimal"/>
      <w:lvlText w:val="%7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F4C734">
      <w:start w:val="1"/>
      <w:numFmt w:val="decimal"/>
      <w:lvlText w:val="%8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5A9842">
      <w:start w:val="1"/>
      <w:numFmt w:val="decimal"/>
      <w:lvlText w:val="%9)"/>
      <w:lvlJc w:val="left"/>
      <w:pPr>
        <w:tabs>
          <w:tab w:val="num" w:pos="910"/>
        </w:tabs>
        <w:ind w:left="950" w:hanging="3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130B4048"/>
    <w:multiLevelType w:val="hybridMultilevel"/>
    <w:tmpl w:val="788043D4"/>
    <w:lvl w:ilvl="0" w:tplc="89F85B7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E8E7144"/>
    <w:multiLevelType w:val="hybridMultilevel"/>
    <w:tmpl w:val="4B2E7128"/>
    <w:numStyleLink w:val="Zaimportowanystyl48"/>
  </w:abstractNum>
  <w:abstractNum w:abstractNumId="14">
    <w:nsid w:val="20B911B6"/>
    <w:multiLevelType w:val="hybridMultilevel"/>
    <w:tmpl w:val="4B2E7128"/>
    <w:styleLink w:val="Zaimportowanystyl48"/>
    <w:lvl w:ilvl="0" w:tplc="ACA01A14">
      <w:start w:val="1"/>
      <w:numFmt w:val="decimal"/>
      <w:lvlText w:val="%1."/>
      <w:lvlJc w:val="left"/>
      <w:pPr>
        <w:tabs>
          <w:tab w:val="num" w:pos="600"/>
        </w:tabs>
        <w:ind w:left="627" w:hanging="34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BA38B0">
      <w:start w:val="1"/>
      <w:numFmt w:val="decimal"/>
      <w:lvlText w:val="%2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B5CADF4">
      <w:start w:val="1"/>
      <w:numFmt w:val="decimal"/>
      <w:lvlText w:val="%3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39A6C8A">
      <w:start w:val="1"/>
      <w:numFmt w:val="decimal"/>
      <w:lvlText w:val="%4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E04280A">
      <w:start w:val="1"/>
      <w:numFmt w:val="decimal"/>
      <w:lvlText w:val="%5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B80A718">
      <w:start w:val="1"/>
      <w:numFmt w:val="decimal"/>
      <w:lvlText w:val="%6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FC8C4A">
      <w:start w:val="1"/>
      <w:numFmt w:val="decimal"/>
      <w:lvlText w:val="%7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CB8AC">
      <w:start w:val="1"/>
      <w:numFmt w:val="decimal"/>
      <w:lvlText w:val="%8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BE67228">
      <w:start w:val="1"/>
      <w:numFmt w:val="decimal"/>
      <w:lvlText w:val="%9."/>
      <w:lvlJc w:val="left"/>
      <w:pPr>
        <w:tabs>
          <w:tab w:val="num" w:pos="612"/>
        </w:tabs>
        <w:ind w:left="639" w:hanging="4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13F16E7"/>
    <w:multiLevelType w:val="hybridMultilevel"/>
    <w:tmpl w:val="A356A04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86C0DEE8">
      <w:start w:val="2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27482057"/>
    <w:multiLevelType w:val="hybridMultilevel"/>
    <w:tmpl w:val="E81E82D2"/>
    <w:lvl w:ilvl="0" w:tplc="89F85B70">
      <w:start w:val="1"/>
      <w:numFmt w:val="lowerLetter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7604F2A"/>
    <w:multiLevelType w:val="hybridMultilevel"/>
    <w:tmpl w:val="90CA298E"/>
    <w:lvl w:ilvl="0" w:tplc="8D00D4D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D06785B"/>
    <w:multiLevelType w:val="hybridMultilevel"/>
    <w:tmpl w:val="2006C664"/>
    <w:lvl w:ilvl="0" w:tplc="8D00D4DA">
      <w:numFmt w:val="bullet"/>
      <w:lvlText w:val="–"/>
      <w:lvlJc w:val="left"/>
      <w:pPr>
        <w:ind w:left="150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>
    <w:nsid w:val="2F2970DD"/>
    <w:multiLevelType w:val="multilevel"/>
    <w:tmpl w:val="327053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103" w:hanging="743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03" w:hanging="74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2F935AD3"/>
    <w:multiLevelType w:val="hybridMultilevel"/>
    <w:tmpl w:val="56545BE8"/>
    <w:lvl w:ilvl="0" w:tplc="E41485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1">
    <w:nsid w:val="37805A69"/>
    <w:multiLevelType w:val="hybridMultilevel"/>
    <w:tmpl w:val="6F9A0452"/>
    <w:styleLink w:val="Zaimportowanystyl51"/>
    <w:lvl w:ilvl="0" w:tplc="1F3240A6">
      <w:start w:val="1"/>
      <w:numFmt w:val="lowerLetter"/>
      <w:lvlText w:val="%1)"/>
      <w:lvlJc w:val="left"/>
      <w:pPr>
        <w:tabs>
          <w:tab w:val="left" w:pos="1014"/>
        </w:tabs>
        <w:ind w:left="1000" w:hanging="32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28422">
      <w:start w:val="1"/>
      <w:numFmt w:val="lowerLetter"/>
      <w:lvlText w:val="%2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4BC98A0">
      <w:start w:val="1"/>
      <w:numFmt w:val="lowerLetter"/>
      <w:lvlText w:val="%3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F6C7A4">
      <w:start w:val="1"/>
      <w:numFmt w:val="lowerLetter"/>
      <w:lvlText w:val="%4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68C9A4">
      <w:start w:val="1"/>
      <w:numFmt w:val="lowerLetter"/>
      <w:lvlText w:val="%5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EE6DF8E">
      <w:start w:val="1"/>
      <w:numFmt w:val="lowerLetter"/>
      <w:lvlText w:val="%6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E26AA42">
      <w:start w:val="1"/>
      <w:numFmt w:val="lowerLetter"/>
      <w:lvlText w:val="%7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D2A0A0C">
      <w:start w:val="1"/>
      <w:numFmt w:val="lowerLetter"/>
      <w:lvlText w:val="%8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5CEF398">
      <w:start w:val="1"/>
      <w:numFmt w:val="lowerLetter"/>
      <w:lvlText w:val="%9)"/>
      <w:lvlJc w:val="left"/>
      <w:pPr>
        <w:ind w:left="1081" w:hanging="4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3A977609"/>
    <w:multiLevelType w:val="hybridMultilevel"/>
    <w:tmpl w:val="15A0F18A"/>
    <w:lvl w:ilvl="0" w:tplc="04150011">
      <w:start w:val="1"/>
      <w:numFmt w:val="decimal"/>
      <w:lvlText w:val="%1)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3">
    <w:nsid w:val="3D8253C9"/>
    <w:multiLevelType w:val="hybridMultilevel"/>
    <w:tmpl w:val="14E2A6EA"/>
    <w:lvl w:ilvl="0" w:tplc="BF14D5A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A7609C2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4">
    <w:nsid w:val="3F653CBA"/>
    <w:multiLevelType w:val="hybridMultilevel"/>
    <w:tmpl w:val="63F04250"/>
    <w:lvl w:ilvl="0" w:tplc="586C924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40C92F48"/>
    <w:multiLevelType w:val="hybridMultilevel"/>
    <w:tmpl w:val="494AF6D4"/>
    <w:lvl w:ilvl="0" w:tplc="8D00D4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C80956"/>
    <w:multiLevelType w:val="multilevel"/>
    <w:tmpl w:val="94C4D2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."/>
      <w:lvlJc w:val="left"/>
      <w:pPr>
        <w:ind w:left="743" w:hanging="743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5227AAC"/>
    <w:multiLevelType w:val="hybridMultilevel"/>
    <w:tmpl w:val="EE8035C4"/>
    <w:lvl w:ilvl="0" w:tplc="8D00D4D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D94653D"/>
    <w:multiLevelType w:val="hybridMultilevel"/>
    <w:tmpl w:val="5C8AB450"/>
    <w:lvl w:ilvl="0" w:tplc="F9D037FE">
      <w:start w:val="4"/>
      <w:numFmt w:val="decimal"/>
      <w:lvlText w:val="%1."/>
      <w:lvlJc w:val="left"/>
      <w:pPr>
        <w:ind w:left="36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9">
    <w:nsid w:val="4EED13E4"/>
    <w:multiLevelType w:val="multilevel"/>
    <w:tmpl w:val="E7FAE5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52B35461"/>
    <w:multiLevelType w:val="hybridMultilevel"/>
    <w:tmpl w:val="8422A1BA"/>
    <w:lvl w:ilvl="0" w:tplc="8D00D4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D4251"/>
    <w:multiLevelType w:val="hybridMultilevel"/>
    <w:tmpl w:val="5452207E"/>
    <w:numStyleLink w:val="Zaimportowanystyl50"/>
  </w:abstractNum>
  <w:abstractNum w:abstractNumId="32">
    <w:nsid w:val="56F77CEE"/>
    <w:multiLevelType w:val="hybridMultilevel"/>
    <w:tmpl w:val="FEF23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79823F9"/>
    <w:multiLevelType w:val="hybridMultilevel"/>
    <w:tmpl w:val="6B9479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7A15BC"/>
    <w:multiLevelType w:val="hybridMultilevel"/>
    <w:tmpl w:val="1A12A964"/>
    <w:lvl w:ilvl="0" w:tplc="04150011">
      <w:start w:val="1"/>
      <w:numFmt w:val="decimal"/>
      <w:lvlText w:val="%1)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5">
    <w:nsid w:val="5F132DA9"/>
    <w:multiLevelType w:val="hybridMultilevel"/>
    <w:tmpl w:val="AC62D588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6">
    <w:nsid w:val="5F81222A"/>
    <w:multiLevelType w:val="hybridMultilevel"/>
    <w:tmpl w:val="A22286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0294E08"/>
    <w:multiLevelType w:val="hybridMultilevel"/>
    <w:tmpl w:val="A0E0397A"/>
    <w:lvl w:ilvl="0" w:tplc="04150011">
      <w:start w:val="1"/>
      <w:numFmt w:val="decimal"/>
      <w:lvlText w:val="%1)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8">
    <w:nsid w:val="644B53D4"/>
    <w:multiLevelType w:val="hybridMultilevel"/>
    <w:tmpl w:val="788043D4"/>
    <w:lvl w:ilvl="0" w:tplc="89F85B7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7B27189"/>
    <w:multiLevelType w:val="multilevel"/>
    <w:tmpl w:val="65ACE40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360"/>
        </w:tabs>
        <w:ind w:left="279" w:hanging="279"/>
      </w:pPr>
      <w:rPr>
        <w:rFonts w:ascii="Calibri" w:hAnsi="Calibri" w:cs="Calibri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Calibri" w:hint="default"/>
        <w:b w:val="0"/>
        <w:i w:val="0"/>
        <w:color w:val="auto"/>
        <w:sz w:val="22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Calibri" w:eastAsia="Times New Roman" w:hAnsi="Calibri" w:cs="Calibri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eastAsia="Times New Roman" w:hAnsi="Times New Roman" w:cs="Times New Roman"/>
        <w:b w:val="0"/>
        <w:i w:val="0"/>
        <w:sz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690D6282"/>
    <w:multiLevelType w:val="multilevel"/>
    <w:tmpl w:val="689229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125" w:hanging="645"/>
      </w:pPr>
      <w:rPr>
        <w:rFonts w:cs="Times New Roman" w:hint="default"/>
      </w:rPr>
    </w:lvl>
    <w:lvl w:ilvl="2">
      <w:start w:val="9"/>
      <w:numFmt w:val="decimal"/>
      <w:isLgl/>
      <w:lvlText w:val="%1.%2.%3"/>
      <w:lvlJc w:val="left"/>
      <w:pPr>
        <w:ind w:left="1320" w:hanging="720"/>
      </w:pPr>
      <w:rPr>
        <w:rFonts w:cs="Times New Roman" w:hint="default"/>
      </w:rPr>
    </w:lvl>
    <w:lvl w:ilvl="3">
      <w:start w:val="2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440"/>
      </w:pPr>
      <w:rPr>
        <w:rFonts w:cs="Times New Roman" w:hint="default"/>
      </w:rPr>
    </w:lvl>
  </w:abstractNum>
  <w:abstractNum w:abstractNumId="41">
    <w:nsid w:val="6E976AC3"/>
    <w:multiLevelType w:val="multilevel"/>
    <w:tmpl w:val="AE34AF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FED1CFA"/>
    <w:multiLevelType w:val="hybridMultilevel"/>
    <w:tmpl w:val="E9B6969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F34B6C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4437BC6"/>
    <w:multiLevelType w:val="hybridMultilevel"/>
    <w:tmpl w:val="7F4E3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8F0157"/>
    <w:multiLevelType w:val="hybridMultilevel"/>
    <w:tmpl w:val="81CA8FD8"/>
    <w:numStyleLink w:val="Zaimportowanystyl49"/>
  </w:abstractNum>
  <w:abstractNum w:abstractNumId="45">
    <w:nsid w:val="7DE165E3"/>
    <w:multiLevelType w:val="hybridMultilevel"/>
    <w:tmpl w:val="CA466B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F8B3A77"/>
    <w:multiLevelType w:val="hybridMultilevel"/>
    <w:tmpl w:val="5452207E"/>
    <w:styleLink w:val="Zaimportowanystyl50"/>
    <w:lvl w:ilvl="0" w:tplc="CD9A0692">
      <w:start w:val="1"/>
      <w:numFmt w:val="decimal"/>
      <w:lvlText w:val="%1)"/>
      <w:lvlJc w:val="left"/>
      <w:pPr>
        <w:tabs>
          <w:tab w:val="left" w:pos="826"/>
        </w:tabs>
        <w:ind w:left="780" w:hanging="3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6AFF86">
      <w:start w:val="1"/>
      <w:numFmt w:val="decimal"/>
      <w:lvlText w:val="%2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55C5BD6">
      <w:start w:val="1"/>
      <w:numFmt w:val="decimal"/>
      <w:lvlText w:val="%3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47670AA">
      <w:start w:val="1"/>
      <w:numFmt w:val="decimal"/>
      <w:lvlText w:val="%4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402B3C">
      <w:start w:val="1"/>
      <w:numFmt w:val="decimal"/>
      <w:lvlText w:val="%5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3F6C298">
      <w:start w:val="1"/>
      <w:numFmt w:val="decimal"/>
      <w:lvlText w:val="%6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C0CA4A">
      <w:start w:val="1"/>
      <w:numFmt w:val="decimal"/>
      <w:lvlText w:val="%7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A0C5A16">
      <w:start w:val="1"/>
      <w:numFmt w:val="decimal"/>
      <w:lvlText w:val="%8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281CB8">
      <w:start w:val="1"/>
      <w:numFmt w:val="decimal"/>
      <w:lvlText w:val="%9)"/>
      <w:lvlJc w:val="left"/>
      <w:pPr>
        <w:ind w:left="862" w:hanging="4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0"/>
  </w:num>
  <w:num w:numId="2">
    <w:abstractNumId w:val="12"/>
  </w:num>
  <w:num w:numId="3">
    <w:abstractNumId w:val="6"/>
  </w:num>
  <w:num w:numId="4">
    <w:abstractNumId w:val="24"/>
  </w:num>
  <w:num w:numId="5">
    <w:abstractNumId w:val="41"/>
  </w:num>
  <w:num w:numId="6">
    <w:abstractNumId w:val="33"/>
  </w:num>
  <w:num w:numId="7">
    <w:abstractNumId w:val="10"/>
  </w:num>
  <w:num w:numId="8">
    <w:abstractNumId w:val="29"/>
  </w:num>
  <w:num w:numId="9">
    <w:abstractNumId w:val="32"/>
  </w:num>
  <w:num w:numId="10">
    <w:abstractNumId w:val="43"/>
  </w:num>
  <w:num w:numId="11">
    <w:abstractNumId w:val="26"/>
  </w:num>
  <w:num w:numId="12">
    <w:abstractNumId w:val="19"/>
  </w:num>
  <w:num w:numId="13">
    <w:abstractNumId w:val="42"/>
  </w:num>
  <w:num w:numId="14">
    <w:abstractNumId w:val="7"/>
  </w:num>
  <w:num w:numId="15">
    <w:abstractNumId w:val="14"/>
  </w:num>
  <w:num w:numId="16">
    <w:abstractNumId w:val="13"/>
    <w:lvlOverride w:ilvl="0">
      <w:lvl w:ilvl="0" w:tplc="1F80BF58">
        <w:start w:val="1"/>
        <w:numFmt w:val="decimal"/>
        <w:lvlText w:val="%1."/>
        <w:lvlJc w:val="left"/>
        <w:pPr>
          <w:tabs>
            <w:tab w:val="num" w:pos="533"/>
          </w:tabs>
          <w:ind w:left="560" w:hanging="343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1"/>
  </w:num>
  <w:num w:numId="18">
    <w:abstractNumId w:val="44"/>
    <w:lvlOverride w:ilvl="0">
      <w:lvl w:ilvl="0" w:tplc="2C4A84F0">
        <w:start w:val="1"/>
        <w:numFmt w:val="decimal"/>
        <w:lvlText w:val="%1)"/>
        <w:lvlJc w:val="left"/>
        <w:pPr>
          <w:tabs>
            <w:tab w:val="num" w:pos="840"/>
          </w:tabs>
          <w:ind w:left="880" w:hanging="32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46"/>
  </w:num>
  <w:num w:numId="20">
    <w:abstractNumId w:val="31"/>
    <w:lvlOverride w:ilvl="0">
      <w:lvl w:ilvl="0" w:tplc="6A140618">
        <w:start w:val="1"/>
        <w:numFmt w:val="decimal"/>
        <w:lvlText w:val="%1)"/>
        <w:lvlJc w:val="left"/>
        <w:pPr>
          <w:tabs>
            <w:tab w:val="left" w:pos="826"/>
          </w:tabs>
          <w:ind w:left="780" w:hanging="326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21"/>
  </w:num>
  <w:num w:numId="22">
    <w:abstractNumId w:val="5"/>
  </w:num>
  <w:num w:numId="23">
    <w:abstractNumId w:val="31"/>
    <w:lvlOverride w:ilvl="0">
      <w:startOverride w:val="2"/>
      <w:lvl w:ilvl="0" w:tplc="6A140618">
        <w:start w:val="2"/>
        <w:numFmt w:val="decimal"/>
        <w:lvlText w:val="%1)"/>
        <w:lvlJc w:val="left"/>
        <w:pPr>
          <w:tabs>
            <w:tab w:val="left" w:pos="826"/>
          </w:tabs>
          <w:ind w:left="680" w:hanging="226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57C69A8">
        <w:start w:val="1"/>
        <w:numFmt w:val="decimal"/>
        <w:lvlText w:val="%2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100555C">
        <w:start w:val="1"/>
        <w:numFmt w:val="decimal"/>
        <w:lvlText w:val="%3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9D89F92">
        <w:start w:val="1"/>
        <w:numFmt w:val="decimal"/>
        <w:lvlText w:val="%4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6E6B59C">
        <w:start w:val="1"/>
        <w:numFmt w:val="decimal"/>
        <w:lvlText w:val="%5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0780344">
        <w:start w:val="1"/>
        <w:numFmt w:val="decimal"/>
        <w:lvlText w:val="%6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FEAB126">
        <w:start w:val="1"/>
        <w:numFmt w:val="decimal"/>
        <w:lvlText w:val="%7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46A6BA8">
        <w:start w:val="1"/>
        <w:numFmt w:val="decimal"/>
        <w:lvlText w:val="%8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6E640E0">
        <w:start w:val="1"/>
        <w:numFmt w:val="decimal"/>
        <w:lvlText w:val="%9)"/>
        <w:lvlJc w:val="left"/>
        <w:pPr>
          <w:tabs>
            <w:tab w:val="left" w:pos="826"/>
          </w:tabs>
          <w:ind w:left="73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39"/>
  </w:num>
  <w:num w:numId="25">
    <w:abstractNumId w:val="20"/>
  </w:num>
  <w:num w:numId="26">
    <w:abstractNumId w:val="28"/>
  </w:num>
  <w:num w:numId="27">
    <w:abstractNumId w:val="34"/>
  </w:num>
  <w:num w:numId="28">
    <w:abstractNumId w:val="37"/>
  </w:num>
  <w:num w:numId="29">
    <w:abstractNumId w:val="45"/>
  </w:num>
  <w:num w:numId="30">
    <w:abstractNumId w:val="35"/>
  </w:num>
  <w:num w:numId="31">
    <w:abstractNumId w:val="22"/>
  </w:num>
  <w:num w:numId="32">
    <w:abstractNumId w:val="36"/>
  </w:num>
  <w:num w:numId="33">
    <w:abstractNumId w:val="8"/>
  </w:num>
  <w:num w:numId="34">
    <w:abstractNumId w:val="39"/>
  </w:num>
  <w:num w:numId="35">
    <w:abstractNumId w:val="38"/>
  </w:num>
  <w:num w:numId="36">
    <w:abstractNumId w:val="17"/>
  </w:num>
  <w:num w:numId="37">
    <w:abstractNumId w:val="30"/>
  </w:num>
  <w:num w:numId="38">
    <w:abstractNumId w:val="27"/>
  </w:num>
  <w:num w:numId="39">
    <w:abstractNumId w:val="25"/>
  </w:num>
  <w:num w:numId="40">
    <w:abstractNumId w:val="18"/>
  </w:num>
  <w:num w:numId="41">
    <w:abstractNumId w:val="15"/>
  </w:num>
  <w:num w:numId="42">
    <w:abstractNumId w:val="23"/>
  </w:num>
  <w:num w:numId="43">
    <w:abstractNumId w:val="9"/>
  </w:num>
  <w:num w:numId="44">
    <w:abstractNumId w:val="1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C6592A"/>
    <w:rsid w:val="00003460"/>
    <w:rsid w:val="00007AB8"/>
    <w:rsid w:val="000162B7"/>
    <w:rsid w:val="00024F03"/>
    <w:rsid w:val="00047B5C"/>
    <w:rsid w:val="000600CF"/>
    <w:rsid w:val="00076203"/>
    <w:rsid w:val="000B1F46"/>
    <w:rsid w:val="000B32E3"/>
    <w:rsid w:val="000B7827"/>
    <w:rsid w:val="000C398E"/>
    <w:rsid w:val="000D3007"/>
    <w:rsid w:val="000E1D82"/>
    <w:rsid w:val="000F0C94"/>
    <w:rsid w:val="000F2B7B"/>
    <w:rsid w:val="001135D5"/>
    <w:rsid w:val="00115E1B"/>
    <w:rsid w:val="0012418E"/>
    <w:rsid w:val="00133127"/>
    <w:rsid w:val="00152902"/>
    <w:rsid w:val="001546E4"/>
    <w:rsid w:val="001555AF"/>
    <w:rsid w:val="001568ED"/>
    <w:rsid w:val="0017165B"/>
    <w:rsid w:val="00187492"/>
    <w:rsid w:val="0019247E"/>
    <w:rsid w:val="00192B06"/>
    <w:rsid w:val="001A4B27"/>
    <w:rsid w:val="001B3DF0"/>
    <w:rsid w:val="001D0CB6"/>
    <w:rsid w:val="002067A1"/>
    <w:rsid w:val="00215949"/>
    <w:rsid w:val="00231B43"/>
    <w:rsid w:val="00235DFC"/>
    <w:rsid w:val="00235F2B"/>
    <w:rsid w:val="00252402"/>
    <w:rsid w:val="00256149"/>
    <w:rsid w:val="002607CA"/>
    <w:rsid w:val="00262693"/>
    <w:rsid w:val="00286A1E"/>
    <w:rsid w:val="002913D2"/>
    <w:rsid w:val="002973BE"/>
    <w:rsid w:val="002A6328"/>
    <w:rsid w:val="002A7E81"/>
    <w:rsid w:val="002B1C97"/>
    <w:rsid w:val="002B5E94"/>
    <w:rsid w:val="002C371C"/>
    <w:rsid w:val="002C7488"/>
    <w:rsid w:val="002D2BD6"/>
    <w:rsid w:val="002D546F"/>
    <w:rsid w:val="002D70EC"/>
    <w:rsid w:val="002E2372"/>
    <w:rsid w:val="002E2879"/>
    <w:rsid w:val="00303473"/>
    <w:rsid w:val="00303848"/>
    <w:rsid w:val="00307EE2"/>
    <w:rsid w:val="00327680"/>
    <w:rsid w:val="00347618"/>
    <w:rsid w:val="00357246"/>
    <w:rsid w:val="00362B58"/>
    <w:rsid w:val="00363D19"/>
    <w:rsid w:val="0039119E"/>
    <w:rsid w:val="00391B13"/>
    <w:rsid w:val="003932FF"/>
    <w:rsid w:val="00396940"/>
    <w:rsid w:val="003A3F18"/>
    <w:rsid w:val="003A7EB3"/>
    <w:rsid w:val="003B3C39"/>
    <w:rsid w:val="003D6336"/>
    <w:rsid w:val="003E71D9"/>
    <w:rsid w:val="004000FD"/>
    <w:rsid w:val="00423318"/>
    <w:rsid w:val="00425CDA"/>
    <w:rsid w:val="004313B5"/>
    <w:rsid w:val="00453EF1"/>
    <w:rsid w:val="00472638"/>
    <w:rsid w:val="00487828"/>
    <w:rsid w:val="004C1A49"/>
    <w:rsid w:val="004C48CE"/>
    <w:rsid w:val="004C5940"/>
    <w:rsid w:val="00500D8F"/>
    <w:rsid w:val="005062F3"/>
    <w:rsid w:val="0053111D"/>
    <w:rsid w:val="005313D1"/>
    <w:rsid w:val="005318F0"/>
    <w:rsid w:val="00594296"/>
    <w:rsid w:val="005A3FC4"/>
    <w:rsid w:val="005A5C1F"/>
    <w:rsid w:val="005B0A4E"/>
    <w:rsid w:val="005B3B7E"/>
    <w:rsid w:val="005C423E"/>
    <w:rsid w:val="005E5AD9"/>
    <w:rsid w:val="00607701"/>
    <w:rsid w:val="006178E1"/>
    <w:rsid w:val="0062252E"/>
    <w:rsid w:val="00637331"/>
    <w:rsid w:val="00661815"/>
    <w:rsid w:val="00662912"/>
    <w:rsid w:val="00663A97"/>
    <w:rsid w:val="00682148"/>
    <w:rsid w:val="00684F79"/>
    <w:rsid w:val="006853C7"/>
    <w:rsid w:val="006A202C"/>
    <w:rsid w:val="006A2539"/>
    <w:rsid w:val="006B06F9"/>
    <w:rsid w:val="006C2765"/>
    <w:rsid w:val="006D0CD5"/>
    <w:rsid w:val="006E31B8"/>
    <w:rsid w:val="006F3487"/>
    <w:rsid w:val="006F47B1"/>
    <w:rsid w:val="007047FA"/>
    <w:rsid w:val="007159FB"/>
    <w:rsid w:val="00720B81"/>
    <w:rsid w:val="00727A82"/>
    <w:rsid w:val="0074708F"/>
    <w:rsid w:val="007500A2"/>
    <w:rsid w:val="00753EB1"/>
    <w:rsid w:val="00762D9C"/>
    <w:rsid w:val="0077483A"/>
    <w:rsid w:val="007A1C2F"/>
    <w:rsid w:val="007C4021"/>
    <w:rsid w:val="00801914"/>
    <w:rsid w:val="008058BB"/>
    <w:rsid w:val="008100F0"/>
    <w:rsid w:val="008106DD"/>
    <w:rsid w:val="008134CC"/>
    <w:rsid w:val="00816291"/>
    <w:rsid w:val="0084315A"/>
    <w:rsid w:val="00843839"/>
    <w:rsid w:val="00844007"/>
    <w:rsid w:val="00865BCE"/>
    <w:rsid w:val="00884360"/>
    <w:rsid w:val="00886A6E"/>
    <w:rsid w:val="0088790F"/>
    <w:rsid w:val="008B42CE"/>
    <w:rsid w:val="008B6E4C"/>
    <w:rsid w:val="008C57B3"/>
    <w:rsid w:val="008C622C"/>
    <w:rsid w:val="008C706C"/>
    <w:rsid w:val="008D1515"/>
    <w:rsid w:val="008E3273"/>
    <w:rsid w:val="008F1730"/>
    <w:rsid w:val="00925CC8"/>
    <w:rsid w:val="00942E22"/>
    <w:rsid w:val="009465BC"/>
    <w:rsid w:val="00950BA8"/>
    <w:rsid w:val="00962E71"/>
    <w:rsid w:val="009668A8"/>
    <w:rsid w:val="00973B1C"/>
    <w:rsid w:val="00977702"/>
    <w:rsid w:val="00977936"/>
    <w:rsid w:val="00987F9B"/>
    <w:rsid w:val="00995698"/>
    <w:rsid w:val="009B0770"/>
    <w:rsid w:val="009B7A49"/>
    <w:rsid w:val="009D5C12"/>
    <w:rsid w:val="009D6BC2"/>
    <w:rsid w:val="009F3740"/>
    <w:rsid w:val="009F6CFA"/>
    <w:rsid w:val="00A0313C"/>
    <w:rsid w:val="00A12A34"/>
    <w:rsid w:val="00A324E9"/>
    <w:rsid w:val="00A5487D"/>
    <w:rsid w:val="00A55A3F"/>
    <w:rsid w:val="00A5664B"/>
    <w:rsid w:val="00A5757A"/>
    <w:rsid w:val="00A60B47"/>
    <w:rsid w:val="00A61AF2"/>
    <w:rsid w:val="00A86E14"/>
    <w:rsid w:val="00A97312"/>
    <w:rsid w:val="00AC38FC"/>
    <w:rsid w:val="00AC5CE5"/>
    <w:rsid w:val="00AC7506"/>
    <w:rsid w:val="00AE6528"/>
    <w:rsid w:val="00AF198E"/>
    <w:rsid w:val="00AF376F"/>
    <w:rsid w:val="00B000F7"/>
    <w:rsid w:val="00B00A52"/>
    <w:rsid w:val="00B11069"/>
    <w:rsid w:val="00B13E83"/>
    <w:rsid w:val="00B151B1"/>
    <w:rsid w:val="00B27FF9"/>
    <w:rsid w:val="00B3540D"/>
    <w:rsid w:val="00B50FFE"/>
    <w:rsid w:val="00B52E60"/>
    <w:rsid w:val="00B6383E"/>
    <w:rsid w:val="00B66601"/>
    <w:rsid w:val="00B7259F"/>
    <w:rsid w:val="00B770F6"/>
    <w:rsid w:val="00B77419"/>
    <w:rsid w:val="00B80488"/>
    <w:rsid w:val="00B848A8"/>
    <w:rsid w:val="00B85ABD"/>
    <w:rsid w:val="00BA117D"/>
    <w:rsid w:val="00BA2ED7"/>
    <w:rsid w:val="00BB25CC"/>
    <w:rsid w:val="00BB2BBB"/>
    <w:rsid w:val="00BC3299"/>
    <w:rsid w:val="00BC3DEA"/>
    <w:rsid w:val="00BC6EB0"/>
    <w:rsid w:val="00BD5B04"/>
    <w:rsid w:val="00BE2658"/>
    <w:rsid w:val="00BF51F3"/>
    <w:rsid w:val="00C05488"/>
    <w:rsid w:val="00C323FE"/>
    <w:rsid w:val="00C366A4"/>
    <w:rsid w:val="00C36DE4"/>
    <w:rsid w:val="00C50EB5"/>
    <w:rsid w:val="00C52509"/>
    <w:rsid w:val="00C6492F"/>
    <w:rsid w:val="00C6592A"/>
    <w:rsid w:val="00C847E4"/>
    <w:rsid w:val="00C96695"/>
    <w:rsid w:val="00CA0F89"/>
    <w:rsid w:val="00CA1024"/>
    <w:rsid w:val="00CA27DD"/>
    <w:rsid w:val="00CA4743"/>
    <w:rsid w:val="00CB13D2"/>
    <w:rsid w:val="00CB4646"/>
    <w:rsid w:val="00CC320D"/>
    <w:rsid w:val="00CC38EE"/>
    <w:rsid w:val="00CD589A"/>
    <w:rsid w:val="00CE2D59"/>
    <w:rsid w:val="00CE5C18"/>
    <w:rsid w:val="00CE7C4A"/>
    <w:rsid w:val="00CF1665"/>
    <w:rsid w:val="00CF453A"/>
    <w:rsid w:val="00D0144D"/>
    <w:rsid w:val="00D0186E"/>
    <w:rsid w:val="00D03E94"/>
    <w:rsid w:val="00D07F38"/>
    <w:rsid w:val="00D3171E"/>
    <w:rsid w:val="00D429EF"/>
    <w:rsid w:val="00D50560"/>
    <w:rsid w:val="00D5134C"/>
    <w:rsid w:val="00D54911"/>
    <w:rsid w:val="00D61C7C"/>
    <w:rsid w:val="00D851E7"/>
    <w:rsid w:val="00D87FE7"/>
    <w:rsid w:val="00DA50D6"/>
    <w:rsid w:val="00DA5B37"/>
    <w:rsid w:val="00DB2563"/>
    <w:rsid w:val="00DE13CE"/>
    <w:rsid w:val="00DE187D"/>
    <w:rsid w:val="00DF30EF"/>
    <w:rsid w:val="00E03E03"/>
    <w:rsid w:val="00E12D1B"/>
    <w:rsid w:val="00E155BF"/>
    <w:rsid w:val="00E275C4"/>
    <w:rsid w:val="00E30CA3"/>
    <w:rsid w:val="00E36CE5"/>
    <w:rsid w:val="00E40B86"/>
    <w:rsid w:val="00E64842"/>
    <w:rsid w:val="00E652B9"/>
    <w:rsid w:val="00E75455"/>
    <w:rsid w:val="00E80B4D"/>
    <w:rsid w:val="00E85CC4"/>
    <w:rsid w:val="00E875AC"/>
    <w:rsid w:val="00E90236"/>
    <w:rsid w:val="00E968DE"/>
    <w:rsid w:val="00EA1880"/>
    <w:rsid w:val="00EA4B3A"/>
    <w:rsid w:val="00EB4116"/>
    <w:rsid w:val="00EB4A1E"/>
    <w:rsid w:val="00EC057E"/>
    <w:rsid w:val="00EC1CE7"/>
    <w:rsid w:val="00EC2A7C"/>
    <w:rsid w:val="00EC38F3"/>
    <w:rsid w:val="00ED006B"/>
    <w:rsid w:val="00EE177F"/>
    <w:rsid w:val="00EE4099"/>
    <w:rsid w:val="00EF5315"/>
    <w:rsid w:val="00F005AD"/>
    <w:rsid w:val="00F100CE"/>
    <w:rsid w:val="00F104E6"/>
    <w:rsid w:val="00F23E8E"/>
    <w:rsid w:val="00F365EF"/>
    <w:rsid w:val="00F64A1B"/>
    <w:rsid w:val="00F74476"/>
    <w:rsid w:val="00F771A4"/>
    <w:rsid w:val="00F801A3"/>
    <w:rsid w:val="00F82631"/>
    <w:rsid w:val="00F929F3"/>
    <w:rsid w:val="00F93506"/>
    <w:rsid w:val="00F979DE"/>
    <w:rsid w:val="00FA288D"/>
    <w:rsid w:val="00FA7F88"/>
    <w:rsid w:val="00FB7A8F"/>
    <w:rsid w:val="00FC1A73"/>
    <w:rsid w:val="00FC1B54"/>
    <w:rsid w:val="00FC3692"/>
    <w:rsid w:val="00FF1CFE"/>
    <w:rsid w:val="00FF6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65B"/>
    <w:pPr>
      <w:spacing w:line="360" w:lineRule="auto"/>
    </w:pPr>
    <w:rPr>
      <w:rFonts w:ascii="Times New Roman" w:eastAsia="Times New Roman" w:hAnsi="Times New Roman"/>
      <w:sz w:val="24"/>
    </w:rPr>
  </w:style>
  <w:style w:type="paragraph" w:styleId="Nagwek2">
    <w:name w:val="heading 2"/>
    <w:basedOn w:val="Normalny"/>
    <w:next w:val="Nagwek3"/>
    <w:link w:val="Nagwek2Znak"/>
    <w:qFormat/>
    <w:rsid w:val="0017165B"/>
    <w:pPr>
      <w:keepNext/>
      <w:widowControl w:val="0"/>
      <w:spacing w:before="240" w:after="60"/>
      <w:outlineLvl w:val="1"/>
    </w:pPr>
    <w:rPr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165B"/>
    <w:pPr>
      <w:keepNext/>
      <w:keepLines/>
      <w:spacing w:before="40"/>
      <w:outlineLvl w:val="2"/>
    </w:pPr>
    <w:rPr>
      <w:rFonts w:ascii="Calibri Light" w:hAnsi="Calibri Light"/>
      <w:color w:val="1F4D7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7165B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7165B"/>
    <w:rPr>
      <w:b/>
    </w:rPr>
  </w:style>
  <w:style w:type="character" w:customStyle="1" w:styleId="TekstpodstawowyZnak">
    <w:name w:val="Tekst podstawowy Znak"/>
    <w:link w:val="Tekstpodstawowy"/>
    <w:rsid w:val="0017165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716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716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17165B"/>
    <w:pPr>
      <w:suppressAutoHyphens/>
      <w:ind w:left="284"/>
      <w:jc w:val="both"/>
    </w:pPr>
    <w:rPr>
      <w:rFonts w:eastAsia="Calibri"/>
      <w:sz w:val="22"/>
      <w:lang w:eastAsia="ar-SA"/>
    </w:rPr>
  </w:style>
  <w:style w:type="paragraph" w:customStyle="1" w:styleId="Tekstpodstawowywcity31">
    <w:name w:val="Tekst podstawowy wcięty 31"/>
    <w:basedOn w:val="Normalny"/>
    <w:rsid w:val="0017165B"/>
    <w:pPr>
      <w:suppressAutoHyphens/>
      <w:ind w:left="284" w:hanging="284"/>
      <w:jc w:val="both"/>
    </w:pPr>
    <w:rPr>
      <w:rFonts w:eastAsia="Calibri"/>
      <w:lang w:eastAsia="ar-SA"/>
    </w:rPr>
  </w:style>
  <w:style w:type="paragraph" w:customStyle="1" w:styleId="Akapitzlist1">
    <w:name w:val="Akapit z listą1"/>
    <w:basedOn w:val="Normalny"/>
    <w:rsid w:val="0017165B"/>
    <w:pPr>
      <w:spacing w:line="240" w:lineRule="auto"/>
      <w:ind w:left="720"/>
      <w:contextualSpacing/>
      <w:jc w:val="both"/>
    </w:pPr>
    <w:rPr>
      <w:rFonts w:eastAsia="Calibri"/>
    </w:rPr>
  </w:style>
  <w:style w:type="paragraph" w:styleId="Nagwek">
    <w:name w:val="header"/>
    <w:basedOn w:val="Normalny"/>
    <w:link w:val="NagwekZnak"/>
    <w:unhideWhenUsed/>
    <w:rsid w:val="0017165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rsid w:val="001716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17165B"/>
    <w:pPr>
      <w:suppressAutoHyphens/>
    </w:pPr>
    <w:rPr>
      <w:rFonts w:eastAsia="Times New Roman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1716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65B"/>
    <w:pPr>
      <w:spacing w:line="240" w:lineRule="auto"/>
    </w:pPr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1716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7165B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99"/>
    <w:qFormat/>
    <w:rsid w:val="00D3171E"/>
    <w:pPr>
      <w:ind w:left="720"/>
      <w:contextualSpacing/>
    </w:pPr>
  </w:style>
  <w:style w:type="character" w:styleId="Wyrnieniedelikatne">
    <w:name w:val="Subtle Emphasis"/>
    <w:uiPriority w:val="19"/>
    <w:qFormat/>
    <w:rsid w:val="002C7488"/>
    <w:rPr>
      <w:i/>
      <w:iCs/>
      <w:color w:val="404040"/>
    </w:rPr>
  </w:style>
  <w:style w:type="paragraph" w:styleId="Stopka">
    <w:name w:val="footer"/>
    <w:basedOn w:val="Normalny"/>
    <w:link w:val="StopkaZnak"/>
    <w:uiPriority w:val="99"/>
    <w:unhideWhenUsed/>
    <w:rsid w:val="006F34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6F34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C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0C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C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30CA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F3740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438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odytext2">
    <w:name w:val="Body text (2)"/>
    <w:rsid w:val="00EC1CE7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180" w:line="230" w:lineRule="exact"/>
    </w:pPr>
    <w:rPr>
      <w:rFonts w:ascii="Arial" w:eastAsia="Arial Unicode MS" w:hAnsi="Arial" w:cs="Arial Unicode MS"/>
      <w:color w:val="000000"/>
      <w:sz w:val="16"/>
      <w:szCs w:val="16"/>
      <w:u w:color="000000"/>
      <w:bdr w:val="nil"/>
    </w:r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uiPriority w:val="99"/>
    <w:qFormat/>
    <w:locked/>
    <w:rsid w:val="00EC1CE7"/>
    <w:rPr>
      <w:rFonts w:ascii="Times New Roman" w:eastAsia="Times New Roman" w:hAnsi="Times New Roman"/>
      <w:sz w:val="24"/>
    </w:rPr>
  </w:style>
  <w:style w:type="numbering" w:customStyle="1" w:styleId="Zaimportowanystyl48">
    <w:name w:val="Zaimportowany styl 48"/>
    <w:rsid w:val="00EC1CE7"/>
    <w:pPr>
      <w:numPr>
        <w:numId w:val="15"/>
      </w:numPr>
    </w:pPr>
  </w:style>
  <w:style w:type="numbering" w:customStyle="1" w:styleId="Zaimportowanystyl49">
    <w:name w:val="Zaimportowany styl 49"/>
    <w:rsid w:val="00EC1CE7"/>
    <w:pPr>
      <w:numPr>
        <w:numId w:val="17"/>
      </w:numPr>
    </w:pPr>
  </w:style>
  <w:style w:type="numbering" w:customStyle="1" w:styleId="Zaimportowanystyl50">
    <w:name w:val="Zaimportowany styl 50"/>
    <w:rsid w:val="00EC1CE7"/>
    <w:pPr>
      <w:numPr>
        <w:numId w:val="19"/>
      </w:numPr>
    </w:pPr>
  </w:style>
  <w:style w:type="numbering" w:customStyle="1" w:styleId="Zaimportowanystyl51">
    <w:name w:val="Zaimportowany styl 51"/>
    <w:rsid w:val="00EC1CE7"/>
    <w:pPr>
      <w:numPr>
        <w:numId w:val="21"/>
      </w:numPr>
    </w:pPr>
  </w:style>
  <w:style w:type="paragraph" w:customStyle="1" w:styleId="Styl1">
    <w:name w:val="Styl 1"/>
    <w:basedOn w:val="Normalny"/>
    <w:next w:val="Styl2"/>
    <w:rsid w:val="00EC1CE7"/>
    <w:pPr>
      <w:numPr>
        <w:numId w:val="24"/>
      </w:numPr>
      <w:spacing w:before="120" w:after="120" w:line="240" w:lineRule="auto"/>
      <w:outlineLvl w:val="0"/>
    </w:pPr>
    <w:rPr>
      <w:b/>
      <w:caps/>
      <w:lang w:val="en-US"/>
    </w:rPr>
  </w:style>
  <w:style w:type="paragraph" w:customStyle="1" w:styleId="Styl2">
    <w:name w:val="Styl 2"/>
    <w:basedOn w:val="Normalny"/>
    <w:next w:val="Styl3"/>
    <w:rsid w:val="00EC1CE7"/>
    <w:pPr>
      <w:numPr>
        <w:ilvl w:val="1"/>
        <w:numId w:val="24"/>
      </w:numPr>
      <w:tabs>
        <w:tab w:val="center" w:pos="851"/>
      </w:tabs>
      <w:spacing w:before="120" w:after="120" w:line="240" w:lineRule="auto"/>
      <w:jc w:val="center"/>
      <w:outlineLvl w:val="1"/>
    </w:pPr>
    <w:rPr>
      <w:b/>
      <w:lang w:val="en-US"/>
    </w:rPr>
  </w:style>
  <w:style w:type="paragraph" w:customStyle="1" w:styleId="Styl3">
    <w:name w:val="Styl3"/>
    <w:basedOn w:val="Styl1"/>
    <w:rsid w:val="00EC1CE7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EC1CE7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EC1CE7"/>
    <w:pPr>
      <w:numPr>
        <w:ilvl w:val="4"/>
      </w:numPr>
      <w:outlineLvl w:val="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11</Pages>
  <Words>4242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Zubala</dc:creator>
  <cp:keywords/>
  <dc:description/>
  <cp:lastModifiedBy>rchabowska</cp:lastModifiedBy>
  <cp:revision>60</cp:revision>
  <cp:lastPrinted>2022-11-17T09:30:00Z</cp:lastPrinted>
  <dcterms:created xsi:type="dcterms:W3CDTF">2021-02-27T21:17:00Z</dcterms:created>
  <dcterms:modified xsi:type="dcterms:W3CDTF">2022-11-17T09:30:00Z</dcterms:modified>
</cp:coreProperties>
</file>