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E61A" w14:textId="1E7F75F4" w:rsidR="00DA509A" w:rsidRPr="00EC0ED8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03082C65" w14:textId="31DB934A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proofErr w:type="spellStart"/>
      <w:r w:rsidRPr="00EC0ED8">
        <w:rPr>
          <w:rFonts w:ascii="Cambria" w:hAnsi="Cambria" w:cs="Arial"/>
          <w:sz w:val="20"/>
          <w:szCs w:val="20"/>
        </w:rPr>
        <w:t>dn</w:t>
      </w:r>
      <w:proofErr w:type="spellEnd"/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764F12">
        <w:rPr>
          <w:rFonts w:ascii="Cambria" w:hAnsi="Cambria" w:cs="Arial"/>
          <w:sz w:val="20"/>
          <w:szCs w:val="20"/>
        </w:rPr>
        <w:t>3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800D40F" w14:textId="764CBDB7" w:rsidR="00811081" w:rsidRDefault="00590A2F" w:rsidP="008960C5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EC0ED8">
        <w:rPr>
          <w:rFonts w:ascii="Cambria" w:hAnsi="Cambria" w:cs="Arial"/>
          <w:b/>
          <w:bCs/>
          <w:sz w:val="20"/>
          <w:szCs w:val="20"/>
        </w:rPr>
        <w:t>„</w:t>
      </w:r>
      <w:r w:rsidR="00EB654D">
        <w:rPr>
          <w:rFonts w:ascii="Cambria" w:hAnsi="Cambria" w:cs="Arial"/>
          <w:b/>
          <w:bCs/>
        </w:rPr>
        <w:t>R</w:t>
      </w:r>
      <w:r w:rsidR="008960C5" w:rsidRPr="008960C5">
        <w:rPr>
          <w:rFonts w:ascii="Cambria" w:hAnsi="Cambria" w:cs="Arial"/>
          <w:b/>
          <w:bCs/>
        </w:rPr>
        <w:t>emont dróg na terenie Gminy Racławice</w:t>
      </w:r>
      <w:r w:rsidRPr="00EC0ED8">
        <w:rPr>
          <w:rFonts w:ascii="Cambria" w:hAnsi="Cambria" w:cs="Arial"/>
          <w:b/>
          <w:bCs/>
          <w:sz w:val="20"/>
          <w:szCs w:val="20"/>
        </w:rPr>
        <w:t>”</w:t>
      </w:r>
    </w:p>
    <w:p w14:paraId="1FC0B2DD" w14:textId="77777777" w:rsidR="00DE45EB" w:rsidRPr="00EC0ED8" w:rsidRDefault="00DE45EB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2D41D4B" w14:textId="471961C6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CB79CA">
        <w:rPr>
          <w:rFonts w:ascii="Cambria" w:hAnsi="Cambria" w:cs="Arial"/>
          <w:sz w:val="20"/>
          <w:szCs w:val="20"/>
        </w:rPr>
        <w:t xml:space="preserve">postępowania </w:t>
      </w:r>
      <w:r w:rsidR="00CB79CA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04352DFB" w14:textId="77777777" w:rsidR="00A7299C" w:rsidRPr="00EC0ED8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91C11F" w14:textId="5AD88C06" w:rsidR="00F63B1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1C133908" w14:textId="77777777" w:rsidR="003B39BF" w:rsidRPr="003B39BF" w:rsidRDefault="003B39BF" w:rsidP="003B39B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B39BF">
              <w:rPr>
                <w:rFonts w:ascii="Cambria" w:hAnsi="Cambria" w:cs="Arial"/>
                <w:b/>
                <w:bCs/>
                <w:sz w:val="20"/>
                <w:szCs w:val="20"/>
              </w:rPr>
              <w:t>Część 1:</w:t>
            </w:r>
          </w:p>
          <w:p w14:paraId="1D307883" w14:textId="77777777" w:rsidR="00EC07C5" w:rsidRDefault="00EC07C5" w:rsidP="00EC07C5">
            <w:pPr>
              <w:autoSpaceDE w:val="0"/>
              <w:autoSpaceDN w:val="0"/>
              <w:adjustRightInd w:val="0"/>
              <w:ind w:left="426"/>
              <w:jc w:val="both"/>
              <w:rPr>
                <w:rFonts w:ascii="Cambria" w:eastAsia="Calibri" w:hAnsi="Cambria" w:cs="TimesNewRoman,Italic"/>
                <w:b/>
                <w:bCs/>
                <w:sz w:val="20"/>
                <w:szCs w:val="20"/>
              </w:rPr>
            </w:pPr>
            <w:r w:rsidRPr="00D10D8E">
              <w:rPr>
                <w:rFonts w:ascii="Cambria" w:eastAsia="Calibri" w:hAnsi="Cambria" w:cs="TimesNewRoman,Italic"/>
                <w:b/>
                <w:bCs/>
                <w:sz w:val="20"/>
                <w:szCs w:val="20"/>
              </w:rPr>
              <w:t xml:space="preserve">Remont drogi gminnej nr 140446K Racławice - Bank w km 0+000 - 0+660 , </w:t>
            </w:r>
            <w:proofErr w:type="spellStart"/>
            <w:r w:rsidRPr="00D10D8E">
              <w:rPr>
                <w:rFonts w:ascii="Cambria" w:eastAsia="Calibri" w:hAnsi="Cambria" w:cs="TimesNewRoman,Italic"/>
                <w:b/>
                <w:bCs/>
                <w:sz w:val="20"/>
                <w:szCs w:val="20"/>
              </w:rPr>
              <w:t>długosci</w:t>
            </w:r>
            <w:proofErr w:type="spellEnd"/>
            <w:r w:rsidRPr="00D10D8E">
              <w:rPr>
                <w:rFonts w:ascii="Cambria" w:eastAsia="Calibri" w:hAnsi="Cambria" w:cs="TimesNewRoman,Italic"/>
                <w:b/>
                <w:bCs/>
                <w:sz w:val="20"/>
                <w:szCs w:val="20"/>
              </w:rPr>
              <w:t xml:space="preserve"> 0,660 km</w:t>
            </w:r>
          </w:p>
          <w:p w14:paraId="04D2CA5F" w14:textId="77777777" w:rsidR="00153253" w:rsidRPr="003B39BF" w:rsidRDefault="00153253" w:rsidP="003B39B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39980E1A" w14:textId="77777777" w:rsidR="00F63B1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649FC4D4" w14:textId="77777777" w:rsidR="00764F12" w:rsidRPr="00EC0ED8" w:rsidRDefault="00764F12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8A9F3B8" w14:textId="77777777" w:rsidR="00EC0ED8" w:rsidRDefault="00F63B18" w:rsidP="008036F4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="00CB79CA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</w:t>
            </w:r>
          </w:p>
          <w:p w14:paraId="6AD88262" w14:textId="77777777" w:rsidR="003B39BF" w:rsidRDefault="003B39BF" w:rsidP="008036F4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05184C70" w14:textId="77777777" w:rsidR="00153253" w:rsidRPr="00153253" w:rsidRDefault="00153253" w:rsidP="007662B4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53253">
              <w:rPr>
                <w:rFonts w:ascii="Cambria" w:hAnsi="Cambria" w:cs="Arial"/>
                <w:b/>
                <w:bCs/>
                <w:sz w:val="20"/>
                <w:szCs w:val="20"/>
              </w:rPr>
              <w:t>Część 2:</w:t>
            </w:r>
          </w:p>
          <w:p w14:paraId="570BEE16" w14:textId="77777777" w:rsidR="00294F2D" w:rsidRDefault="00294F2D" w:rsidP="00294F2D">
            <w:pPr>
              <w:pStyle w:val="Akapitzlist"/>
              <w:ind w:left="426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9425B">
              <w:rPr>
                <w:rFonts w:ascii="Cambria" w:hAnsi="Cambria" w:cs="Arial"/>
                <w:b/>
                <w:bCs/>
                <w:sz w:val="20"/>
                <w:szCs w:val="20"/>
              </w:rPr>
              <w:t>Remont drogi gminnej nr 605019K Racławice -</w:t>
            </w:r>
            <w:proofErr w:type="spellStart"/>
            <w:r w:rsidRPr="0069425B">
              <w:rPr>
                <w:rFonts w:ascii="Cambria" w:hAnsi="Cambria" w:cs="Arial"/>
                <w:b/>
                <w:bCs/>
                <w:sz w:val="20"/>
                <w:szCs w:val="20"/>
              </w:rPr>
              <w:t>Wies</w:t>
            </w:r>
            <w:proofErr w:type="spellEnd"/>
            <w:r w:rsidRPr="0069425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w km 0+305 - 0+558 , </w:t>
            </w:r>
            <w:proofErr w:type="spellStart"/>
            <w:r w:rsidRPr="0069425B">
              <w:rPr>
                <w:rFonts w:ascii="Cambria" w:hAnsi="Cambria" w:cs="Arial"/>
                <w:b/>
                <w:bCs/>
                <w:sz w:val="20"/>
                <w:szCs w:val="20"/>
              </w:rPr>
              <w:t>długosci</w:t>
            </w:r>
            <w:proofErr w:type="spellEnd"/>
            <w:r w:rsidRPr="0069425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0,253 km</w:t>
            </w:r>
          </w:p>
          <w:p w14:paraId="603560B7" w14:textId="77777777" w:rsidR="00153253" w:rsidRDefault="00153253" w:rsidP="00153253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69C646A" w14:textId="59CE7397" w:rsidR="003B39BF" w:rsidRDefault="003B39BF" w:rsidP="00153253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68C52EFE" w14:textId="77777777" w:rsidR="003B39BF" w:rsidRPr="00EC0ED8" w:rsidRDefault="003B39BF" w:rsidP="003B39B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58BDDFC" w14:textId="79D085B6" w:rsidR="00F040E2" w:rsidRPr="008036F4" w:rsidRDefault="003B39BF" w:rsidP="00764F12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0D1454AE" w14:textId="037A5ED5" w:rsidR="00B66728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0894B220" w14:textId="77777777" w:rsidR="00DE45EB" w:rsidRDefault="00DE45EB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2A03921A" w14:textId="77777777" w:rsidR="00294F2D" w:rsidRDefault="00294F2D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7544FF0F" w14:textId="77777777" w:rsidR="00294F2D" w:rsidRDefault="00294F2D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43F402F4" w14:textId="77777777" w:rsidR="00153253" w:rsidRPr="00EC0ED8" w:rsidRDefault="00153253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7FD751F6" w14:textId="204AB6BE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687B09">
        <w:rPr>
          <w:rFonts w:ascii="Cambria" w:eastAsia="Arial Unicode MS" w:hAnsi="Cambria" w:cs="Arial"/>
          <w:b/>
          <w:sz w:val="20"/>
          <w:szCs w:val="20"/>
        </w:rPr>
        <w:t>4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 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77777777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lastRenderedPageBreak/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30467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8F36" w14:textId="77777777" w:rsidR="0060753F" w:rsidRDefault="0060753F">
      <w:r>
        <w:separator/>
      </w:r>
    </w:p>
  </w:endnote>
  <w:endnote w:type="continuationSeparator" w:id="0">
    <w:p w14:paraId="667841D5" w14:textId="77777777" w:rsidR="0060753F" w:rsidRDefault="00607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NewRoman,Italic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582CF" w14:textId="77777777" w:rsidR="0060753F" w:rsidRDefault="0060753F">
      <w:r>
        <w:separator/>
      </w:r>
    </w:p>
  </w:footnote>
  <w:footnote w:type="continuationSeparator" w:id="0">
    <w:p w14:paraId="5A650B08" w14:textId="77777777" w:rsidR="0060753F" w:rsidRDefault="00607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AE56" w14:textId="28D7A774" w:rsidR="00FF61A0" w:rsidRPr="003E1CB8" w:rsidRDefault="00FF61A0" w:rsidP="00FF61A0">
    <w:pPr>
      <w:pStyle w:val="Nagwek"/>
      <w:rPr>
        <w:rFonts w:ascii="Cambria" w:hAnsi="Cambria" w:cs="Arial"/>
        <w:sz w:val="18"/>
        <w:szCs w:val="18"/>
        <w:lang w:val="pl-PL"/>
      </w:rPr>
    </w:pPr>
    <w:r w:rsidRPr="003E1CB8">
      <w:rPr>
        <w:rFonts w:ascii="Cambria" w:hAnsi="Cambria" w:cs="Arial"/>
        <w:sz w:val="18"/>
        <w:szCs w:val="18"/>
      </w:rPr>
      <w:t>Nr referencyjny:</w:t>
    </w:r>
    <w:r>
      <w:rPr>
        <w:rFonts w:ascii="Cambria" w:hAnsi="Cambria" w:cs="Arial"/>
        <w:sz w:val="18"/>
        <w:szCs w:val="18"/>
      </w:rPr>
      <w:t xml:space="preserve"> </w:t>
    </w:r>
    <w:r w:rsidR="003E1CB8">
      <w:rPr>
        <w:rFonts w:ascii="Cambria" w:hAnsi="Cambria" w:cs="Arial"/>
        <w:sz w:val="18"/>
        <w:szCs w:val="18"/>
        <w:lang w:val="pl-PL"/>
      </w:rPr>
      <w:t>BGK.2710.2.2023</w:t>
    </w:r>
  </w:p>
  <w:p w14:paraId="1E644BE8" w14:textId="77777777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7588555">
    <w:abstractNumId w:val="36"/>
  </w:num>
  <w:num w:numId="2" w16cid:durableId="50154181">
    <w:abstractNumId w:val="43"/>
  </w:num>
  <w:num w:numId="3" w16cid:durableId="1880780577">
    <w:abstractNumId w:val="30"/>
  </w:num>
  <w:num w:numId="4" w16cid:durableId="1958753875">
    <w:abstractNumId w:val="26"/>
  </w:num>
  <w:num w:numId="5" w16cid:durableId="1038897227">
    <w:abstractNumId w:val="19"/>
  </w:num>
  <w:num w:numId="6" w16cid:durableId="1145196434">
    <w:abstractNumId w:val="33"/>
  </w:num>
  <w:num w:numId="7" w16cid:durableId="579755598">
    <w:abstractNumId w:val="38"/>
  </w:num>
  <w:num w:numId="8" w16cid:durableId="560016634">
    <w:abstractNumId w:val="24"/>
  </w:num>
  <w:num w:numId="9" w16cid:durableId="1686326636">
    <w:abstractNumId w:val="50"/>
  </w:num>
  <w:num w:numId="10" w16cid:durableId="293413498">
    <w:abstractNumId w:val="56"/>
  </w:num>
  <w:num w:numId="11" w16cid:durableId="809521113">
    <w:abstractNumId w:val="20"/>
  </w:num>
  <w:num w:numId="12" w16cid:durableId="2039969410">
    <w:abstractNumId w:val="54"/>
  </w:num>
  <w:num w:numId="13" w16cid:durableId="130370930">
    <w:abstractNumId w:val="55"/>
  </w:num>
  <w:num w:numId="14" w16cid:durableId="1575122407">
    <w:abstractNumId w:val="12"/>
  </w:num>
  <w:num w:numId="15" w16cid:durableId="1339968298">
    <w:abstractNumId w:val="28"/>
  </w:num>
  <w:num w:numId="16" w16cid:durableId="703025349">
    <w:abstractNumId w:val="32"/>
  </w:num>
  <w:num w:numId="17" w16cid:durableId="1239369253">
    <w:abstractNumId w:val="49"/>
  </w:num>
  <w:num w:numId="18" w16cid:durableId="2020892462">
    <w:abstractNumId w:val="22"/>
  </w:num>
  <w:num w:numId="19" w16cid:durableId="1267813092">
    <w:abstractNumId w:val="13"/>
  </w:num>
  <w:num w:numId="20" w16cid:durableId="750857004">
    <w:abstractNumId w:val="17"/>
  </w:num>
  <w:num w:numId="21" w16cid:durableId="840392626">
    <w:abstractNumId w:val="44"/>
  </w:num>
  <w:num w:numId="22" w16cid:durableId="857351661">
    <w:abstractNumId w:val="18"/>
  </w:num>
  <w:num w:numId="23" w16cid:durableId="1950165882">
    <w:abstractNumId w:val="48"/>
  </w:num>
  <w:num w:numId="24" w16cid:durableId="1693414652">
    <w:abstractNumId w:val="46"/>
  </w:num>
  <w:num w:numId="25" w16cid:durableId="1222517431">
    <w:abstractNumId w:val="21"/>
  </w:num>
  <w:num w:numId="26" w16cid:durableId="69265358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44839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6040373">
    <w:abstractNumId w:val="3"/>
  </w:num>
  <w:num w:numId="29" w16cid:durableId="748575895">
    <w:abstractNumId w:val="8"/>
  </w:num>
  <w:num w:numId="30" w16cid:durableId="2093425478">
    <w:abstractNumId w:val="2"/>
  </w:num>
  <w:num w:numId="31" w16cid:durableId="2071734256">
    <w:abstractNumId w:val="42"/>
  </w:num>
  <w:num w:numId="32" w16cid:durableId="274095043">
    <w:abstractNumId w:val="10"/>
  </w:num>
  <w:num w:numId="33" w16cid:durableId="1929147469">
    <w:abstractNumId w:val="29"/>
  </w:num>
  <w:num w:numId="34" w16cid:durableId="1414081872">
    <w:abstractNumId w:val="45"/>
  </w:num>
  <w:num w:numId="35" w16cid:durableId="162353268">
    <w:abstractNumId w:val="16"/>
  </w:num>
  <w:num w:numId="36" w16cid:durableId="1925257561">
    <w:abstractNumId w:val="53"/>
  </w:num>
  <w:num w:numId="37" w16cid:durableId="475140">
    <w:abstractNumId w:val="14"/>
  </w:num>
  <w:num w:numId="38" w16cid:durableId="1640263323">
    <w:abstractNumId w:val="9"/>
  </w:num>
  <w:num w:numId="39" w16cid:durableId="454520307">
    <w:abstractNumId w:val="25"/>
  </w:num>
  <w:num w:numId="40" w16cid:durableId="248003900">
    <w:abstractNumId w:val="40"/>
  </w:num>
  <w:num w:numId="41" w16cid:durableId="543173908">
    <w:abstractNumId w:val="34"/>
  </w:num>
  <w:num w:numId="42" w16cid:durableId="1990093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4371882">
    <w:abstractNumId w:val="37"/>
  </w:num>
  <w:num w:numId="44" w16cid:durableId="1126435769">
    <w:abstractNumId w:val="11"/>
  </w:num>
  <w:num w:numId="45" w16cid:durableId="65764592">
    <w:abstractNumId w:val="15"/>
  </w:num>
  <w:num w:numId="46" w16cid:durableId="561722140">
    <w:abstractNumId w:val="27"/>
  </w:num>
  <w:num w:numId="47" w16cid:durableId="1179926458">
    <w:abstractNumId w:val="51"/>
  </w:num>
  <w:num w:numId="48" w16cid:durableId="1312909180">
    <w:abstractNumId w:val="23"/>
  </w:num>
  <w:num w:numId="49" w16cid:durableId="955722453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B4D00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3253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5306"/>
    <w:rsid w:val="001C67DA"/>
    <w:rsid w:val="001C7926"/>
    <w:rsid w:val="001C7C3F"/>
    <w:rsid w:val="001D5F32"/>
    <w:rsid w:val="001D6CF9"/>
    <w:rsid w:val="001E314A"/>
    <w:rsid w:val="001E319E"/>
    <w:rsid w:val="001E6C02"/>
    <w:rsid w:val="001E6F19"/>
    <w:rsid w:val="001E77AB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4F2D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678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39BF"/>
    <w:rsid w:val="003B6F73"/>
    <w:rsid w:val="003C48F1"/>
    <w:rsid w:val="003C4B19"/>
    <w:rsid w:val="003C659A"/>
    <w:rsid w:val="003C7514"/>
    <w:rsid w:val="003D1ED1"/>
    <w:rsid w:val="003D4FCB"/>
    <w:rsid w:val="003E134C"/>
    <w:rsid w:val="003E1CB8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03EAD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3EE"/>
    <w:rsid w:val="00607529"/>
    <w:rsid w:val="0060753F"/>
    <w:rsid w:val="00607E94"/>
    <w:rsid w:val="006111A3"/>
    <w:rsid w:val="0061350B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4F12"/>
    <w:rsid w:val="007662B4"/>
    <w:rsid w:val="00767954"/>
    <w:rsid w:val="00767A53"/>
    <w:rsid w:val="007700CF"/>
    <w:rsid w:val="00770C2E"/>
    <w:rsid w:val="00771C89"/>
    <w:rsid w:val="00772643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6F4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0C5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0503"/>
    <w:rsid w:val="00A4101C"/>
    <w:rsid w:val="00A431D6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0E90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C5858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9CA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54D"/>
    <w:rsid w:val="00EB6A66"/>
    <w:rsid w:val="00EB6F6F"/>
    <w:rsid w:val="00EC07C5"/>
    <w:rsid w:val="00EC0ED8"/>
    <w:rsid w:val="00EC1621"/>
    <w:rsid w:val="00EC4352"/>
    <w:rsid w:val="00EC538A"/>
    <w:rsid w:val="00ED14A6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0E2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1A0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7662B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4A7CA-0C21-4EB4-9EA3-171DA3CE3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CA054123-6C8C-4A25-B990-065EA3BE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Gmina Racławice</cp:lastModifiedBy>
  <cp:revision>8</cp:revision>
  <cp:lastPrinted>2020-12-21T07:21:00Z</cp:lastPrinted>
  <dcterms:created xsi:type="dcterms:W3CDTF">2022-10-18T08:43:00Z</dcterms:created>
  <dcterms:modified xsi:type="dcterms:W3CDTF">2023-10-26T07:54:00Z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