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0E1BF" w14:textId="77777777" w:rsidR="00C76EB5" w:rsidRDefault="00E254A1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Załącznik nr 2 do SWZ</w:t>
      </w:r>
    </w:p>
    <w:p w14:paraId="0621522E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475A5081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OŚWIADCZENIE </w:t>
      </w:r>
    </w:p>
    <w:p w14:paraId="6ECF3BA1" w14:textId="47B980AD" w:rsidR="00C76EB5" w:rsidRDefault="00E254A1" w:rsidP="00154F0E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składane na podstawie art. 125 ust. 1 ustawy z dnia 11 września 2019 r. Prawo zamówień publicznych</w:t>
      </w:r>
    </w:p>
    <w:p w14:paraId="1F2F765E" w14:textId="77777777" w:rsidR="00C76EB5" w:rsidRDefault="00C76EB5">
      <w:pPr>
        <w:spacing w:after="0" w:line="360" w:lineRule="auto"/>
        <w:rPr>
          <w:rFonts w:eastAsia="Times New Roman" w:cstheme="minorHAnsi"/>
          <w:b/>
          <w:bCs/>
          <w:u w:val="single"/>
          <w:lang w:eastAsia="pl-PL"/>
        </w:rPr>
      </w:pPr>
    </w:p>
    <w:p w14:paraId="7ADCB6C2" w14:textId="77777777" w:rsidR="00C76EB5" w:rsidRDefault="00E254A1">
      <w:pPr>
        <w:spacing w:after="0" w:line="360" w:lineRule="auto"/>
        <w:rPr>
          <w:rFonts w:eastAsia="Times New Roman" w:cstheme="minorHAnsi"/>
          <w:b/>
          <w:bCs/>
          <w:u w:val="single"/>
          <w:vertAlign w:val="superscript"/>
          <w:lang w:eastAsia="pl-PL"/>
        </w:rPr>
      </w:pPr>
      <w:r>
        <w:rPr>
          <w:rFonts w:eastAsia="Times New Roman" w:cstheme="minorHAnsi"/>
          <w:b/>
          <w:bCs/>
          <w:u w:val="single"/>
          <w:lang w:eastAsia="pl-PL"/>
        </w:rPr>
        <w:t>W ZAKRESIE PODSTAW WYKLUCZENIA Z POSTĘPOWANIA</w:t>
      </w:r>
      <w:r>
        <w:rPr>
          <w:rStyle w:val="Zakotwiczenieprzypisudolnego"/>
          <w:rFonts w:eastAsia="Times New Roman" w:cstheme="minorHAnsi"/>
          <w:b/>
          <w:bCs/>
          <w:u w:val="single"/>
          <w:lang w:eastAsia="pl-PL"/>
        </w:rPr>
        <w:footnoteReference w:id="1"/>
      </w:r>
      <w:bookmarkStart w:id="0" w:name="_Hlk65573155"/>
      <w:bookmarkEnd w:id="0"/>
    </w:p>
    <w:p w14:paraId="005C1CAD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68C4D769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ZAMAWIAJĄCY: </w:t>
      </w:r>
    </w:p>
    <w:p w14:paraId="4A771991" w14:textId="77777777" w:rsidR="00154F0E" w:rsidRDefault="00154F0E" w:rsidP="00154F0E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561CADC9" w14:textId="77777777" w:rsidR="00154F0E" w:rsidRDefault="00154F0E" w:rsidP="00154F0E">
      <w:pPr>
        <w:spacing w:after="0" w:line="360" w:lineRule="auto"/>
        <w:rPr>
          <w:b/>
        </w:rPr>
      </w:pPr>
    </w:p>
    <w:p w14:paraId="2543D741" w14:textId="77777777" w:rsidR="00154F0E" w:rsidRPr="00CF2678" w:rsidRDefault="00154F0E" w:rsidP="00154F0E">
      <w:pPr>
        <w:spacing w:after="0" w:line="360" w:lineRule="auto"/>
        <w:rPr>
          <w:b/>
        </w:rPr>
      </w:pPr>
      <w:bookmarkStart w:id="1" w:name="_Hlk75263958"/>
      <w:r>
        <w:rPr>
          <w:b/>
        </w:rPr>
        <w:t>Przedsiębiorstwo Gospodarki Komunalnej Spółka z o.o.</w:t>
      </w:r>
    </w:p>
    <w:p w14:paraId="36A5AD48" w14:textId="77777777" w:rsidR="00154F0E" w:rsidRDefault="00154F0E" w:rsidP="00154F0E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0CF586BD" w14:textId="01369D35" w:rsidR="00154F0E" w:rsidRDefault="00154F0E" w:rsidP="00154F0E">
      <w:pPr>
        <w:spacing w:after="0" w:line="360" w:lineRule="auto"/>
      </w:pPr>
      <w:r w:rsidRPr="00CF2678">
        <w:t>76-200 Słupsk</w:t>
      </w:r>
    </w:p>
    <w:p w14:paraId="423EC37F" w14:textId="77777777" w:rsidR="00154F0E" w:rsidRPr="009D6DCD" w:rsidRDefault="00154F0E" w:rsidP="00154F0E">
      <w:pPr>
        <w:spacing w:after="0" w:line="360" w:lineRule="auto"/>
      </w:pPr>
      <w:r w:rsidRPr="009D6DCD">
        <w:t xml:space="preserve">Adres e-mail: </w:t>
      </w:r>
      <w:hyperlink r:id="rId7" w:history="1">
        <w:r w:rsidRPr="009D6DCD">
          <w:rPr>
            <w:rStyle w:val="Hipercze"/>
          </w:rPr>
          <w:t>przetarg@pgkslupsk.pl</w:t>
        </w:r>
      </w:hyperlink>
      <w:r w:rsidRPr="009D6DCD">
        <w:rPr>
          <w:rStyle w:val="Hipercze"/>
        </w:rPr>
        <w:t xml:space="preserve"> </w:t>
      </w:r>
      <w:r w:rsidRPr="009D6DCD">
        <w:t xml:space="preserve"> </w:t>
      </w:r>
    </w:p>
    <w:p w14:paraId="078D9EF2" w14:textId="54A81BFD" w:rsidR="00154F0E" w:rsidRPr="00154F0E" w:rsidRDefault="00154F0E" w:rsidP="00154F0E">
      <w:pPr>
        <w:spacing w:after="0" w:line="360" w:lineRule="auto"/>
      </w:pPr>
      <w:r>
        <w:t xml:space="preserve">Platforma zakupowa: </w:t>
      </w:r>
      <w:hyperlink r:id="rId8" w:history="1">
        <w:r w:rsidRPr="00154F0E">
          <w:rPr>
            <w:rStyle w:val="Hipercze"/>
          </w:rPr>
          <w:t>https://platformazakupowa.pl/pn/pgkslupsk</w:t>
        </w:r>
      </w:hyperlink>
    </w:p>
    <w:bookmarkEnd w:id="1"/>
    <w:p w14:paraId="372C48CD" w14:textId="77777777" w:rsidR="00C76EB5" w:rsidRPr="00154F0E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38F1AFF9" w14:textId="3D1D4B02" w:rsidR="00C76EB5" w:rsidRDefault="00E254A1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WYKONAWCA:</w:t>
      </w:r>
      <w:r>
        <w:rPr>
          <w:rFonts w:eastAsia="Times New Roman" w:cstheme="minorHAnsi"/>
          <w:lang w:eastAsia="pl-PL"/>
        </w:rPr>
        <w:t xml:space="preserve"> ___________________________________</w:t>
      </w:r>
      <w:r w:rsidR="000C1022">
        <w:rPr>
          <w:rFonts w:eastAsia="Times New Roman" w:cstheme="minorHAnsi"/>
          <w:lang w:eastAsia="pl-PL"/>
        </w:rPr>
        <w:t>___</w:t>
      </w:r>
      <w:r>
        <w:rPr>
          <w:rFonts w:eastAsia="Times New Roman" w:cstheme="minorHAnsi"/>
          <w:lang w:eastAsia="pl-PL"/>
        </w:rPr>
        <w:t>____________</w:t>
      </w:r>
    </w:p>
    <w:p w14:paraId="2AF8B295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21E7D0C7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5541232E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Nr telefonu: __________________ e-mail: ____________________________</w:t>
      </w:r>
    </w:p>
    <w:p w14:paraId="3EEF8117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  <w:bookmarkStart w:id="2" w:name="_Hlk65573094"/>
      <w:bookmarkStart w:id="3" w:name="_Hlk13220075"/>
      <w:bookmarkStart w:id="4" w:name="_Hlk46396802"/>
      <w:bookmarkStart w:id="5" w:name="_Hlk9244639"/>
      <w:bookmarkStart w:id="6" w:name="_Hlk64881583"/>
      <w:bookmarkStart w:id="7" w:name="_Hlk19272628"/>
      <w:bookmarkStart w:id="8" w:name="_Hlk65573213"/>
      <w:bookmarkEnd w:id="2"/>
      <w:bookmarkEnd w:id="3"/>
      <w:bookmarkEnd w:id="4"/>
      <w:bookmarkEnd w:id="5"/>
      <w:bookmarkEnd w:id="6"/>
      <w:bookmarkEnd w:id="7"/>
    </w:p>
    <w:p w14:paraId="05381FFB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552FA4BE" w14:textId="3763E59D" w:rsidR="00C76EB5" w:rsidRDefault="00E254A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potrzeby postępowania o udzielenie zamówienia publicznego prowadzonego</w:t>
      </w:r>
      <w:r>
        <w:rPr>
          <w:rFonts w:eastAsia="Times New Roman" w:cstheme="minorHAnsi"/>
          <w:bCs/>
          <w:lang w:eastAsia="pl-PL"/>
        </w:rPr>
        <w:t xml:space="preserve"> w trybie </w:t>
      </w:r>
      <w:r w:rsidRPr="009D6DCD">
        <w:rPr>
          <w:rFonts w:eastAsia="Times New Roman" w:cstheme="minorHAnsi"/>
          <w:bCs/>
          <w:lang w:eastAsia="pl-PL"/>
        </w:rPr>
        <w:t xml:space="preserve">podstawowym bez negocjacji </w:t>
      </w:r>
      <w:bookmarkStart w:id="9" w:name="_Hlk11741589"/>
      <w:r w:rsidRPr="009D6DCD">
        <w:rPr>
          <w:rFonts w:eastAsia="Times New Roman" w:cstheme="minorHAnsi"/>
          <w:bCs/>
          <w:lang w:eastAsia="pl-PL"/>
        </w:rPr>
        <w:t xml:space="preserve">(art. 275 pkt 1 ustawy Pzp) na </w:t>
      </w:r>
      <w:bookmarkStart w:id="10" w:name="_Hlk10791084"/>
      <w:r w:rsidRPr="009D6DCD">
        <w:rPr>
          <w:rFonts w:eastAsia="Times New Roman" w:cstheme="minorHAnsi"/>
          <w:bCs/>
          <w:lang w:eastAsia="pl-PL"/>
        </w:rPr>
        <w:t xml:space="preserve">wykonanie </w:t>
      </w:r>
      <w:r w:rsidR="009D6DCD">
        <w:rPr>
          <w:rFonts w:eastAsia="Times New Roman" w:cstheme="minorHAnsi"/>
          <w:bCs/>
          <w:lang w:eastAsia="pl-PL"/>
        </w:rPr>
        <w:t>dostawy</w:t>
      </w:r>
      <w:r w:rsidRPr="009D6DCD">
        <w:rPr>
          <w:rFonts w:eastAsia="Times New Roman" w:cstheme="minorHAnsi"/>
          <w:bCs/>
          <w:lang w:eastAsia="pl-PL"/>
        </w:rPr>
        <w:t xml:space="preserve"> pn. </w:t>
      </w:r>
      <w:bookmarkStart w:id="11" w:name="_Hlk75264002"/>
      <w:bookmarkEnd w:id="9"/>
      <w:bookmarkEnd w:id="10"/>
      <w:r w:rsidR="00442704">
        <w:rPr>
          <w:rFonts w:eastAsia="Times New Roman" w:cstheme="minorHAnsi"/>
          <w:bCs/>
          <w:lang w:eastAsia="pl-PL"/>
        </w:rPr>
        <w:t>„</w:t>
      </w:r>
      <w:r w:rsidR="00442704">
        <w:rPr>
          <w:b/>
          <w:bCs/>
        </w:rPr>
        <w:t>Dosta</w:t>
      </w:r>
      <w:r w:rsidR="00442704">
        <w:rPr>
          <w:b/>
        </w:rPr>
        <w:t xml:space="preserve">wa </w:t>
      </w:r>
      <w:r w:rsidR="00442704">
        <w:rPr>
          <w:b/>
          <w:bCs/>
          <w:color w:val="000000"/>
        </w:rPr>
        <w:t>nowych worków foliowych do koszy ulicznych i selektywnej zbiórki odpadów na 2022 rok</w:t>
      </w:r>
      <w:r w:rsidR="009D6DCD" w:rsidRPr="009D6DCD">
        <w:rPr>
          <w:rFonts w:eastAsia="Cambria" w:cs="Calibri"/>
          <w:b/>
          <w:bCs/>
        </w:rPr>
        <w:t>”</w:t>
      </w:r>
      <w:r w:rsidR="00154F0E" w:rsidRPr="009D6DCD">
        <w:rPr>
          <w:rFonts w:ascii="Calibri" w:eastAsia="SimSun" w:hAnsi="Calibri" w:cs="Calibri"/>
          <w:kern w:val="3"/>
          <w:lang w:eastAsia="zh-CN" w:bidi="hi-IN"/>
        </w:rPr>
        <w:t>,</w:t>
      </w:r>
      <w:r w:rsidR="00154F0E"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bookmarkEnd w:id="11"/>
      <w:r>
        <w:rPr>
          <w:rFonts w:eastAsia="Times New Roman" w:cstheme="minorHAnsi"/>
          <w:lang w:eastAsia="pl-PL"/>
        </w:rPr>
        <w:t xml:space="preserve">oświadczam, </w:t>
      </w:r>
      <w:bookmarkEnd w:id="8"/>
      <w:r>
        <w:rPr>
          <w:rFonts w:eastAsia="Times New Roman" w:cstheme="minorHAnsi"/>
          <w:lang w:eastAsia="pl-PL"/>
        </w:rPr>
        <w:t xml:space="preserve">że na dzień składania ofert nie podlegam wykluczeniu z postępowania na podstawie art. 108 ust. 1 oraz art. 109 ust. 1 pkt </w:t>
      </w:r>
      <w:r w:rsidR="00154F0E">
        <w:rPr>
          <w:rFonts w:eastAsia="Times New Roman" w:cstheme="minorHAnsi"/>
          <w:lang w:eastAsia="pl-PL"/>
        </w:rPr>
        <w:t xml:space="preserve">1 i </w:t>
      </w:r>
      <w:r>
        <w:rPr>
          <w:rFonts w:eastAsia="Times New Roman" w:cstheme="minorHAnsi"/>
          <w:lang w:eastAsia="pl-PL"/>
        </w:rPr>
        <w:t>4 ustawy z dnia</w:t>
      </w:r>
      <w:r w:rsidR="00154F0E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11 września 2019 r Prawo zamówień publicznych.</w:t>
      </w:r>
    </w:p>
    <w:p w14:paraId="1FCFEE95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070090A4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3BB99422" w14:textId="4701BA72" w:rsidR="00C76EB5" w:rsidRDefault="00E254A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na dzień składania ofert zachodzą w stosunku do mnie podstawy wykluczenia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 xml:space="preserve">z postępowania na podstawie art. ________ ustawy Pzp </w:t>
      </w:r>
      <w:r>
        <w:rPr>
          <w:rFonts w:eastAsia="Times New Roman" w:cstheme="minorHAnsi"/>
          <w:i/>
          <w:iCs/>
          <w:lang w:eastAsia="pl-PL"/>
        </w:rPr>
        <w:t xml:space="preserve">(podać mającą zastosowanie podstawę wykluczenia spośród wymienionych w art. 108 ust. 1 lub art. 109 ust. 1 pkt </w:t>
      </w:r>
      <w:r w:rsidR="00154F0E">
        <w:rPr>
          <w:rFonts w:eastAsia="Times New Roman" w:cstheme="minorHAnsi"/>
          <w:i/>
          <w:iCs/>
          <w:lang w:eastAsia="pl-PL"/>
        </w:rPr>
        <w:t xml:space="preserve">1 lub pkt </w:t>
      </w:r>
      <w:r>
        <w:rPr>
          <w:rFonts w:eastAsia="Times New Roman" w:cstheme="minorHAnsi"/>
          <w:i/>
          <w:iCs/>
          <w:lang w:eastAsia="pl-PL"/>
        </w:rPr>
        <w:t xml:space="preserve">4 Ustawy </w:t>
      </w:r>
      <w:proofErr w:type="spellStart"/>
      <w:r>
        <w:rPr>
          <w:rFonts w:eastAsia="Times New Roman" w:cstheme="minorHAnsi"/>
          <w:i/>
          <w:iCs/>
          <w:lang w:eastAsia="pl-PL"/>
        </w:rPr>
        <w:t>Pzp</w:t>
      </w:r>
      <w:proofErr w:type="spellEnd"/>
      <w:r>
        <w:rPr>
          <w:rFonts w:eastAsia="Times New Roman" w:cstheme="minorHAnsi"/>
          <w:i/>
          <w:iCs/>
          <w:lang w:eastAsia="pl-PL"/>
        </w:rPr>
        <w:t>).</w:t>
      </w:r>
      <w:r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lastRenderedPageBreak/>
        <w:t xml:space="preserve">Jednocześnie oświadczam, że w związku z ww. okolicznością, na podstawie art. 110 ust. 2 ustawy Pzp podjąłem/podjęliśmy następujące środki naprawcze: </w:t>
      </w:r>
      <w:r w:rsidR="00154F0E">
        <w:rPr>
          <w:rFonts w:eastAsia="Times New Roman" w:cstheme="minorHAnsi"/>
          <w:lang w:eastAsia="pl-PL"/>
        </w:rPr>
        <w:t>_</w:t>
      </w:r>
      <w:r>
        <w:rPr>
          <w:rFonts w:eastAsia="Times New Roman" w:cstheme="minorHAnsi"/>
          <w:lang w:eastAsia="pl-PL"/>
        </w:rPr>
        <w:t>______________________________________</w:t>
      </w:r>
    </w:p>
    <w:p w14:paraId="5974AACD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2D40B6A7" w14:textId="77777777" w:rsidR="00442704" w:rsidRDefault="00442704">
      <w:pPr>
        <w:spacing w:after="120" w:line="360" w:lineRule="auto"/>
        <w:rPr>
          <w:rFonts w:eastAsia="Times New Roman" w:cstheme="minorHAnsi"/>
          <w:b/>
          <w:bCs/>
          <w:highlight w:val="lightGray"/>
          <w:lang w:eastAsia="pl-PL"/>
        </w:rPr>
      </w:pPr>
    </w:p>
    <w:p w14:paraId="26B9E6F8" w14:textId="5485D4C7" w:rsidR="00C76EB5" w:rsidRDefault="00E254A1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highlight w:val="lightGray"/>
          <w:lang w:eastAsia="pl-PL"/>
        </w:rPr>
        <w:t>OŚWIADCZENIE DOTYCZĄCE PODANYCH INFORMACJI:</w:t>
      </w:r>
    </w:p>
    <w:p w14:paraId="44DE73D0" w14:textId="285A793D" w:rsidR="00C76EB5" w:rsidRDefault="00E254A1" w:rsidP="00154F0E">
      <w:pPr>
        <w:spacing w:after="12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wszystkie informacje podane w niniejszym oświadczeniu są aktualne i zgodne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>z prawdą oraz zostały przedstawione z pełną świadomością konsekwencji wprowadzenia Zamawiającego w błąd przy przedstawianiu informacji.</w:t>
      </w:r>
      <w:bookmarkStart w:id="12" w:name="_Hlk65579333"/>
      <w:bookmarkEnd w:id="12"/>
    </w:p>
    <w:p w14:paraId="250DC37D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1C114C7B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5EAFDBC1" w14:textId="7DF3B654" w:rsidR="00C76EB5" w:rsidRDefault="00C76EB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09A6AE34" w14:textId="77777777" w:rsidR="00C3560D" w:rsidRDefault="00C3560D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16FCA3C7" w14:textId="77777777" w:rsidR="008F65AA" w:rsidRDefault="008F65AA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7361C39B" w14:textId="77777777" w:rsidR="00154F0E" w:rsidRDefault="00E254A1" w:rsidP="00721380">
      <w:pPr>
        <w:spacing w:after="120" w:line="360" w:lineRule="auto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 xml:space="preserve">DOKUMENT NALEŻY OPATRZYĆ KWALIFIKOWANYM PODPISEM ELEKTRONICZNYM, PODPISEM ZAUFANYM LUB PODPISEM OSOBISTYM. </w:t>
      </w:r>
    </w:p>
    <w:p w14:paraId="1B8E697C" w14:textId="31E9DA20" w:rsidR="00C76EB5" w:rsidRPr="00154F0E" w:rsidRDefault="00E254A1" w:rsidP="00721380">
      <w:pPr>
        <w:spacing w:after="120" w:line="360" w:lineRule="auto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C76EB5" w:rsidRPr="00154F0E" w:rsidSect="00154F0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2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5F575" w14:textId="77777777" w:rsidR="00BB3E6C" w:rsidRDefault="00BB3E6C">
      <w:pPr>
        <w:spacing w:after="0" w:line="240" w:lineRule="auto"/>
      </w:pPr>
      <w:r>
        <w:separator/>
      </w:r>
    </w:p>
  </w:endnote>
  <w:endnote w:type="continuationSeparator" w:id="0">
    <w:p w14:paraId="66858049" w14:textId="77777777" w:rsidR="00BB3E6C" w:rsidRDefault="00BB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624430"/>
      <w:docPartObj>
        <w:docPartGallery w:val="Page Numbers (Top of Page)"/>
        <w:docPartUnique/>
      </w:docPartObj>
    </w:sdtPr>
    <w:sdtEndPr/>
    <w:sdtContent>
      <w:p w14:paraId="43200071" w14:textId="77777777" w:rsidR="00C76EB5" w:rsidRDefault="00E254A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</w:t>
        </w:r>
      </w:p>
      <w:p w14:paraId="3DBDC9A4" w14:textId="77777777" w:rsidR="00C76EB5" w:rsidRDefault="00E254A1">
        <w:pPr>
          <w:pStyle w:val="Stopka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8771776"/>
      <w:docPartObj>
        <w:docPartGallery w:val="Page Numbers (Top of Page)"/>
        <w:docPartUnique/>
      </w:docPartObj>
    </w:sdtPr>
    <w:sdtEndPr/>
    <w:sdtContent>
      <w:p w14:paraId="14E17688" w14:textId="77777777" w:rsidR="00C76EB5" w:rsidRDefault="00E254A1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1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BDBA7" w14:textId="77777777" w:rsidR="00BB3E6C" w:rsidRDefault="00BB3E6C">
      <w:pPr>
        <w:rPr>
          <w:sz w:val="12"/>
        </w:rPr>
      </w:pPr>
      <w:r>
        <w:separator/>
      </w:r>
    </w:p>
  </w:footnote>
  <w:footnote w:type="continuationSeparator" w:id="0">
    <w:p w14:paraId="143C4F25" w14:textId="77777777" w:rsidR="00BB3E6C" w:rsidRDefault="00BB3E6C">
      <w:pPr>
        <w:rPr>
          <w:sz w:val="12"/>
        </w:rPr>
      </w:pPr>
      <w:r>
        <w:continuationSeparator/>
      </w:r>
    </w:p>
  </w:footnote>
  <w:footnote w:id="1">
    <w:p w14:paraId="601CC557" w14:textId="65ED3788" w:rsidR="00C76EB5" w:rsidRDefault="00E254A1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Oświadczenie składane przez Wykonawcę / Wykonawców wspólnie ubiegających się o udzielenie zamówienia </w:t>
      </w:r>
    </w:p>
    <w:p w14:paraId="4ACB75CB" w14:textId="77777777" w:rsidR="00C76EB5" w:rsidRDefault="00C76EB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4363" w14:textId="77777777" w:rsidR="00154F0E" w:rsidRDefault="00154F0E" w:rsidP="00154F0E">
    <w:pPr>
      <w:pStyle w:val="Nagwek"/>
      <w:rPr>
        <w:rFonts w:cs="Calibri"/>
        <w:b/>
        <w:sz w:val="18"/>
        <w:szCs w:val="18"/>
      </w:rPr>
    </w:pPr>
  </w:p>
  <w:p w14:paraId="1203BECD" w14:textId="4DBBC36B" w:rsidR="00C76EB5" w:rsidRPr="00643197" w:rsidRDefault="00154F0E" w:rsidP="00154F0E">
    <w:pPr>
      <w:pStyle w:val="Nagwek"/>
      <w:rPr>
        <w:rFonts w:cs="Calibri"/>
        <w:b/>
        <w:sz w:val="18"/>
        <w:szCs w:val="18"/>
      </w:rPr>
    </w:pPr>
    <w:bookmarkStart w:id="13" w:name="_Hlk75264159"/>
    <w:bookmarkStart w:id="14" w:name="_Hlk75264160"/>
    <w:r w:rsidRPr="00643197">
      <w:rPr>
        <w:rFonts w:cs="Calibri"/>
        <w:b/>
        <w:sz w:val="18"/>
        <w:szCs w:val="18"/>
      </w:rPr>
      <w:t>Nr postępowania</w:t>
    </w:r>
    <w:r w:rsidR="008F65AA" w:rsidRPr="00643197">
      <w:rPr>
        <w:rFonts w:cs="Calibri"/>
        <w:b/>
        <w:sz w:val="18"/>
        <w:szCs w:val="18"/>
      </w:rPr>
      <w:t xml:space="preserve"> </w:t>
    </w:r>
    <w:r w:rsidR="00643197" w:rsidRPr="00643197">
      <w:rPr>
        <w:rFonts w:cs="Calibri"/>
        <w:b/>
        <w:sz w:val="18"/>
        <w:szCs w:val="18"/>
      </w:rPr>
      <w:t>1</w:t>
    </w:r>
    <w:r w:rsidR="008F65AA" w:rsidRPr="00643197">
      <w:rPr>
        <w:rFonts w:cs="Calibri"/>
        <w:b/>
        <w:sz w:val="18"/>
        <w:szCs w:val="18"/>
      </w:rPr>
      <w:t>8</w:t>
    </w:r>
    <w:r w:rsidRPr="00643197">
      <w:rPr>
        <w:rFonts w:cs="Calibri"/>
        <w:b/>
        <w:sz w:val="18"/>
        <w:szCs w:val="18"/>
      </w:rPr>
      <w:t>/T/2021</w:t>
    </w:r>
    <w:bookmarkEnd w:id="13"/>
    <w:bookmarkEnd w:id="1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B5"/>
    <w:rsid w:val="00051819"/>
    <w:rsid w:val="000C1022"/>
    <w:rsid w:val="000E5AC9"/>
    <w:rsid w:val="000F1DB5"/>
    <w:rsid w:val="00154F0E"/>
    <w:rsid w:val="00442704"/>
    <w:rsid w:val="00643197"/>
    <w:rsid w:val="006C6215"/>
    <w:rsid w:val="006F302A"/>
    <w:rsid w:val="00721380"/>
    <w:rsid w:val="007413F7"/>
    <w:rsid w:val="007E526A"/>
    <w:rsid w:val="00852481"/>
    <w:rsid w:val="008C3213"/>
    <w:rsid w:val="008F65AA"/>
    <w:rsid w:val="009D6DCD"/>
    <w:rsid w:val="00BA2DC0"/>
    <w:rsid w:val="00BB3E6C"/>
    <w:rsid w:val="00C3560D"/>
    <w:rsid w:val="00C76EB5"/>
    <w:rsid w:val="00E254A1"/>
    <w:rsid w:val="00F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3358D"/>
  <w15:docId w15:val="{FC46DD9E-D449-48D5-B154-298AE5D0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character" w:customStyle="1" w:styleId="StopkaZnak">
    <w:name w:val="Stopka Znak"/>
    <w:basedOn w:val="Domylnaczcionkaakapitu"/>
    <w:link w:val="Stopka"/>
    <w:uiPriority w:val="99"/>
    <w:qFormat/>
    <w:rsid w:val="00597E0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7E0F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7FFB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7F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24BC9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924BC9"/>
    <w:rPr>
      <w:vertAlign w:val="superscript"/>
    </w:rPr>
  </w:style>
  <w:style w:type="character" w:customStyle="1" w:styleId="WW8Num1zfalse">
    <w:name w:val="WW8Num1zfalse"/>
    <w:qFormat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7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7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umerstrony">
    <w:name w:val="page number"/>
    <w:basedOn w:val="Domylnaczcionkaakapitu"/>
    <w:qFormat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7E13D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341ADC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paragraph" w:styleId="Listapunktowana2">
    <w:name w:val="List Bullet 2"/>
    <w:basedOn w:val="Normalny"/>
    <w:qFormat/>
    <w:rsid w:val="00515B8F"/>
    <w:pPr>
      <w:spacing w:after="0" w:line="240" w:lineRule="auto"/>
      <w:ind w:left="566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ny1">
    <w:name w:val="Normalny1"/>
    <w:basedOn w:val="Normalny"/>
    <w:qFormat/>
    <w:rsid w:val="00515B8F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7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7E8"/>
    <w:rPr>
      <w:b/>
      <w:bCs/>
    </w:rPr>
  </w:style>
  <w:style w:type="paragraph" w:customStyle="1" w:styleId="Standard">
    <w:name w:val="Standard"/>
    <w:qFormat/>
    <w:rsid w:val="001C10B4"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2"/>
      <w:szCs w:val="24"/>
      <w:lang w:eastAsia="zh-CN" w:bidi="hi-IN"/>
    </w:rPr>
  </w:style>
  <w:style w:type="paragraph" w:customStyle="1" w:styleId="Akapitzlist1">
    <w:name w:val="Akapit z listą1"/>
    <w:basedOn w:val="Standard"/>
    <w:qFormat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4F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323</Words>
  <Characters>1939</Characters>
  <Application>Microsoft Office Word</Application>
  <DocSecurity>0</DocSecurity>
  <Lines>16</Lines>
  <Paragraphs>4</Paragraphs>
  <ScaleCrop>false</ScaleCrop>
  <Company>Microsoft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PGK spółka</cp:lastModifiedBy>
  <cp:revision>7</cp:revision>
  <cp:lastPrinted>2021-03-31T05:57:00Z</cp:lastPrinted>
  <dcterms:created xsi:type="dcterms:W3CDTF">2021-02-22T08:36:00Z</dcterms:created>
  <dcterms:modified xsi:type="dcterms:W3CDTF">2021-11-11T11:06:00Z</dcterms:modified>
  <dc:language>pl-PL</dc:language>
</cp:coreProperties>
</file>