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D10C5" w14:textId="77777777" w:rsidR="00F072C6" w:rsidRDefault="00F072C6" w:rsidP="00587693">
      <w:pPr>
        <w:jc w:val="center"/>
        <w:rPr>
          <w:b/>
          <w:bCs/>
          <w:sz w:val="28"/>
          <w:szCs w:val="28"/>
        </w:rPr>
      </w:pPr>
    </w:p>
    <w:p w14:paraId="55B0F620" w14:textId="58B4E3EE" w:rsidR="005F734D" w:rsidRDefault="00C96DA0" w:rsidP="005876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CAŁOROCZNY </w:t>
      </w:r>
      <w:r w:rsidR="00587693" w:rsidRPr="00587693">
        <w:rPr>
          <w:b/>
          <w:bCs/>
          <w:sz w:val="28"/>
          <w:szCs w:val="28"/>
        </w:rPr>
        <w:t>HARMONOGRAM ODBIORU ODPADÓW KOMUNLANYCYH Z TERENU GMINY CZARNA W 2024 R.</w:t>
      </w:r>
    </w:p>
    <w:tbl>
      <w:tblPr>
        <w:tblStyle w:val="Tabela-Siatka"/>
        <w:tblpPr w:leftFromText="141" w:rightFromText="141" w:vertAnchor="text" w:horzAnchor="margin" w:tblpXSpec="center" w:tblpY="-29"/>
        <w:tblW w:w="13887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993"/>
        <w:gridCol w:w="567"/>
        <w:gridCol w:w="992"/>
        <w:gridCol w:w="556"/>
        <w:gridCol w:w="1132"/>
        <w:gridCol w:w="580"/>
        <w:gridCol w:w="1134"/>
        <w:gridCol w:w="567"/>
        <w:gridCol w:w="1134"/>
        <w:gridCol w:w="567"/>
        <w:gridCol w:w="1412"/>
      </w:tblGrid>
      <w:tr w:rsidR="00C43E53" w:rsidRPr="00EA6678" w14:paraId="4739B78E" w14:textId="77777777" w:rsidTr="00F072C6">
        <w:tc>
          <w:tcPr>
            <w:tcW w:w="3686" w:type="dxa"/>
            <w:vMerge w:val="restart"/>
          </w:tcPr>
          <w:p w14:paraId="75F247EF" w14:textId="77777777" w:rsidR="00C43E53" w:rsidRPr="00EA6678" w:rsidRDefault="00C43E53" w:rsidP="00C43E53">
            <w:pPr>
              <w:jc w:val="center"/>
              <w:rPr>
                <w:b/>
                <w:bCs/>
              </w:rPr>
            </w:pPr>
            <w:r w:rsidRPr="00EA6678">
              <w:rPr>
                <w:b/>
                <w:bCs/>
              </w:rPr>
              <w:t>Miejscowość</w:t>
            </w:r>
          </w:p>
        </w:tc>
        <w:tc>
          <w:tcPr>
            <w:tcW w:w="1560" w:type="dxa"/>
            <w:gridSpan w:val="2"/>
          </w:tcPr>
          <w:p w14:paraId="6ABE9D4C" w14:textId="77777777" w:rsidR="00C43E53" w:rsidRPr="00EA6678" w:rsidRDefault="00C43E53" w:rsidP="00C43E53">
            <w:pPr>
              <w:jc w:val="center"/>
              <w:rPr>
                <w:b/>
                <w:bCs/>
              </w:rPr>
            </w:pPr>
            <w:r w:rsidRPr="00EA6678">
              <w:rPr>
                <w:b/>
                <w:bCs/>
              </w:rPr>
              <w:t>Styczeń</w:t>
            </w:r>
          </w:p>
        </w:tc>
        <w:tc>
          <w:tcPr>
            <w:tcW w:w="1559" w:type="dxa"/>
            <w:gridSpan w:val="2"/>
          </w:tcPr>
          <w:p w14:paraId="2DA56805" w14:textId="77777777" w:rsidR="00C43E53" w:rsidRPr="00EA6678" w:rsidRDefault="00C43E53" w:rsidP="00C43E53">
            <w:pPr>
              <w:jc w:val="center"/>
              <w:rPr>
                <w:b/>
                <w:bCs/>
              </w:rPr>
            </w:pPr>
            <w:r w:rsidRPr="00EA6678">
              <w:rPr>
                <w:b/>
                <w:bCs/>
              </w:rPr>
              <w:t>Luty</w:t>
            </w:r>
          </w:p>
        </w:tc>
        <w:tc>
          <w:tcPr>
            <w:tcW w:w="1688" w:type="dxa"/>
            <w:gridSpan w:val="2"/>
          </w:tcPr>
          <w:p w14:paraId="3D944183" w14:textId="77777777" w:rsidR="00C43E53" w:rsidRPr="00EA6678" w:rsidRDefault="00C43E53" w:rsidP="00C43E53">
            <w:pPr>
              <w:jc w:val="center"/>
              <w:rPr>
                <w:b/>
                <w:bCs/>
              </w:rPr>
            </w:pPr>
            <w:r w:rsidRPr="00EA6678">
              <w:rPr>
                <w:b/>
                <w:bCs/>
              </w:rPr>
              <w:t>Marzec</w:t>
            </w:r>
          </w:p>
        </w:tc>
        <w:tc>
          <w:tcPr>
            <w:tcW w:w="1714" w:type="dxa"/>
            <w:gridSpan w:val="2"/>
          </w:tcPr>
          <w:p w14:paraId="7BA2132E" w14:textId="77777777" w:rsidR="00C43E53" w:rsidRPr="00EA6678" w:rsidRDefault="00C43E53" w:rsidP="00C43E53">
            <w:pPr>
              <w:jc w:val="center"/>
              <w:rPr>
                <w:b/>
                <w:bCs/>
              </w:rPr>
            </w:pPr>
            <w:r w:rsidRPr="00EA6678">
              <w:rPr>
                <w:b/>
                <w:bCs/>
              </w:rPr>
              <w:t>Kwiecień</w:t>
            </w:r>
          </w:p>
        </w:tc>
        <w:tc>
          <w:tcPr>
            <w:tcW w:w="1701" w:type="dxa"/>
            <w:gridSpan w:val="2"/>
          </w:tcPr>
          <w:p w14:paraId="13C6CEB0" w14:textId="77777777" w:rsidR="00C43E53" w:rsidRPr="00EA6678" w:rsidRDefault="00C43E53" w:rsidP="00C43E53">
            <w:pPr>
              <w:jc w:val="center"/>
              <w:rPr>
                <w:b/>
                <w:bCs/>
              </w:rPr>
            </w:pPr>
            <w:r w:rsidRPr="00EA6678">
              <w:rPr>
                <w:b/>
                <w:bCs/>
              </w:rPr>
              <w:t>Maj</w:t>
            </w:r>
          </w:p>
        </w:tc>
        <w:tc>
          <w:tcPr>
            <w:tcW w:w="1979" w:type="dxa"/>
            <w:gridSpan w:val="2"/>
          </w:tcPr>
          <w:p w14:paraId="4CF3FCE5" w14:textId="77777777" w:rsidR="00C43E53" w:rsidRPr="00EA6678" w:rsidRDefault="00C43E53" w:rsidP="00C43E53">
            <w:pPr>
              <w:jc w:val="center"/>
              <w:rPr>
                <w:b/>
                <w:bCs/>
              </w:rPr>
            </w:pPr>
            <w:r w:rsidRPr="00EA6678">
              <w:rPr>
                <w:b/>
                <w:bCs/>
              </w:rPr>
              <w:t>Czerwiec</w:t>
            </w:r>
          </w:p>
        </w:tc>
      </w:tr>
      <w:tr w:rsidR="00C43E53" w:rsidRPr="00B274F3" w14:paraId="1B92893D" w14:textId="77777777" w:rsidTr="00F072C6">
        <w:tc>
          <w:tcPr>
            <w:tcW w:w="3686" w:type="dxa"/>
            <w:vMerge/>
          </w:tcPr>
          <w:p w14:paraId="0C439EAD" w14:textId="77777777" w:rsidR="00C43E53" w:rsidRPr="00EA6678" w:rsidRDefault="00C43E53" w:rsidP="00C43E53">
            <w:pPr>
              <w:rPr>
                <w:i/>
                <w:iCs/>
              </w:rPr>
            </w:pPr>
          </w:p>
        </w:tc>
        <w:tc>
          <w:tcPr>
            <w:tcW w:w="567" w:type="dxa"/>
          </w:tcPr>
          <w:p w14:paraId="192B0F64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ZM</w:t>
            </w:r>
          </w:p>
        </w:tc>
        <w:tc>
          <w:tcPr>
            <w:tcW w:w="993" w:type="dxa"/>
          </w:tcPr>
          <w:p w14:paraId="23FA402E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SEG+</w:t>
            </w:r>
            <w:r>
              <w:rPr>
                <w:sz w:val="18"/>
                <w:szCs w:val="18"/>
              </w:rPr>
              <w:t>P</w:t>
            </w:r>
          </w:p>
        </w:tc>
        <w:tc>
          <w:tcPr>
            <w:tcW w:w="567" w:type="dxa"/>
          </w:tcPr>
          <w:p w14:paraId="527CD7D0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ZM</w:t>
            </w:r>
          </w:p>
        </w:tc>
        <w:tc>
          <w:tcPr>
            <w:tcW w:w="992" w:type="dxa"/>
          </w:tcPr>
          <w:p w14:paraId="1A701BC2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SEG+P</w:t>
            </w:r>
          </w:p>
        </w:tc>
        <w:tc>
          <w:tcPr>
            <w:tcW w:w="556" w:type="dxa"/>
          </w:tcPr>
          <w:p w14:paraId="59E5A91B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ZM</w:t>
            </w:r>
          </w:p>
        </w:tc>
        <w:tc>
          <w:tcPr>
            <w:tcW w:w="1132" w:type="dxa"/>
          </w:tcPr>
          <w:p w14:paraId="5A956386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SEG+</w:t>
            </w:r>
            <w:r>
              <w:rPr>
                <w:sz w:val="18"/>
                <w:szCs w:val="18"/>
              </w:rPr>
              <w:t>P</w:t>
            </w:r>
          </w:p>
        </w:tc>
        <w:tc>
          <w:tcPr>
            <w:tcW w:w="580" w:type="dxa"/>
          </w:tcPr>
          <w:p w14:paraId="3017E90B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ZM</w:t>
            </w:r>
          </w:p>
        </w:tc>
        <w:tc>
          <w:tcPr>
            <w:tcW w:w="1134" w:type="dxa"/>
          </w:tcPr>
          <w:p w14:paraId="20540AEA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SEG</w:t>
            </w:r>
            <w:r>
              <w:rPr>
                <w:sz w:val="18"/>
                <w:szCs w:val="18"/>
              </w:rPr>
              <w:t>+P</w:t>
            </w:r>
          </w:p>
        </w:tc>
        <w:tc>
          <w:tcPr>
            <w:tcW w:w="567" w:type="dxa"/>
          </w:tcPr>
          <w:p w14:paraId="53336429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ZM</w:t>
            </w:r>
          </w:p>
        </w:tc>
        <w:tc>
          <w:tcPr>
            <w:tcW w:w="1134" w:type="dxa"/>
          </w:tcPr>
          <w:p w14:paraId="759658BA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SEG</w:t>
            </w:r>
          </w:p>
        </w:tc>
        <w:tc>
          <w:tcPr>
            <w:tcW w:w="567" w:type="dxa"/>
          </w:tcPr>
          <w:p w14:paraId="23D6BDA0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ZM</w:t>
            </w:r>
          </w:p>
        </w:tc>
        <w:tc>
          <w:tcPr>
            <w:tcW w:w="1412" w:type="dxa"/>
          </w:tcPr>
          <w:p w14:paraId="003565E4" w14:textId="77777777" w:rsidR="00C43E53" w:rsidRPr="00C96DA0" w:rsidRDefault="00C43E53" w:rsidP="00C43E53">
            <w:pPr>
              <w:jc w:val="center"/>
              <w:rPr>
                <w:sz w:val="18"/>
                <w:szCs w:val="18"/>
              </w:rPr>
            </w:pPr>
            <w:r w:rsidRPr="00C96DA0">
              <w:rPr>
                <w:sz w:val="18"/>
                <w:szCs w:val="18"/>
              </w:rPr>
              <w:t>SEG</w:t>
            </w:r>
          </w:p>
        </w:tc>
      </w:tr>
      <w:tr w:rsidR="00C43E53" w:rsidRPr="00EA6678" w14:paraId="264CDE9A" w14:textId="77777777" w:rsidTr="00F072C6">
        <w:tc>
          <w:tcPr>
            <w:tcW w:w="3686" w:type="dxa"/>
          </w:tcPr>
          <w:p w14:paraId="5FA79F7C" w14:textId="77777777" w:rsidR="00C43E53" w:rsidRPr="00EA6678" w:rsidRDefault="00C43E53" w:rsidP="00C43E53">
            <w:pPr>
              <w:rPr>
                <w:i/>
                <w:iCs/>
              </w:rPr>
            </w:pPr>
            <w:r w:rsidRPr="00EA6678">
              <w:rPr>
                <w:i/>
                <w:iCs/>
              </w:rPr>
              <w:t>Czarna ul: Krakowska, Polna, Leśna, Witosa, Słoneczna, Zawiszy Czarnego, Os. Las, Zielona, Dembowskiego, Kopernika, Konarskiego</w:t>
            </w:r>
            <w:r>
              <w:rPr>
                <w:i/>
                <w:iCs/>
              </w:rPr>
              <w:t xml:space="preserve"> (42,44,46,48,50)</w:t>
            </w:r>
          </w:p>
        </w:tc>
        <w:tc>
          <w:tcPr>
            <w:tcW w:w="567" w:type="dxa"/>
          </w:tcPr>
          <w:p w14:paraId="3C9E345C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14:paraId="1C4B7EDF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174EF580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4B2CE3BA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56" w:type="dxa"/>
          </w:tcPr>
          <w:p w14:paraId="14292134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2" w:type="dxa"/>
          </w:tcPr>
          <w:p w14:paraId="08EB7813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80" w:type="dxa"/>
          </w:tcPr>
          <w:p w14:paraId="4C6A1C83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  <w:p w14:paraId="1DD49C7E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0844B85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6E51D434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5446B325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14:paraId="3753792B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14:paraId="185C4196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C43E53" w:rsidRPr="00EA6678" w14:paraId="2CC9C821" w14:textId="77777777" w:rsidTr="00F072C6">
        <w:tc>
          <w:tcPr>
            <w:tcW w:w="3686" w:type="dxa"/>
          </w:tcPr>
          <w:p w14:paraId="6E047BE1" w14:textId="77777777" w:rsidR="00C43E53" w:rsidRDefault="00C43E53" w:rsidP="00C43E5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Czarna ul: </w:t>
            </w:r>
            <w:r w:rsidRPr="00EA6678">
              <w:rPr>
                <w:i/>
                <w:iCs/>
              </w:rPr>
              <w:t xml:space="preserve"> Dworcowa, Mickiewicza, Spółdzielcza, Słowackiego, </w:t>
            </w:r>
            <w:r>
              <w:rPr>
                <w:i/>
                <w:iCs/>
              </w:rPr>
              <w:t xml:space="preserve">Konarskiego (bez nr 42,44,46,48,50) </w:t>
            </w:r>
            <w:r w:rsidRPr="00EA6678">
              <w:rPr>
                <w:i/>
                <w:iCs/>
              </w:rPr>
              <w:t>Golemki (nr 1-20)</w:t>
            </w:r>
          </w:p>
        </w:tc>
        <w:tc>
          <w:tcPr>
            <w:tcW w:w="567" w:type="dxa"/>
          </w:tcPr>
          <w:p w14:paraId="3D1160F2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14:paraId="5EC107A4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2E4F15B7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B00DFFA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56" w:type="dxa"/>
          </w:tcPr>
          <w:p w14:paraId="5B9D5322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2" w:type="dxa"/>
          </w:tcPr>
          <w:p w14:paraId="3D8B2CF9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80" w:type="dxa"/>
          </w:tcPr>
          <w:p w14:paraId="1F491C55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52D0B47B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2BA8B717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0284B01F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14:paraId="376542AB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14:paraId="42BB76CF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C43E53" w:rsidRPr="00EA6678" w14:paraId="4D4FB202" w14:textId="77777777" w:rsidTr="00F072C6">
        <w:tc>
          <w:tcPr>
            <w:tcW w:w="3686" w:type="dxa"/>
          </w:tcPr>
          <w:p w14:paraId="540F672A" w14:textId="21629826" w:rsidR="00C43E53" w:rsidRPr="00EA6678" w:rsidRDefault="00F072C6" w:rsidP="00F072C6">
            <w:pPr>
              <w:ind w:hanging="110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 w:rsidR="00C43E53">
              <w:rPr>
                <w:i/>
                <w:iCs/>
              </w:rPr>
              <w:t>Stary Jawornik, Czarna ul: Wojska Polskiego, Kolejowa, Szeroka, Golemki (bez nr 1-20)</w:t>
            </w:r>
          </w:p>
        </w:tc>
        <w:tc>
          <w:tcPr>
            <w:tcW w:w="567" w:type="dxa"/>
          </w:tcPr>
          <w:p w14:paraId="6DF5938B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14:paraId="012A1ACF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14:paraId="47532C79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5CDDFD6A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56" w:type="dxa"/>
          </w:tcPr>
          <w:p w14:paraId="4B4FC08C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2" w:type="dxa"/>
          </w:tcPr>
          <w:p w14:paraId="4D9A8A0F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80" w:type="dxa"/>
          </w:tcPr>
          <w:p w14:paraId="3CAF3B10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2979B7F2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14:paraId="3D927E4E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38044370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14:paraId="169BF602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14:paraId="783967CA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C43E53" w:rsidRPr="00EA6678" w14:paraId="1229FDF5" w14:textId="77777777" w:rsidTr="00F072C6">
        <w:trPr>
          <w:trHeight w:val="406"/>
        </w:trPr>
        <w:tc>
          <w:tcPr>
            <w:tcW w:w="3686" w:type="dxa"/>
          </w:tcPr>
          <w:p w14:paraId="056CD9DC" w14:textId="77777777" w:rsidR="00C43E53" w:rsidRDefault="00C43E53" w:rsidP="00C43E53">
            <w:pPr>
              <w:rPr>
                <w:i/>
                <w:iCs/>
              </w:rPr>
            </w:pPr>
            <w:r>
              <w:rPr>
                <w:i/>
                <w:iCs/>
              </w:rPr>
              <w:t>Borowa</w:t>
            </w:r>
          </w:p>
        </w:tc>
        <w:tc>
          <w:tcPr>
            <w:tcW w:w="567" w:type="dxa"/>
          </w:tcPr>
          <w:p w14:paraId="3BEE8C50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14:paraId="4989A62A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14:paraId="40B86F93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7E9D3DD4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56" w:type="dxa"/>
          </w:tcPr>
          <w:p w14:paraId="7159EFA4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2" w:type="dxa"/>
          </w:tcPr>
          <w:p w14:paraId="224B49B6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80" w:type="dxa"/>
          </w:tcPr>
          <w:p w14:paraId="3D578A95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626C4A32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14:paraId="6F6758B9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6AC39502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14:paraId="6C386BD4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14:paraId="4B8D98C1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C43E53" w:rsidRPr="00EA6678" w14:paraId="2B675F24" w14:textId="77777777" w:rsidTr="00F072C6">
        <w:tc>
          <w:tcPr>
            <w:tcW w:w="3686" w:type="dxa"/>
          </w:tcPr>
          <w:p w14:paraId="70004B4F" w14:textId="36D5305D" w:rsidR="00C43E53" w:rsidRDefault="00C43E53" w:rsidP="00C43E5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Grabiny (z wyłączeniem drogi powiatowej od sklepu Stokrotka </w:t>
            </w:r>
            <w:r w:rsidR="00A702C4">
              <w:rPr>
                <w:i/>
                <w:iCs/>
              </w:rPr>
              <w:br/>
            </w:r>
            <w:r>
              <w:rPr>
                <w:i/>
                <w:iCs/>
              </w:rPr>
              <w:t>w kierunku Głowaczowej)</w:t>
            </w:r>
          </w:p>
        </w:tc>
        <w:tc>
          <w:tcPr>
            <w:tcW w:w="567" w:type="dxa"/>
          </w:tcPr>
          <w:p w14:paraId="56561573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14:paraId="3F81D171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14:paraId="724CAEC5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02D9A9CA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56" w:type="dxa"/>
          </w:tcPr>
          <w:p w14:paraId="73536559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2" w:type="dxa"/>
          </w:tcPr>
          <w:p w14:paraId="616405A9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80" w:type="dxa"/>
          </w:tcPr>
          <w:p w14:paraId="553A1EC0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14:paraId="31BA9D58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14:paraId="5F32FA88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41C20AC6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14:paraId="4C241FD3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14:paraId="20E5CFF3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</w:tr>
      <w:tr w:rsidR="00C43E53" w:rsidRPr="00EA6678" w14:paraId="6FB451A5" w14:textId="77777777" w:rsidTr="00F072C6">
        <w:tc>
          <w:tcPr>
            <w:tcW w:w="3686" w:type="dxa"/>
          </w:tcPr>
          <w:p w14:paraId="37B9B4F5" w14:textId="5716EC8D" w:rsidR="00C43E53" w:rsidRPr="00EA6678" w:rsidRDefault="00C43E53" w:rsidP="00C43E53">
            <w:pPr>
              <w:rPr>
                <w:i/>
                <w:iCs/>
              </w:rPr>
            </w:pPr>
            <w:r>
              <w:rPr>
                <w:i/>
                <w:iCs/>
              </w:rPr>
              <w:t>Grabiny</w:t>
            </w:r>
            <w:r w:rsidR="0086360D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(od nr 87-109E), Głowaczowa (bez nr 5-11), Podlesie</w:t>
            </w:r>
          </w:p>
        </w:tc>
        <w:tc>
          <w:tcPr>
            <w:tcW w:w="567" w:type="dxa"/>
          </w:tcPr>
          <w:p w14:paraId="6A5FDC6A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14:paraId="7A97BE4C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14:paraId="2A6C6A1D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1C2FA1CB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56" w:type="dxa"/>
          </w:tcPr>
          <w:p w14:paraId="6A5EB89E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2" w:type="dxa"/>
          </w:tcPr>
          <w:p w14:paraId="4EDD775D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80" w:type="dxa"/>
          </w:tcPr>
          <w:p w14:paraId="21390F31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14:paraId="25088D90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14:paraId="542BA115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28CF7F51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14:paraId="3B54145A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14:paraId="239D96F1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</w:tr>
      <w:tr w:rsidR="00C43E53" w:rsidRPr="00EA6678" w14:paraId="6796D66B" w14:textId="77777777" w:rsidTr="00F072C6">
        <w:tc>
          <w:tcPr>
            <w:tcW w:w="3686" w:type="dxa"/>
          </w:tcPr>
          <w:p w14:paraId="73AD2CB0" w14:textId="257DCE97" w:rsidR="00C43E53" w:rsidRPr="00EA6678" w:rsidRDefault="00C43E53" w:rsidP="00C43E5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Chotowa, </w:t>
            </w:r>
            <w:r w:rsidR="0086360D">
              <w:rPr>
                <w:i/>
                <w:iCs/>
              </w:rPr>
              <w:br/>
            </w:r>
            <w:r>
              <w:rPr>
                <w:i/>
                <w:iCs/>
              </w:rPr>
              <w:t>Głowaczowa (nr 5-11)</w:t>
            </w:r>
          </w:p>
        </w:tc>
        <w:tc>
          <w:tcPr>
            <w:tcW w:w="567" w:type="dxa"/>
          </w:tcPr>
          <w:p w14:paraId="55983E9E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14:paraId="4CA715C7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14:paraId="40FB6017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06A2224F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56" w:type="dxa"/>
          </w:tcPr>
          <w:p w14:paraId="150ADCE9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2" w:type="dxa"/>
          </w:tcPr>
          <w:p w14:paraId="5CC99090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80" w:type="dxa"/>
          </w:tcPr>
          <w:p w14:paraId="3BBBCDD0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14:paraId="2ED374D0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14:paraId="013517A6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6CD8E4BD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67" w:type="dxa"/>
          </w:tcPr>
          <w:p w14:paraId="57CC11A8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14:paraId="4ACE4E18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C43E53" w:rsidRPr="00EA6678" w14:paraId="7E9C56DE" w14:textId="77777777" w:rsidTr="00F072C6">
        <w:tc>
          <w:tcPr>
            <w:tcW w:w="3686" w:type="dxa"/>
          </w:tcPr>
          <w:p w14:paraId="20ACAFB3" w14:textId="77777777" w:rsidR="00C43E53" w:rsidRDefault="00C43E53" w:rsidP="00C43E53">
            <w:pPr>
              <w:rPr>
                <w:i/>
                <w:iCs/>
              </w:rPr>
            </w:pPr>
            <w:r>
              <w:rPr>
                <w:i/>
                <w:iCs/>
              </w:rPr>
              <w:t>Stara Jastrząbka (bez nr 98-188)</w:t>
            </w:r>
          </w:p>
        </w:tc>
        <w:tc>
          <w:tcPr>
            <w:tcW w:w="567" w:type="dxa"/>
          </w:tcPr>
          <w:p w14:paraId="1BDD1DED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14:paraId="0CD1D3E9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14:paraId="68BB37B5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7154FF15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56" w:type="dxa"/>
          </w:tcPr>
          <w:p w14:paraId="64CAAAC8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2" w:type="dxa"/>
          </w:tcPr>
          <w:p w14:paraId="4E06B90F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80" w:type="dxa"/>
          </w:tcPr>
          <w:p w14:paraId="72F65EB2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14:paraId="709BC23B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14:paraId="22773D1C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53700F65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67" w:type="dxa"/>
          </w:tcPr>
          <w:p w14:paraId="0D0B86B0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14:paraId="0E3ABE1F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C43E53" w:rsidRPr="00EA6678" w14:paraId="5E881DC4" w14:textId="77777777" w:rsidTr="00F072C6">
        <w:tc>
          <w:tcPr>
            <w:tcW w:w="3686" w:type="dxa"/>
          </w:tcPr>
          <w:p w14:paraId="4EBD77E9" w14:textId="77777777" w:rsidR="00C43E53" w:rsidRDefault="00C43E53" w:rsidP="00C43E53">
            <w:pPr>
              <w:rPr>
                <w:i/>
                <w:iCs/>
              </w:rPr>
            </w:pPr>
            <w:r>
              <w:rPr>
                <w:i/>
                <w:iCs/>
              </w:rPr>
              <w:t>Kolonia Borowska, Jaźwiny, Przeryty Bór, Stara Jastrząbka (nr 98-188)</w:t>
            </w:r>
          </w:p>
        </w:tc>
        <w:tc>
          <w:tcPr>
            <w:tcW w:w="567" w:type="dxa"/>
          </w:tcPr>
          <w:p w14:paraId="55AE09D3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14:paraId="10BBB7E0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14:paraId="0C89C626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14:paraId="1C835502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56" w:type="dxa"/>
          </w:tcPr>
          <w:p w14:paraId="7560DFDA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2" w:type="dxa"/>
          </w:tcPr>
          <w:p w14:paraId="20789BE5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80" w:type="dxa"/>
          </w:tcPr>
          <w:p w14:paraId="4E0150AB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14:paraId="23809DF8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14:paraId="1838F183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14:paraId="5B95EDD4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14:paraId="21D1C38C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14:paraId="07478A0F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19</w:t>
            </w:r>
          </w:p>
        </w:tc>
      </w:tr>
      <w:tr w:rsidR="00C43E53" w:rsidRPr="00EA6678" w14:paraId="48FE947C" w14:textId="77777777" w:rsidTr="00F072C6">
        <w:tc>
          <w:tcPr>
            <w:tcW w:w="3686" w:type="dxa"/>
          </w:tcPr>
          <w:p w14:paraId="26EACA83" w14:textId="77777777" w:rsidR="00C43E53" w:rsidRDefault="00C43E53" w:rsidP="00C43E53">
            <w:pPr>
              <w:rPr>
                <w:i/>
                <w:iCs/>
              </w:rPr>
            </w:pPr>
            <w:r>
              <w:rPr>
                <w:i/>
                <w:iCs/>
              </w:rPr>
              <w:t>Róża</w:t>
            </w:r>
          </w:p>
        </w:tc>
        <w:tc>
          <w:tcPr>
            <w:tcW w:w="567" w:type="dxa"/>
          </w:tcPr>
          <w:p w14:paraId="1867C30F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14:paraId="5FB2C427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14:paraId="681C04BA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14:paraId="15EE3761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56" w:type="dxa"/>
          </w:tcPr>
          <w:p w14:paraId="6ECF359D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2" w:type="dxa"/>
          </w:tcPr>
          <w:p w14:paraId="1E48BCC7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80" w:type="dxa"/>
          </w:tcPr>
          <w:p w14:paraId="677ED1C4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14:paraId="0742443E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14:paraId="1440B18D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14:paraId="10E83C73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14:paraId="3863D388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14:paraId="68B6D462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19</w:t>
            </w:r>
          </w:p>
        </w:tc>
      </w:tr>
      <w:tr w:rsidR="00C43E53" w:rsidRPr="00EA6678" w14:paraId="2F7AF210" w14:textId="77777777" w:rsidTr="00F072C6">
        <w:tc>
          <w:tcPr>
            <w:tcW w:w="3686" w:type="dxa"/>
          </w:tcPr>
          <w:p w14:paraId="69932D90" w14:textId="77777777" w:rsidR="00C43E53" w:rsidRDefault="00C43E53" w:rsidP="00C43E53">
            <w:pPr>
              <w:rPr>
                <w:i/>
                <w:iCs/>
              </w:rPr>
            </w:pPr>
            <w:r>
              <w:rPr>
                <w:i/>
                <w:iCs/>
              </w:rPr>
              <w:t>Żdżary</w:t>
            </w:r>
          </w:p>
        </w:tc>
        <w:tc>
          <w:tcPr>
            <w:tcW w:w="567" w:type="dxa"/>
          </w:tcPr>
          <w:p w14:paraId="4E47E951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14:paraId="37CEB9DE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14:paraId="10BD53A4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4A3E73D3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56" w:type="dxa"/>
          </w:tcPr>
          <w:p w14:paraId="58EE36CC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2" w:type="dxa"/>
          </w:tcPr>
          <w:p w14:paraId="45B92572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80" w:type="dxa"/>
          </w:tcPr>
          <w:p w14:paraId="6ADE717C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72B4918A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14:paraId="14403FC4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7FDAF394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14:paraId="0DBF6982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14:paraId="033F53B5" w14:textId="77777777" w:rsidR="00C43E53" w:rsidRPr="00B274F3" w:rsidRDefault="00C43E53" w:rsidP="00C43E53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</w:tr>
    </w:tbl>
    <w:p w14:paraId="32305D3B" w14:textId="5A7C2FBC" w:rsidR="009C503E" w:rsidRDefault="009C503E" w:rsidP="00F072C6">
      <w:pPr>
        <w:rPr>
          <w:sz w:val="18"/>
          <w:szCs w:val="18"/>
        </w:rPr>
      </w:pPr>
    </w:p>
    <w:p w14:paraId="047E4BBE" w14:textId="0197A8B8" w:rsidR="00587693" w:rsidRPr="00FC2307" w:rsidRDefault="00C96DA0" w:rsidP="00C43E53">
      <w:pPr>
        <w:jc w:val="center"/>
        <w:rPr>
          <w:b/>
          <w:bCs/>
          <w:color w:val="0070C0"/>
          <w:sz w:val="18"/>
          <w:szCs w:val="18"/>
        </w:rPr>
      </w:pPr>
      <w:r w:rsidRPr="00FC2307">
        <w:rPr>
          <w:b/>
          <w:bCs/>
          <w:color w:val="0070C0"/>
          <w:sz w:val="18"/>
          <w:szCs w:val="18"/>
        </w:rPr>
        <w:t>Prosimy o wystawienie odpadów do godz. 7:00 do drogi przejazdu samochodu.</w:t>
      </w:r>
    </w:p>
    <w:p w14:paraId="5C7B5517" w14:textId="77777777" w:rsidR="00F072C6" w:rsidRPr="00FC2307" w:rsidRDefault="00F072C6" w:rsidP="00C43E53">
      <w:pPr>
        <w:jc w:val="center"/>
        <w:rPr>
          <w:b/>
          <w:bCs/>
          <w:color w:val="0070C0"/>
          <w:sz w:val="18"/>
          <w:szCs w:val="18"/>
        </w:rPr>
      </w:pPr>
    </w:p>
    <w:p w14:paraId="63FF3231" w14:textId="77777777" w:rsidR="001F174B" w:rsidRDefault="00347342" w:rsidP="00AB5EB8">
      <w:pPr>
        <w:jc w:val="center"/>
        <w:rPr>
          <w:b/>
          <w:bCs/>
          <w:sz w:val="18"/>
          <w:szCs w:val="18"/>
        </w:rPr>
      </w:pPr>
      <w:r w:rsidRPr="00FC2307">
        <w:rPr>
          <w:b/>
          <w:bCs/>
          <w:noProof/>
          <w:color w:val="0070C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3A0888" wp14:editId="11A44571">
                <wp:simplePos x="0" y="0"/>
                <wp:positionH relativeFrom="column">
                  <wp:posOffset>8104505</wp:posOffset>
                </wp:positionH>
                <wp:positionV relativeFrom="paragraph">
                  <wp:posOffset>396875</wp:posOffset>
                </wp:positionV>
                <wp:extent cx="374650" cy="133350"/>
                <wp:effectExtent l="0" t="19050" r="44450" b="38100"/>
                <wp:wrapTight wrapText="bothSides">
                  <wp:wrapPolygon edited="0">
                    <wp:start x="15376" y="-3086"/>
                    <wp:lineTo x="0" y="0"/>
                    <wp:lineTo x="0" y="18514"/>
                    <wp:lineTo x="15376" y="24686"/>
                    <wp:lineTo x="20868" y="24686"/>
                    <wp:lineTo x="23064" y="9257"/>
                    <wp:lineTo x="20868" y="-3086"/>
                    <wp:lineTo x="15376" y="-3086"/>
                  </wp:wrapPolygon>
                </wp:wrapTight>
                <wp:docPr id="651742462" name="Strzałka: w praw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" cy="1333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61A51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załka: w prawo 2" o:spid="_x0000_s1026" type="#_x0000_t13" style="position:absolute;margin-left:638.15pt;margin-top:31.25pt;width:29.5pt;height:1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" adj="17756" fillcolor="black [3200]" strokecolor="black [480]" strokeweight="1pt">
                <w10:wrap type="tight"/>
              </v:shape>
            </w:pict>
          </mc:Fallback>
        </mc:AlternateContent>
      </w:r>
      <w:r w:rsidR="00C96DA0" w:rsidRPr="00FC2307">
        <w:rPr>
          <w:b/>
          <w:bCs/>
          <w:color w:val="0070C0"/>
          <w:sz w:val="18"/>
          <w:szCs w:val="18"/>
        </w:rPr>
        <w:t>ZM – zmieszane odpady komunalne</w:t>
      </w:r>
      <w:r w:rsidR="009F1FC5" w:rsidRPr="00FC2307">
        <w:rPr>
          <w:b/>
          <w:bCs/>
          <w:color w:val="0070C0"/>
          <w:sz w:val="18"/>
          <w:szCs w:val="18"/>
        </w:rPr>
        <w:tab/>
      </w:r>
      <w:r w:rsidR="009F1FC5" w:rsidRPr="00FC2307">
        <w:rPr>
          <w:b/>
          <w:bCs/>
          <w:color w:val="0070C0"/>
          <w:sz w:val="18"/>
          <w:szCs w:val="18"/>
        </w:rPr>
        <w:tab/>
        <w:t>SEG – segregowane odpady komunalne (tworzywa sztuczne, szkło, papier, bio)</w:t>
      </w:r>
      <w:r w:rsidR="009F1FC5" w:rsidRPr="00FC2307">
        <w:rPr>
          <w:b/>
          <w:bCs/>
          <w:color w:val="0070C0"/>
          <w:sz w:val="18"/>
          <w:szCs w:val="18"/>
        </w:rPr>
        <w:tab/>
      </w:r>
      <w:r w:rsidR="00865409" w:rsidRPr="00FC2307">
        <w:rPr>
          <w:b/>
          <w:bCs/>
          <w:color w:val="0070C0"/>
          <w:sz w:val="18"/>
          <w:szCs w:val="18"/>
        </w:rPr>
        <w:t xml:space="preserve">                   </w:t>
      </w:r>
      <w:r w:rsidR="009F1FC5" w:rsidRPr="00FC2307">
        <w:rPr>
          <w:b/>
          <w:bCs/>
          <w:color w:val="0070C0"/>
          <w:sz w:val="18"/>
          <w:szCs w:val="18"/>
        </w:rPr>
        <w:t xml:space="preserve">P </w:t>
      </w:r>
      <w:r w:rsidRPr="00FC2307">
        <w:rPr>
          <w:b/>
          <w:bCs/>
          <w:color w:val="0070C0"/>
          <w:sz w:val="18"/>
          <w:szCs w:val="18"/>
        </w:rPr>
        <w:t>–</w:t>
      </w:r>
      <w:r w:rsidR="009F1FC5" w:rsidRPr="00FC2307">
        <w:rPr>
          <w:b/>
          <w:bCs/>
          <w:color w:val="0070C0"/>
          <w:sz w:val="18"/>
          <w:szCs w:val="18"/>
        </w:rPr>
        <w:t xml:space="preserve"> popiół</w:t>
      </w:r>
      <w:r w:rsidRPr="00FC2307">
        <w:rPr>
          <w:b/>
          <w:bCs/>
          <w:color w:val="0070C0"/>
          <w:sz w:val="18"/>
          <w:szCs w:val="18"/>
        </w:rPr>
        <w:br/>
      </w:r>
      <w:r>
        <w:rPr>
          <w:b/>
          <w:bCs/>
          <w:sz w:val="18"/>
          <w:szCs w:val="18"/>
        </w:rPr>
        <w:br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="001F174B">
        <w:rPr>
          <w:b/>
          <w:bCs/>
          <w:sz w:val="18"/>
          <w:szCs w:val="18"/>
        </w:rPr>
        <w:t xml:space="preserve">                                                                         </w:t>
      </w:r>
    </w:p>
    <w:p w14:paraId="2B97A07E" w14:textId="21773E6A" w:rsidR="00347342" w:rsidRDefault="001F174B" w:rsidP="00AB5EB8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="00347342">
        <w:rPr>
          <w:b/>
          <w:bCs/>
          <w:sz w:val="18"/>
          <w:szCs w:val="18"/>
        </w:rPr>
        <w:t xml:space="preserve">  </w:t>
      </w:r>
      <w:r w:rsidR="00347342" w:rsidRPr="00347342">
        <w:rPr>
          <w:b/>
          <w:bCs/>
          <w:sz w:val="16"/>
          <w:szCs w:val="16"/>
        </w:rPr>
        <w:t>str</w:t>
      </w:r>
      <w:r w:rsidR="00AB5EB8">
        <w:rPr>
          <w:b/>
          <w:bCs/>
          <w:sz w:val="16"/>
          <w:szCs w:val="16"/>
        </w:rPr>
        <w:t>ona</w:t>
      </w:r>
      <w:r>
        <w:rPr>
          <w:b/>
          <w:bCs/>
          <w:sz w:val="16"/>
          <w:szCs w:val="16"/>
        </w:rPr>
        <w:t xml:space="preserve"> 1/2</w:t>
      </w:r>
      <w:r w:rsidR="00AB5EB8">
        <w:rPr>
          <w:b/>
          <w:bCs/>
          <w:sz w:val="16"/>
          <w:szCs w:val="16"/>
        </w:rPr>
        <w:t xml:space="preserve"> </w:t>
      </w:r>
    </w:p>
    <w:p w14:paraId="7FDC4287" w14:textId="77777777" w:rsidR="00347342" w:rsidRDefault="00347342" w:rsidP="00347342">
      <w:pPr>
        <w:rPr>
          <w:b/>
          <w:bCs/>
          <w:sz w:val="18"/>
          <w:szCs w:val="18"/>
        </w:rPr>
      </w:pPr>
    </w:p>
    <w:p w14:paraId="6948E8E8" w14:textId="5A53D515" w:rsidR="00347342" w:rsidRPr="009F1FC5" w:rsidRDefault="00347342" w:rsidP="00347342">
      <w:pPr>
        <w:rPr>
          <w:b/>
          <w:bCs/>
          <w:sz w:val="18"/>
          <w:szCs w:val="18"/>
        </w:rPr>
      </w:pPr>
    </w:p>
    <w:tbl>
      <w:tblPr>
        <w:tblStyle w:val="Tabela-Siatka"/>
        <w:tblpPr w:leftFromText="141" w:rightFromText="141" w:vertAnchor="page" w:horzAnchor="margin" w:tblpXSpec="center" w:tblpY="1151"/>
        <w:tblW w:w="13892" w:type="dxa"/>
        <w:tblLayout w:type="fixed"/>
        <w:tblLook w:val="04A0" w:firstRow="1" w:lastRow="0" w:firstColumn="1" w:lastColumn="0" w:noHBand="0" w:noVBand="1"/>
      </w:tblPr>
      <w:tblGrid>
        <w:gridCol w:w="3833"/>
        <w:gridCol w:w="567"/>
        <w:gridCol w:w="993"/>
        <w:gridCol w:w="567"/>
        <w:gridCol w:w="992"/>
        <w:gridCol w:w="556"/>
        <w:gridCol w:w="1132"/>
        <w:gridCol w:w="580"/>
        <w:gridCol w:w="1134"/>
        <w:gridCol w:w="567"/>
        <w:gridCol w:w="1134"/>
        <w:gridCol w:w="567"/>
        <w:gridCol w:w="1270"/>
      </w:tblGrid>
      <w:tr w:rsidR="00C43E53" w:rsidRPr="00EA6678" w14:paraId="39804E9B" w14:textId="77777777" w:rsidTr="00FC2307">
        <w:tc>
          <w:tcPr>
            <w:tcW w:w="3833" w:type="dxa"/>
            <w:vMerge w:val="restart"/>
          </w:tcPr>
          <w:p w14:paraId="06AE277D" w14:textId="77777777" w:rsidR="00C43E53" w:rsidRPr="00EA6678" w:rsidRDefault="00C43E53" w:rsidP="00FC2307">
            <w:pPr>
              <w:jc w:val="center"/>
              <w:rPr>
                <w:b/>
                <w:bCs/>
              </w:rPr>
            </w:pPr>
            <w:r w:rsidRPr="00EA6678">
              <w:rPr>
                <w:b/>
                <w:bCs/>
              </w:rPr>
              <w:t>Miejscowość</w:t>
            </w:r>
          </w:p>
        </w:tc>
        <w:tc>
          <w:tcPr>
            <w:tcW w:w="1560" w:type="dxa"/>
            <w:gridSpan w:val="2"/>
          </w:tcPr>
          <w:p w14:paraId="622D91CB" w14:textId="77777777" w:rsidR="00C43E53" w:rsidRPr="00EA6678" w:rsidRDefault="00C43E53" w:rsidP="00FC23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Lipiec</w:t>
            </w:r>
          </w:p>
        </w:tc>
        <w:tc>
          <w:tcPr>
            <w:tcW w:w="1559" w:type="dxa"/>
            <w:gridSpan w:val="2"/>
          </w:tcPr>
          <w:p w14:paraId="093EF91C" w14:textId="77777777" w:rsidR="00C43E53" w:rsidRPr="00EA6678" w:rsidRDefault="00C43E53" w:rsidP="00FC23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Sierpień</w:t>
            </w:r>
          </w:p>
        </w:tc>
        <w:tc>
          <w:tcPr>
            <w:tcW w:w="1688" w:type="dxa"/>
            <w:gridSpan w:val="2"/>
          </w:tcPr>
          <w:p w14:paraId="4FE74AE9" w14:textId="77777777" w:rsidR="00C43E53" w:rsidRPr="00EA6678" w:rsidRDefault="00C43E53" w:rsidP="00FC23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Wrzesień</w:t>
            </w:r>
          </w:p>
        </w:tc>
        <w:tc>
          <w:tcPr>
            <w:tcW w:w="1714" w:type="dxa"/>
            <w:gridSpan w:val="2"/>
          </w:tcPr>
          <w:p w14:paraId="7731BF22" w14:textId="77777777" w:rsidR="00C43E53" w:rsidRPr="00EA6678" w:rsidRDefault="00C43E53" w:rsidP="00FC23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Październik</w:t>
            </w:r>
          </w:p>
        </w:tc>
        <w:tc>
          <w:tcPr>
            <w:tcW w:w="1701" w:type="dxa"/>
            <w:gridSpan w:val="2"/>
          </w:tcPr>
          <w:p w14:paraId="4A7E6A2C" w14:textId="77777777" w:rsidR="00C43E53" w:rsidRPr="00EA6678" w:rsidRDefault="00C43E53" w:rsidP="00FC23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Listopad</w:t>
            </w:r>
          </w:p>
        </w:tc>
        <w:tc>
          <w:tcPr>
            <w:tcW w:w="1837" w:type="dxa"/>
            <w:gridSpan w:val="2"/>
          </w:tcPr>
          <w:p w14:paraId="6EBBE655" w14:textId="77777777" w:rsidR="00C43E53" w:rsidRPr="00EA6678" w:rsidRDefault="00C43E53" w:rsidP="00FC23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Grudzień</w:t>
            </w:r>
          </w:p>
        </w:tc>
      </w:tr>
      <w:tr w:rsidR="00C43E53" w:rsidRPr="00EA6678" w14:paraId="682A394A" w14:textId="77777777" w:rsidTr="00FC2307">
        <w:tc>
          <w:tcPr>
            <w:tcW w:w="3833" w:type="dxa"/>
            <w:vMerge/>
          </w:tcPr>
          <w:p w14:paraId="0A545060" w14:textId="77777777" w:rsidR="00C43E53" w:rsidRPr="00EA6678" w:rsidRDefault="00C43E53" w:rsidP="00FC2307">
            <w:pPr>
              <w:rPr>
                <w:i/>
                <w:iCs/>
              </w:rPr>
            </w:pPr>
          </w:p>
        </w:tc>
        <w:tc>
          <w:tcPr>
            <w:tcW w:w="567" w:type="dxa"/>
          </w:tcPr>
          <w:p w14:paraId="5F9C31F7" w14:textId="77777777" w:rsidR="00C43E53" w:rsidRPr="00EA6678" w:rsidRDefault="00C43E53" w:rsidP="00FC2307">
            <w:pPr>
              <w:jc w:val="center"/>
            </w:pPr>
            <w:r w:rsidRPr="00EA6678">
              <w:t>ZM</w:t>
            </w:r>
          </w:p>
        </w:tc>
        <w:tc>
          <w:tcPr>
            <w:tcW w:w="993" w:type="dxa"/>
          </w:tcPr>
          <w:p w14:paraId="0635A853" w14:textId="77777777" w:rsidR="00C43E53" w:rsidRPr="00EA6678" w:rsidRDefault="00C43E53" w:rsidP="00FC2307">
            <w:pPr>
              <w:jc w:val="center"/>
            </w:pPr>
            <w:r w:rsidRPr="00EA6678">
              <w:t>SEG</w:t>
            </w:r>
          </w:p>
        </w:tc>
        <w:tc>
          <w:tcPr>
            <w:tcW w:w="567" w:type="dxa"/>
          </w:tcPr>
          <w:p w14:paraId="53873897" w14:textId="77777777" w:rsidR="00C43E53" w:rsidRPr="00EA6678" w:rsidRDefault="00C43E53" w:rsidP="00FC2307">
            <w:pPr>
              <w:jc w:val="center"/>
            </w:pPr>
            <w:r w:rsidRPr="00EA6678">
              <w:t>ZM</w:t>
            </w:r>
          </w:p>
        </w:tc>
        <w:tc>
          <w:tcPr>
            <w:tcW w:w="992" w:type="dxa"/>
          </w:tcPr>
          <w:p w14:paraId="0592DACA" w14:textId="77777777" w:rsidR="00C43E53" w:rsidRPr="00EA6678" w:rsidRDefault="00C43E53" w:rsidP="00FC2307">
            <w:pPr>
              <w:jc w:val="center"/>
            </w:pPr>
            <w:r w:rsidRPr="00EA6678">
              <w:t>SEG</w:t>
            </w:r>
          </w:p>
        </w:tc>
        <w:tc>
          <w:tcPr>
            <w:tcW w:w="556" w:type="dxa"/>
          </w:tcPr>
          <w:p w14:paraId="6DE03A5E" w14:textId="77777777" w:rsidR="00C43E53" w:rsidRPr="00EA6678" w:rsidRDefault="00C43E53" w:rsidP="00FC2307">
            <w:pPr>
              <w:jc w:val="center"/>
            </w:pPr>
            <w:r w:rsidRPr="00EA6678">
              <w:t>ZM</w:t>
            </w:r>
          </w:p>
        </w:tc>
        <w:tc>
          <w:tcPr>
            <w:tcW w:w="1132" w:type="dxa"/>
          </w:tcPr>
          <w:p w14:paraId="4E2C10D3" w14:textId="77777777" w:rsidR="00C43E53" w:rsidRPr="00EA6678" w:rsidRDefault="00C43E53" w:rsidP="00FC2307">
            <w:pPr>
              <w:jc w:val="center"/>
            </w:pPr>
            <w:r w:rsidRPr="00EA6678">
              <w:t>SEG</w:t>
            </w:r>
          </w:p>
        </w:tc>
        <w:tc>
          <w:tcPr>
            <w:tcW w:w="580" w:type="dxa"/>
          </w:tcPr>
          <w:p w14:paraId="0B8E3F0E" w14:textId="77777777" w:rsidR="00C43E53" w:rsidRPr="00EA6678" w:rsidRDefault="00C43E53" w:rsidP="00FC2307">
            <w:pPr>
              <w:jc w:val="center"/>
            </w:pPr>
            <w:r w:rsidRPr="00EA6678">
              <w:t>ZM</w:t>
            </w:r>
          </w:p>
        </w:tc>
        <w:tc>
          <w:tcPr>
            <w:tcW w:w="1134" w:type="dxa"/>
          </w:tcPr>
          <w:p w14:paraId="6B15ABBD" w14:textId="77777777" w:rsidR="00C43E53" w:rsidRPr="00EA6678" w:rsidRDefault="00C43E53" w:rsidP="00FC2307">
            <w:pPr>
              <w:jc w:val="center"/>
            </w:pPr>
            <w:r w:rsidRPr="00EA6678">
              <w:t>SEG</w:t>
            </w:r>
          </w:p>
        </w:tc>
        <w:tc>
          <w:tcPr>
            <w:tcW w:w="567" w:type="dxa"/>
          </w:tcPr>
          <w:p w14:paraId="396A5F95" w14:textId="77777777" w:rsidR="00C43E53" w:rsidRPr="00EA6678" w:rsidRDefault="00C43E53" w:rsidP="00FC2307">
            <w:pPr>
              <w:jc w:val="center"/>
            </w:pPr>
            <w:r w:rsidRPr="00EA6678">
              <w:t>ZM</w:t>
            </w:r>
          </w:p>
        </w:tc>
        <w:tc>
          <w:tcPr>
            <w:tcW w:w="1134" w:type="dxa"/>
          </w:tcPr>
          <w:p w14:paraId="40E19C96" w14:textId="77777777" w:rsidR="00C43E53" w:rsidRPr="00EA6678" w:rsidRDefault="00C43E53" w:rsidP="00FC2307">
            <w:pPr>
              <w:jc w:val="center"/>
            </w:pPr>
            <w:r w:rsidRPr="00EA6678">
              <w:t>SEG+</w:t>
            </w:r>
            <w:r>
              <w:t>P</w:t>
            </w:r>
          </w:p>
        </w:tc>
        <w:tc>
          <w:tcPr>
            <w:tcW w:w="567" w:type="dxa"/>
          </w:tcPr>
          <w:p w14:paraId="2A410EF2" w14:textId="77777777" w:rsidR="00C43E53" w:rsidRPr="00EA6678" w:rsidRDefault="00C43E53" w:rsidP="00FC2307">
            <w:pPr>
              <w:jc w:val="center"/>
            </w:pPr>
            <w:r w:rsidRPr="00EA6678">
              <w:t>ZM</w:t>
            </w:r>
          </w:p>
        </w:tc>
        <w:tc>
          <w:tcPr>
            <w:tcW w:w="1270" w:type="dxa"/>
          </w:tcPr>
          <w:p w14:paraId="1CE71556" w14:textId="77777777" w:rsidR="00C43E53" w:rsidRPr="00EA6678" w:rsidRDefault="00C43E53" w:rsidP="00FC2307">
            <w:pPr>
              <w:jc w:val="center"/>
            </w:pPr>
            <w:r w:rsidRPr="00EA6678">
              <w:t>SEG+</w:t>
            </w:r>
            <w:r>
              <w:t>P</w:t>
            </w:r>
          </w:p>
        </w:tc>
      </w:tr>
      <w:tr w:rsidR="00C43E53" w:rsidRPr="00EA6678" w14:paraId="2F14FF23" w14:textId="77777777" w:rsidTr="00FC2307">
        <w:tc>
          <w:tcPr>
            <w:tcW w:w="3833" w:type="dxa"/>
          </w:tcPr>
          <w:p w14:paraId="36E4BCCD" w14:textId="77777777" w:rsidR="00C43E53" w:rsidRPr="00EA6678" w:rsidRDefault="00C43E53" w:rsidP="00FC2307">
            <w:pPr>
              <w:rPr>
                <w:i/>
                <w:iCs/>
              </w:rPr>
            </w:pPr>
            <w:r w:rsidRPr="00EA6678">
              <w:rPr>
                <w:i/>
                <w:iCs/>
              </w:rPr>
              <w:t>Czarna ul: Krakowska, Polna, Leśna, Witosa, Słoneczna, Zawiszy Czarnego, Os. Las, Zielona, Dembowskiego, Kopernika, Konarskiego</w:t>
            </w:r>
            <w:r>
              <w:rPr>
                <w:i/>
                <w:iCs/>
              </w:rPr>
              <w:t xml:space="preserve"> (42,44,46,48,50)</w:t>
            </w:r>
          </w:p>
        </w:tc>
        <w:tc>
          <w:tcPr>
            <w:tcW w:w="567" w:type="dxa"/>
          </w:tcPr>
          <w:p w14:paraId="002BD40D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C72A674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14:paraId="45687EA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4D035C5" w14:textId="7670AE94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 xml:space="preserve"> </w:t>
            </w:r>
            <w:r w:rsidR="0086360D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56" w:type="dxa"/>
          </w:tcPr>
          <w:p w14:paraId="52ABA3A0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2" w:type="dxa"/>
          </w:tcPr>
          <w:p w14:paraId="1DB121E5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80" w:type="dxa"/>
          </w:tcPr>
          <w:p w14:paraId="2F6E0FD4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2C62165A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14:paraId="4A004878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07E91244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14:paraId="136E790C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0" w:type="dxa"/>
          </w:tcPr>
          <w:p w14:paraId="102679A2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C43E53" w:rsidRPr="00EA6678" w14:paraId="235353FD" w14:textId="77777777" w:rsidTr="00FC2307">
        <w:tc>
          <w:tcPr>
            <w:tcW w:w="3833" w:type="dxa"/>
          </w:tcPr>
          <w:p w14:paraId="538CBFE6" w14:textId="77777777" w:rsidR="00C43E53" w:rsidRDefault="00C43E53" w:rsidP="00FC230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Czarna ul: </w:t>
            </w:r>
            <w:r w:rsidRPr="00EA6678">
              <w:rPr>
                <w:i/>
                <w:iCs/>
              </w:rPr>
              <w:t xml:space="preserve"> Dworcowa, Mickiewicza, Spółdzielcza, Słowackiego, </w:t>
            </w:r>
            <w:r>
              <w:rPr>
                <w:i/>
                <w:iCs/>
              </w:rPr>
              <w:t xml:space="preserve">Konarskiego (bez nr 42,44,46,48,50) </w:t>
            </w:r>
            <w:r w:rsidRPr="00EA6678">
              <w:rPr>
                <w:i/>
                <w:iCs/>
              </w:rPr>
              <w:t>Golemki (nr 1-20)</w:t>
            </w:r>
          </w:p>
        </w:tc>
        <w:tc>
          <w:tcPr>
            <w:tcW w:w="567" w:type="dxa"/>
          </w:tcPr>
          <w:p w14:paraId="59AAC0C1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6B1A30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14:paraId="67C80122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7EE05B0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56" w:type="dxa"/>
          </w:tcPr>
          <w:p w14:paraId="0011080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2" w:type="dxa"/>
          </w:tcPr>
          <w:p w14:paraId="286E4213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80" w:type="dxa"/>
          </w:tcPr>
          <w:p w14:paraId="28E98F99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2336A6A4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14:paraId="02A3B50D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5D657489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14:paraId="18348A2F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0" w:type="dxa"/>
          </w:tcPr>
          <w:p w14:paraId="32A5F275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C43E53" w:rsidRPr="00EA6678" w14:paraId="5A65666B" w14:textId="77777777" w:rsidTr="00FC2307">
        <w:tc>
          <w:tcPr>
            <w:tcW w:w="3833" w:type="dxa"/>
          </w:tcPr>
          <w:p w14:paraId="4EC9D073" w14:textId="77777777" w:rsidR="00C43E53" w:rsidRPr="00EA6678" w:rsidRDefault="00C43E53" w:rsidP="00FC2307">
            <w:pPr>
              <w:rPr>
                <w:i/>
                <w:iCs/>
              </w:rPr>
            </w:pPr>
            <w:r>
              <w:rPr>
                <w:i/>
                <w:iCs/>
              </w:rPr>
              <w:t>Stary Jawornik, Czarna ul: Wojska Polskiego, Kolejowa, Szeroka, Golemki (bez nr 1-20)</w:t>
            </w:r>
          </w:p>
        </w:tc>
        <w:tc>
          <w:tcPr>
            <w:tcW w:w="567" w:type="dxa"/>
          </w:tcPr>
          <w:p w14:paraId="2F4EA6D1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77626DFF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14:paraId="1622DA2F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5218EB01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56" w:type="dxa"/>
          </w:tcPr>
          <w:p w14:paraId="20FC6C78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0ED9E8AD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80" w:type="dxa"/>
          </w:tcPr>
          <w:p w14:paraId="58BFE759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551B2B81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0E60DC7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34F68A96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14:paraId="712F6FA9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0" w:type="dxa"/>
          </w:tcPr>
          <w:p w14:paraId="43DB9810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C43E53" w:rsidRPr="00EA6678" w14:paraId="58FF14FF" w14:textId="77777777" w:rsidTr="00FC2307">
        <w:trPr>
          <w:trHeight w:val="406"/>
        </w:trPr>
        <w:tc>
          <w:tcPr>
            <w:tcW w:w="3833" w:type="dxa"/>
          </w:tcPr>
          <w:p w14:paraId="7F16F115" w14:textId="77777777" w:rsidR="00C43E53" w:rsidRDefault="00C43E53" w:rsidP="00FC2307">
            <w:pPr>
              <w:rPr>
                <w:i/>
                <w:iCs/>
              </w:rPr>
            </w:pPr>
            <w:r>
              <w:rPr>
                <w:i/>
                <w:iCs/>
              </w:rPr>
              <w:t>Borowa</w:t>
            </w:r>
          </w:p>
        </w:tc>
        <w:tc>
          <w:tcPr>
            <w:tcW w:w="567" w:type="dxa"/>
          </w:tcPr>
          <w:p w14:paraId="2E2BA725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5BB7FB4D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14:paraId="3C30900A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2E12AC05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56" w:type="dxa"/>
          </w:tcPr>
          <w:p w14:paraId="1D5E143C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3D3B0229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80" w:type="dxa"/>
          </w:tcPr>
          <w:p w14:paraId="1BCEB9DC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64BCF40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3FEA98D8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25F66A51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14:paraId="795962B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0" w:type="dxa"/>
          </w:tcPr>
          <w:p w14:paraId="752CF6A5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C43E53" w:rsidRPr="00EA6678" w14:paraId="0C39EC35" w14:textId="77777777" w:rsidTr="00FC2307">
        <w:tc>
          <w:tcPr>
            <w:tcW w:w="3833" w:type="dxa"/>
          </w:tcPr>
          <w:p w14:paraId="4CD55A9F" w14:textId="196CBCDF" w:rsidR="00C43E53" w:rsidRDefault="00C43E53" w:rsidP="00FC230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Grabiny (z wyłączeniem drogi powiatowej od sklepu Stokrotka </w:t>
            </w:r>
            <w:r w:rsidR="0042134D">
              <w:rPr>
                <w:i/>
                <w:iCs/>
              </w:rPr>
              <w:br/>
            </w:r>
            <w:r>
              <w:rPr>
                <w:i/>
                <w:iCs/>
              </w:rPr>
              <w:t>w kierunku Głowaczowej)</w:t>
            </w:r>
          </w:p>
        </w:tc>
        <w:tc>
          <w:tcPr>
            <w:tcW w:w="567" w:type="dxa"/>
          </w:tcPr>
          <w:p w14:paraId="30025364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14:paraId="6445DDB2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14:paraId="6756E29C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0B405890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56" w:type="dxa"/>
          </w:tcPr>
          <w:p w14:paraId="3E92304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2" w:type="dxa"/>
          </w:tcPr>
          <w:p w14:paraId="0952F4D4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80" w:type="dxa"/>
          </w:tcPr>
          <w:p w14:paraId="4E87251C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31A77093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67" w:type="dxa"/>
          </w:tcPr>
          <w:p w14:paraId="7F96833A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4C354161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14:paraId="321A0313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0" w:type="dxa"/>
          </w:tcPr>
          <w:p w14:paraId="2AF4CBC4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C43E53" w:rsidRPr="00EA6678" w14:paraId="73FFD74C" w14:textId="77777777" w:rsidTr="00FC2307">
        <w:tc>
          <w:tcPr>
            <w:tcW w:w="3833" w:type="dxa"/>
          </w:tcPr>
          <w:p w14:paraId="2527641A" w14:textId="77777777" w:rsidR="00C43E53" w:rsidRPr="00EA6678" w:rsidRDefault="00C43E53" w:rsidP="00FC2307">
            <w:pPr>
              <w:rPr>
                <w:i/>
                <w:iCs/>
              </w:rPr>
            </w:pPr>
            <w:r>
              <w:rPr>
                <w:i/>
                <w:iCs/>
              </w:rPr>
              <w:t>Grabiny(od nr 87-109E), Głowaczowa (bez nr 5-11), Podlesie</w:t>
            </w:r>
          </w:p>
        </w:tc>
        <w:tc>
          <w:tcPr>
            <w:tcW w:w="567" w:type="dxa"/>
          </w:tcPr>
          <w:p w14:paraId="733811C8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14:paraId="490F2BC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14:paraId="660F5086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74911FB6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56" w:type="dxa"/>
          </w:tcPr>
          <w:p w14:paraId="7E7A6CB2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2" w:type="dxa"/>
          </w:tcPr>
          <w:p w14:paraId="39A8D1F0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80" w:type="dxa"/>
          </w:tcPr>
          <w:p w14:paraId="1C8AC5F9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12D99682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67" w:type="dxa"/>
          </w:tcPr>
          <w:p w14:paraId="406FC3C8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1AB69F3C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14:paraId="6B077086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0" w:type="dxa"/>
          </w:tcPr>
          <w:p w14:paraId="1774B992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C43E53" w:rsidRPr="00EA6678" w14:paraId="0782713A" w14:textId="77777777" w:rsidTr="00FC2307">
        <w:tc>
          <w:tcPr>
            <w:tcW w:w="3833" w:type="dxa"/>
          </w:tcPr>
          <w:p w14:paraId="38F386D4" w14:textId="666B49E0" w:rsidR="00C43E53" w:rsidRPr="00EA6678" w:rsidRDefault="00C43E53" w:rsidP="00FC230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Chotowa, </w:t>
            </w:r>
            <w:r w:rsidR="0086360D">
              <w:rPr>
                <w:i/>
                <w:iCs/>
              </w:rPr>
              <w:br/>
            </w:r>
            <w:r>
              <w:rPr>
                <w:i/>
                <w:iCs/>
              </w:rPr>
              <w:t>Głowaczowa (nr 5-11)</w:t>
            </w:r>
          </w:p>
        </w:tc>
        <w:tc>
          <w:tcPr>
            <w:tcW w:w="567" w:type="dxa"/>
          </w:tcPr>
          <w:p w14:paraId="7188558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14:paraId="1646B03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30E38F4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24FCEB24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56" w:type="dxa"/>
          </w:tcPr>
          <w:p w14:paraId="15D59514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2" w:type="dxa"/>
          </w:tcPr>
          <w:p w14:paraId="3DC4E14E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80" w:type="dxa"/>
          </w:tcPr>
          <w:p w14:paraId="45043A4A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14:paraId="4E3CF143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14:paraId="13008304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15AEE49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14:paraId="7184D1F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0" w:type="dxa"/>
          </w:tcPr>
          <w:p w14:paraId="0F77F1C3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</w:tr>
      <w:tr w:rsidR="00C43E53" w:rsidRPr="00EA6678" w14:paraId="23DFB017" w14:textId="77777777" w:rsidTr="00FC2307">
        <w:tc>
          <w:tcPr>
            <w:tcW w:w="3833" w:type="dxa"/>
          </w:tcPr>
          <w:p w14:paraId="323E7811" w14:textId="77777777" w:rsidR="00C43E53" w:rsidRDefault="00C43E53" w:rsidP="00FC2307">
            <w:pPr>
              <w:rPr>
                <w:i/>
                <w:iCs/>
              </w:rPr>
            </w:pPr>
            <w:r>
              <w:rPr>
                <w:i/>
                <w:iCs/>
              </w:rPr>
              <w:t>Stara Jastrząbka (bez nr 98-188)</w:t>
            </w:r>
          </w:p>
        </w:tc>
        <w:tc>
          <w:tcPr>
            <w:tcW w:w="567" w:type="dxa"/>
          </w:tcPr>
          <w:p w14:paraId="2190EE48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14:paraId="50120C48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5F6E14F9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1D27871A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56" w:type="dxa"/>
          </w:tcPr>
          <w:p w14:paraId="1076A07A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2" w:type="dxa"/>
          </w:tcPr>
          <w:p w14:paraId="31F72C5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80" w:type="dxa"/>
          </w:tcPr>
          <w:p w14:paraId="726D7633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14:paraId="6C5C65E1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14:paraId="2FBD638C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0FA0C09D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14:paraId="2509F6D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0" w:type="dxa"/>
          </w:tcPr>
          <w:p w14:paraId="0A4F6B9A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</w:tr>
      <w:tr w:rsidR="00C43E53" w:rsidRPr="00EA6678" w14:paraId="5F749174" w14:textId="77777777" w:rsidTr="00FC2307">
        <w:tc>
          <w:tcPr>
            <w:tcW w:w="3833" w:type="dxa"/>
          </w:tcPr>
          <w:p w14:paraId="57731E39" w14:textId="77777777" w:rsidR="00C43E53" w:rsidRDefault="00C43E53" w:rsidP="00FC2307">
            <w:pPr>
              <w:rPr>
                <w:i/>
                <w:iCs/>
              </w:rPr>
            </w:pPr>
            <w:r>
              <w:rPr>
                <w:i/>
                <w:iCs/>
              </w:rPr>
              <w:t>Kolonia Borowska, Jaźwiny, Przeryty Bór, Stara Jastrząbka (nr 98-188)</w:t>
            </w:r>
          </w:p>
        </w:tc>
        <w:tc>
          <w:tcPr>
            <w:tcW w:w="567" w:type="dxa"/>
          </w:tcPr>
          <w:p w14:paraId="765B4F90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14:paraId="280845DE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14:paraId="606D278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14:paraId="5692EDCA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56" w:type="dxa"/>
          </w:tcPr>
          <w:p w14:paraId="5DB9469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2" w:type="dxa"/>
          </w:tcPr>
          <w:p w14:paraId="27D69B8D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80" w:type="dxa"/>
          </w:tcPr>
          <w:p w14:paraId="6F1A31A2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14:paraId="5AEF03A5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14:paraId="1E6BAB15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14:paraId="238F0BD0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67" w:type="dxa"/>
          </w:tcPr>
          <w:p w14:paraId="41C4F378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70" w:type="dxa"/>
          </w:tcPr>
          <w:p w14:paraId="3BBD1251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C43E53" w:rsidRPr="00EA6678" w14:paraId="7E54A66C" w14:textId="77777777" w:rsidTr="00FC2307">
        <w:tc>
          <w:tcPr>
            <w:tcW w:w="3833" w:type="dxa"/>
          </w:tcPr>
          <w:p w14:paraId="15FCFBCA" w14:textId="77777777" w:rsidR="00C43E53" w:rsidRDefault="00C43E53" w:rsidP="00FC2307">
            <w:pPr>
              <w:rPr>
                <w:i/>
                <w:iCs/>
              </w:rPr>
            </w:pPr>
            <w:r>
              <w:rPr>
                <w:i/>
                <w:iCs/>
              </w:rPr>
              <w:t>Róża</w:t>
            </w:r>
          </w:p>
        </w:tc>
        <w:tc>
          <w:tcPr>
            <w:tcW w:w="567" w:type="dxa"/>
          </w:tcPr>
          <w:p w14:paraId="25543666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14:paraId="2AB79B82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14:paraId="60D58365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14:paraId="7A1EAA3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56" w:type="dxa"/>
          </w:tcPr>
          <w:p w14:paraId="057592E5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2" w:type="dxa"/>
          </w:tcPr>
          <w:p w14:paraId="0A911F9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80" w:type="dxa"/>
          </w:tcPr>
          <w:p w14:paraId="7C762A90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14:paraId="5C4BCB6D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14:paraId="62C7EAD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14:paraId="2A891692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67" w:type="dxa"/>
          </w:tcPr>
          <w:p w14:paraId="6833980F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70" w:type="dxa"/>
          </w:tcPr>
          <w:p w14:paraId="1E5D5A0F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C43E53" w:rsidRPr="00EA6678" w14:paraId="71B144FF" w14:textId="77777777" w:rsidTr="00FC2307">
        <w:tc>
          <w:tcPr>
            <w:tcW w:w="3833" w:type="dxa"/>
          </w:tcPr>
          <w:p w14:paraId="10816730" w14:textId="6F2E0F84" w:rsidR="00C43E53" w:rsidRDefault="00C43E53" w:rsidP="00FC2307">
            <w:pPr>
              <w:rPr>
                <w:i/>
                <w:iCs/>
              </w:rPr>
            </w:pPr>
            <w:r>
              <w:rPr>
                <w:i/>
                <w:iCs/>
              </w:rPr>
              <w:t>Żdżary</w:t>
            </w:r>
          </w:p>
        </w:tc>
        <w:tc>
          <w:tcPr>
            <w:tcW w:w="567" w:type="dxa"/>
          </w:tcPr>
          <w:p w14:paraId="4F6049EB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3C00A00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14:paraId="7F07F658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6F828AF2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56" w:type="dxa"/>
          </w:tcPr>
          <w:p w14:paraId="7E196537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2F4CE033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80" w:type="dxa"/>
          </w:tcPr>
          <w:p w14:paraId="3341C9B0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7DE33183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0FEF60DC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6D638B8C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14:paraId="1EED5978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0" w:type="dxa"/>
          </w:tcPr>
          <w:p w14:paraId="128E21BF" w14:textId="77777777" w:rsidR="00C43E53" w:rsidRPr="00B274F3" w:rsidRDefault="00C43E53" w:rsidP="00FC2307">
            <w:pPr>
              <w:jc w:val="center"/>
              <w:rPr>
                <w:b/>
                <w:bCs/>
                <w:sz w:val="28"/>
                <w:szCs w:val="28"/>
              </w:rPr>
            </w:pPr>
            <w:r w:rsidRPr="00B274F3">
              <w:rPr>
                <w:b/>
                <w:bCs/>
                <w:sz w:val="28"/>
                <w:szCs w:val="28"/>
              </w:rPr>
              <w:t>11</w:t>
            </w:r>
          </w:p>
        </w:tc>
      </w:tr>
    </w:tbl>
    <w:p w14:paraId="2D10622A" w14:textId="77777777" w:rsidR="00C43E53" w:rsidRDefault="00C43E53" w:rsidP="00B274F3">
      <w:pPr>
        <w:rPr>
          <w:b/>
          <w:bCs/>
          <w:sz w:val="28"/>
          <w:szCs w:val="28"/>
        </w:rPr>
      </w:pPr>
    </w:p>
    <w:p w14:paraId="334F6D50" w14:textId="77777777" w:rsidR="00FC2307" w:rsidRDefault="00FC2307" w:rsidP="00F072C6">
      <w:pPr>
        <w:jc w:val="center"/>
        <w:rPr>
          <w:b/>
          <w:bCs/>
          <w:color w:val="0070C0"/>
          <w:sz w:val="18"/>
          <w:szCs w:val="18"/>
        </w:rPr>
      </w:pPr>
    </w:p>
    <w:p w14:paraId="73798AD4" w14:textId="5DFC4E29" w:rsidR="00F072C6" w:rsidRPr="00FC2307" w:rsidRDefault="00C43E53" w:rsidP="00F072C6">
      <w:pPr>
        <w:jc w:val="center"/>
        <w:rPr>
          <w:b/>
          <w:bCs/>
          <w:color w:val="0070C0"/>
          <w:sz w:val="18"/>
          <w:szCs w:val="18"/>
        </w:rPr>
      </w:pPr>
      <w:r w:rsidRPr="00FC2307">
        <w:rPr>
          <w:b/>
          <w:bCs/>
          <w:color w:val="0070C0"/>
          <w:sz w:val="18"/>
          <w:szCs w:val="18"/>
        </w:rPr>
        <w:t>Prosimy o wystawienie odpadów do godz. 7:00 do drogi przejazdu samochodu.</w:t>
      </w:r>
    </w:p>
    <w:p w14:paraId="14573B79" w14:textId="77777777" w:rsidR="00F072C6" w:rsidRPr="00FC2307" w:rsidRDefault="00F072C6" w:rsidP="00F072C6">
      <w:pPr>
        <w:jc w:val="center"/>
        <w:rPr>
          <w:b/>
          <w:bCs/>
          <w:color w:val="0070C0"/>
          <w:sz w:val="18"/>
          <w:szCs w:val="18"/>
        </w:rPr>
      </w:pPr>
    </w:p>
    <w:p w14:paraId="5C6396CE" w14:textId="004518CC" w:rsidR="00C43E53" w:rsidRPr="00FC2307" w:rsidRDefault="00C43E53" w:rsidP="00C43E53">
      <w:pPr>
        <w:jc w:val="center"/>
        <w:rPr>
          <w:b/>
          <w:bCs/>
          <w:color w:val="0070C0"/>
          <w:sz w:val="18"/>
          <w:szCs w:val="18"/>
        </w:rPr>
      </w:pPr>
      <w:r w:rsidRPr="00FC2307">
        <w:rPr>
          <w:b/>
          <w:bCs/>
          <w:color w:val="0070C0"/>
          <w:sz w:val="18"/>
          <w:szCs w:val="18"/>
        </w:rPr>
        <w:t>ZM – zmieszane odpady komunalne</w:t>
      </w:r>
      <w:r w:rsidRPr="00FC2307">
        <w:rPr>
          <w:b/>
          <w:bCs/>
          <w:color w:val="0070C0"/>
          <w:sz w:val="18"/>
          <w:szCs w:val="18"/>
        </w:rPr>
        <w:tab/>
      </w:r>
      <w:r w:rsidRPr="00FC2307">
        <w:rPr>
          <w:b/>
          <w:bCs/>
          <w:color w:val="0070C0"/>
          <w:sz w:val="18"/>
          <w:szCs w:val="18"/>
        </w:rPr>
        <w:tab/>
        <w:t>SEG – segregowane odpady komunalne (tworzywa sztuczne, szkło, papier, bio)</w:t>
      </w:r>
      <w:r w:rsidRPr="00FC2307">
        <w:rPr>
          <w:b/>
          <w:bCs/>
          <w:color w:val="0070C0"/>
          <w:sz w:val="18"/>
          <w:szCs w:val="18"/>
        </w:rPr>
        <w:tab/>
        <w:t xml:space="preserve">                   P </w:t>
      </w:r>
      <w:r w:rsidR="001F174B" w:rsidRPr="00FC2307">
        <w:rPr>
          <w:b/>
          <w:bCs/>
          <w:color w:val="0070C0"/>
          <w:sz w:val="18"/>
          <w:szCs w:val="18"/>
        </w:rPr>
        <w:t>–</w:t>
      </w:r>
      <w:r w:rsidRPr="00FC2307">
        <w:rPr>
          <w:b/>
          <w:bCs/>
          <w:color w:val="0070C0"/>
          <w:sz w:val="18"/>
          <w:szCs w:val="18"/>
        </w:rPr>
        <w:t xml:space="preserve"> popiół</w:t>
      </w:r>
    </w:p>
    <w:p w14:paraId="3EFEA4C2" w14:textId="00E33F7C" w:rsidR="001F174B" w:rsidRDefault="001F174B" w:rsidP="00C43E53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</w:p>
    <w:p w14:paraId="144E37A6" w14:textId="17E6871E" w:rsidR="001F174B" w:rsidRPr="00C43E53" w:rsidRDefault="001F174B" w:rsidP="00C43E53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Pr="00347342">
        <w:rPr>
          <w:b/>
          <w:bCs/>
          <w:sz w:val="16"/>
          <w:szCs w:val="16"/>
        </w:rPr>
        <w:t>str</w:t>
      </w:r>
      <w:r>
        <w:rPr>
          <w:b/>
          <w:bCs/>
          <w:sz w:val="16"/>
          <w:szCs w:val="16"/>
        </w:rPr>
        <w:t xml:space="preserve">ona </w:t>
      </w:r>
      <w:r>
        <w:rPr>
          <w:b/>
          <w:bCs/>
          <w:sz w:val="16"/>
          <w:szCs w:val="16"/>
        </w:rPr>
        <w:t>2</w:t>
      </w:r>
      <w:r>
        <w:rPr>
          <w:b/>
          <w:bCs/>
          <w:sz w:val="16"/>
          <w:szCs w:val="16"/>
        </w:rPr>
        <w:t>/2</w:t>
      </w:r>
    </w:p>
    <w:sectPr w:rsidR="001F174B" w:rsidRPr="00C43E53" w:rsidSect="001F174B"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93"/>
    <w:rsid w:val="00063579"/>
    <w:rsid w:val="000A2EC8"/>
    <w:rsid w:val="000B170D"/>
    <w:rsid w:val="000E7034"/>
    <w:rsid w:val="001A7D86"/>
    <w:rsid w:val="001F174B"/>
    <w:rsid w:val="003049E4"/>
    <w:rsid w:val="00347342"/>
    <w:rsid w:val="0042134D"/>
    <w:rsid w:val="004B7439"/>
    <w:rsid w:val="004E1C48"/>
    <w:rsid w:val="004F1886"/>
    <w:rsid w:val="00587693"/>
    <w:rsid w:val="005F734D"/>
    <w:rsid w:val="00673425"/>
    <w:rsid w:val="00742C62"/>
    <w:rsid w:val="00823F3E"/>
    <w:rsid w:val="0086360D"/>
    <w:rsid w:val="00865409"/>
    <w:rsid w:val="008C736F"/>
    <w:rsid w:val="009C503E"/>
    <w:rsid w:val="009F1FC5"/>
    <w:rsid w:val="00A22A34"/>
    <w:rsid w:val="00A702C4"/>
    <w:rsid w:val="00AB5EB8"/>
    <w:rsid w:val="00B274F3"/>
    <w:rsid w:val="00BC396B"/>
    <w:rsid w:val="00C43E53"/>
    <w:rsid w:val="00C96DA0"/>
    <w:rsid w:val="00DD4A44"/>
    <w:rsid w:val="00EA6678"/>
    <w:rsid w:val="00EF49BF"/>
    <w:rsid w:val="00F072C6"/>
    <w:rsid w:val="00FC2307"/>
    <w:rsid w:val="00FE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7C323"/>
  <w15:chartTrackingRefBased/>
  <w15:docId w15:val="{039B2F1E-287D-44A5-8656-98953C66B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87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F1308-C30A-43E2-A803-A719AF84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Radzik</dc:creator>
  <cp:keywords/>
  <dc:description/>
  <cp:lastModifiedBy>Tomasz Wodziński</cp:lastModifiedBy>
  <cp:revision>21</cp:revision>
  <cp:lastPrinted>2023-10-30T07:52:00Z</cp:lastPrinted>
  <dcterms:created xsi:type="dcterms:W3CDTF">2023-10-23T10:46:00Z</dcterms:created>
  <dcterms:modified xsi:type="dcterms:W3CDTF">2023-10-30T08:13:00Z</dcterms:modified>
</cp:coreProperties>
</file>