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BBA534" w14:textId="77777777" w:rsidR="00C052CE" w:rsidRDefault="009D515A" w:rsidP="00C052CE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="0090420C" w:rsidRPr="00EC0ED8">
        <w:rPr>
          <w:rFonts w:ascii="Cambria" w:hAnsi="Cambria" w:cs="Arial"/>
          <w:sz w:val="20"/>
          <w:szCs w:val="20"/>
        </w:rPr>
        <w:t xml:space="preserve">                 </w:t>
      </w:r>
      <w:r w:rsidR="00E23EF5" w:rsidRPr="00EC0ED8">
        <w:rPr>
          <w:rFonts w:ascii="Cambria" w:hAnsi="Cambria" w:cs="Arial"/>
          <w:sz w:val="20"/>
          <w:szCs w:val="20"/>
        </w:rPr>
        <w:t xml:space="preserve">                              </w:t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D37E9A" w:rsidRPr="00EC0ED8">
        <w:rPr>
          <w:rFonts w:ascii="Cambria" w:hAnsi="Cambria" w:cs="Arial"/>
          <w:sz w:val="20"/>
          <w:szCs w:val="20"/>
        </w:rPr>
        <w:t>Z</w:t>
      </w:r>
      <w:r w:rsidR="00983423" w:rsidRPr="00EC0ED8">
        <w:rPr>
          <w:rFonts w:ascii="Cambria" w:hAnsi="Cambria" w:cs="Arial"/>
          <w:sz w:val="20"/>
          <w:szCs w:val="20"/>
        </w:rPr>
        <w:t>ałącznik</w:t>
      </w:r>
      <w:r w:rsidRPr="00EC0ED8">
        <w:rPr>
          <w:rFonts w:ascii="Cambria" w:hAnsi="Cambria" w:cs="Arial"/>
          <w:sz w:val="20"/>
          <w:szCs w:val="20"/>
        </w:rPr>
        <w:t xml:space="preserve"> nr </w:t>
      </w:r>
      <w:r w:rsidR="00983423" w:rsidRPr="00EC0ED8">
        <w:rPr>
          <w:rFonts w:ascii="Cambria" w:hAnsi="Cambria" w:cs="Arial"/>
          <w:sz w:val="20"/>
          <w:szCs w:val="20"/>
        </w:rPr>
        <w:t xml:space="preserve"> </w:t>
      </w:r>
      <w:r w:rsidR="00EE1CDF" w:rsidRPr="00EC0ED8">
        <w:rPr>
          <w:rFonts w:ascii="Cambria" w:hAnsi="Cambria" w:cs="Arial"/>
          <w:sz w:val="20"/>
          <w:szCs w:val="20"/>
        </w:rPr>
        <w:t>1</w:t>
      </w:r>
      <w:r w:rsidR="00D62E51" w:rsidRPr="00EC0ED8">
        <w:rPr>
          <w:rFonts w:ascii="Cambria" w:hAnsi="Cambria" w:cs="Arial"/>
          <w:sz w:val="20"/>
          <w:szCs w:val="20"/>
        </w:rPr>
        <w:t xml:space="preserve"> do SW</w:t>
      </w:r>
      <w:r w:rsidR="00C052CE">
        <w:rPr>
          <w:rFonts w:ascii="Cambria" w:hAnsi="Cambria" w:cs="Arial"/>
          <w:sz w:val="20"/>
          <w:szCs w:val="20"/>
        </w:rPr>
        <w:t>Z</w:t>
      </w:r>
    </w:p>
    <w:p w14:paraId="0380E61A" w14:textId="4015E9EB" w:rsidR="00DA509A" w:rsidRPr="00EC0ED8" w:rsidRDefault="00DA509A" w:rsidP="00C052CE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                                  </w:t>
      </w:r>
    </w:p>
    <w:p w14:paraId="03082C65" w14:textId="007D602B" w:rsidR="00DA509A" w:rsidRPr="00EC0ED8" w:rsidRDefault="00F30C2A" w:rsidP="00EF0FD7">
      <w:pPr>
        <w:spacing w:line="276" w:lineRule="auto"/>
        <w:ind w:left="4248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………………  </w:t>
      </w:r>
      <w:r w:rsidR="00AB0AE0" w:rsidRPr="00EC0ED8">
        <w:rPr>
          <w:rFonts w:ascii="Cambria" w:hAnsi="Cambria" w:cs="Arial"/>
          <w:sz w:val="20"/>
          <w:szCs w:val="20"/>
        </w:rPr>
        <w:t>dn.</w:t>
      </w:r>
      <w:r w:rsidR="00DA509A" w:rsidRPr="00EC0ED8">
        <w:rPr>
          <w:rFonts w:ascii="Cambria" w:hAnsi="Cambria" w:cs="Arial"/>
          <w:sz w:val="20"/>
          <w:szCs w:val="20"/>
        </w:rPr>
        <w:t>………………</w:t>
      </w:r>
      <w:r w:rsidR="00D80BA5" w:rsidRPr="00EC0ED8">
        <w:rPr>
          <w:rFonts w:ascii="Cambria" w:hAnsi="Cambria" w:cs="Arial"/>
          <w:sz w:val="20"/>
          <w:szCs w:val="20"/>
        </w:rPr>
        <w:t>20</w:t>
      </w:r>
      <w:r w:rsidR="007D20F7" w:rsidRPr="00EC0ED8">
        <w:rPr>
          <w:rFonts w:ascii="Cambria" w:hAnsi="Cambria" w:cs="Arial"/>
          <w:sz w:val="20"/>
          <w:szCs w:val="20"/>
        </w:rPr>
        <w:t>2</w:t>
      </w:r>
      <w:r w:rsidR="00C052CE">
        <w:rPr>
          <w:rFonts w:ascii="Cambria" w:hAnsi="Cambria" w:cs="Arial"/>
          <w:sz w:val="20"/>
          <w:szCs w:val="20"/>
        </w:rPr>
        <w:t>4</w:t>
      </w:r>
      <w:r w:rsidR="003E134C" w:rsidRPr="00EC0ED8">
        <w:rPr>
          <w:rFonts w:ascii="Cambria" w:hAnsi="Cambria" w:cs="Arial"/>
          <w:sz w:val="20"/>
          <w:szCs w:val="20"/>
        </w:rPr>
        <w:t xml:space="preserve"> </w:t>
      </w:r>
      <w:r w:rsidR="00D80BA5" w:rsidRPr="00EC0ED8">
        <w:rPr>
          <w:rFonts w:ascii="Cambria" w:hAnsi="Cambria" w:cs="Arial"/>
          <w:sz w:val="20"/>
          <w:szCs w:val="20"/>
        </w:rPr>
        <w:t>r.</w:t>
      </w:r>
    </w:p>
    <w:p w14:paraId="6B9BD3F7" w14:textId="77777777" w:rsidR="00DA509A" w:rsidRPr="00EC0ED8" w:rsidRDefault="004050DD" w:rsidP="00EF0FD7">
      <w:pPr>
        <w:spacing w:line="276" w:lineRule="auto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……..</w:t>
      </w:r>
      <w:r w:rsidR="00DA509A" w:rsidRPr="00EC0ED8">
        <w:rPr>
          <w:rFonts w:ascii="Cambria" w:hAnsi="Cambria" w:cs="Arial"/>
          <w:sz w:val="20"/>
          <w:szCs w:val="20"/>
        </w:rPr>
        <w:t>................................................</w:t>
      </w:r>
    </w:p>
    <w:p w14:paraId="541F8A31" w14:textId="41504B38" w:rsidR="00DA509A" w:rsidRPr="00EC0ED8" w:rsidRDefault="00235B00" w:rsidP="00EF0FD7">
      <w:pPr>
        <w:spacing w:line="276" w:lineRule="auto"/>
        <w:rPr>
          <w:rFonts w:ascii="Cambria" w:hAnsi="Cambria" w:cs="Arial"/>
          <w:iCs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(Nazwa i adres W</w:t>
      </w:r>
      <w:r w:rsidR="006C262E" w:rsidRPr="00EC0ED8">
        <w:rPr>
          <w:rFonts w:ascii="Cambria" w:hAnsi="Cambria" w:cs="Arial"/>
          <w:sz w:val="20"/>
          <w:szCs w:val="20"/>
        </w:rPr>
        <w:t xml:space="preserve">ykonawcy)  </w:t>
      </w:r>
      <w:r w:rsidR="00DB5D3F">
        <w:rPr>
          <w:rFonts w:ascii="Cambria" w:hAnsi="Cambria" w:cs="Arial"/>
          <w:sz w:val="20"/>
          <w:szCs w:val="20"/>
        </w:rPr>
        <w:t xml:space="preserve"> </w:t>
      </w:r>
    </w:p>
    <w:p w14:paraId="59055417" w14:textId="77777777" w:rsidR="00E3479B" w:rsidRPr="00EC0ED8" w:rsidRDefault="00E3479B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  <w:lang w:val="pl-PL"/>
        </w:rPr>
      </w:pPr>
    </w:p>
    <w:p w14:paraId="5AC5C7FB" w14:textId="77777777" w:rsidR="00DA509A" w:rsidRPr="00EC0ED8" w:rsidRDefault="00983423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</w:rPr>
      </w:pPr>
      <w:r w:rsidRPr="00EC0ED8">
        <w:rPr>
          <w:rFonts w:cs="Arial"/>
          <w:iCs/>
          <w:color w:val="auto"/>
          <w:sz w:val="20"/>
          <w:szCs w:val="20"/>
          <w:lang w:val="pl-PL"/>
        </w:rPr>
        <w:t>O</w:t>
      </w:r>
      <w:r w:rsidR="00DA509A" w:rsidRPr="00EC0ED8">
        <w:rPr>
          <w:rFonts w:cs="Arial"/>
          <w:iCs/>
          <w:color w:val="auto"/>
          <w:sz w:val="20"/>
          <w:szCs w:val="20"/>
        </w:rPr>
        <w:t xml:space="preserve"> F E R T A  C E N O W A</w:t>
      </w:r>
    </w:p>
    <w:p w14:paraId="40999FCD" w14:textId="6C12EB59" w:rsidR="00804FED" w:rsidRPr="00EC0ED8" w:rsidRDefault="00307E4B" w:rsidP="00307E4B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20"/>
        </w:rPr>
      </w:pPr>
      <w:r w:rsidRPr="00EC0ED8">
        <w:rPr>
          <w:rFonts w:ascii="Cambria" w:hAnsi="Cambria" w:cs="Arial"/>
          <w:b w:val="0"/>
          <w:bCs w:val="0"/>
          <w:sz w:val="20"/>
          <w:szCs w:val="20"/>
        </w:rPr>
        <w:t>na  realizację zamówienia  publicznego:</w:t>
      </w:r>
    </w:p>
    <w:p w14:paraId="41B91DD9" w14:textId="77777777" w:rsidR="00DE45EB" w:rsidRDefault="00DE45EB" w:rsidP="00360956">
      <w:pPr>
        <w:shd w:val="clear" w:color="auto" w:fill="DEEAF6" w:themeFill="accent5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411159B" w14:textId="44956AF8" w:rsidR="00CB0293" w:rsidRPr="00CA58E2" w:rsidRDefault="00CB0293" w:rsidP="00360956">
      <w:pPr>
        <w:shd w:val="clear" w:color="auto" w:fill="DEEAF6" w:themeFill="accent5" w:themeFillTint="33"/>
        <w:tabs>
          <w:tab w:val="center" w:pos="4536"/>
          <w:tab w:val="left" w:pos="6945"/>
        </w:tabs>
        <w:spacing w:before="40" w:line="276" w:lineRule="auto"/>
        <w:jc w:val="center"/>
        <w:rPr>
          <w:rFonts w:ascii="Cambria" w:hAnsi="Cambria" w:cs="Arial"/>
          <w:b/>
          <w:bCs/>
        </w:rPr>
      </w:pPr>
      <w:r w:rsidRPr="00925E6D">
        <w:rPr>
          <w:rFonts w:ascii="Cambria" w:hAnsi="Cambria" w:cs="Arial"/>
          <w:b/>
          <w:bCs/>
        </w:rPr>
        <w:t>„</w:t>
      </w:r>
      <w:r w:rsidR="00EE53C5" w:rsidRPr="00EE53C5">
        <w:rPr>
          <w:rFonts w:ascii="Cambria" w:hAnsi="Cambria" w:cs="Arial"/>
          <w:b/>
          <w:bCs/>
        </w:rPr>
        <w:t>Modernizacja infrastruktury edukacyjnej na terenie powiatu kazimierskiego</w:t>
      </w:r>
      <w:r w:rsidRPr="00925E6D">
        <w:rPr>
          <w:rFonts w:ascii="Cambria" w:hAnsi="Cambria" w:cs="Arial"/>
          <w:b/>
          <w:bCs/>
        </w:rPr>
        <w:t>”</w:t>
      </w:r>
      <w:r w:rsidR="00A359CF">
        <w:rPr>
          <w:rFonts w:ascii="Cambria" w:hAnsi="Cambria" w:cs="Arial"/>
          <w:b/>
          <w:bCs/>
        </w:rPr>
        <w:t xml:space="preserve"> </w:t>
      </w:r>
    </w:p>
    <w:p w14:paraId="1FC0B2DD" w14:textId="7DAC8AD0" w:rsidR="00DE45EB" w:rsidRPr="00EC0ED8" w:rsidRDefault="00DE45EB" w:rsidP="00360956">
      <w:pPr>
        <w:shd w:val="clear" w:color="auto" w:fill="DEEAF6" w:themeFill="accent5" w:themeFillTint="33"/>
        <w:spacing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12D41D4B" w14:textId="66BAD6BA" w:rsidR="002858C6" w:rsidRPr="00EC0ED8" w:rsidRDefault="00016153" w:rsidP="000C25EB">
      <w:pPr>
        <w:pStyle w:val="Bezodstpw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zgodnie z wymaganiami określonymi w specyfikacji warunków zamówienia dla tego </w:t>
      </w:r>
      <w:r w:rsidR="00AB0AE0">
        <w:rPr>
          <w:rFonts w:ascii="Cambria" w:hAnsi="Cambria" w:cs="Arial"/>
          <w:sz w:val="20"/>
          <w:szCs w:val="20"/>
        </w:rPr>
        <w:t xml:space="preserve">postępowania </w:t>
      </w:r>
      <w:r w:rsidR="00AB0AE0" w:rsidRPr="00EC0ED8">
        <w:rPr>
          <w:rFonts w:ascii="Cambria" w:hAnsi="Cambria" w:cs="Arial"/>
          <w:sz w:val="20"/>
          <w:szCs w:val="20"/>
        </w:rPr>
        <w:t>składamy</w:t>
      </w:r>
      <w:r w:rsidRPr="00EC0ED8">
        <w:rPr>
          <w:rFonts w:ascii="Cambria" w:hAnsi="Cambria" w:cs="Arial"/>
          <w:sz w:val="20"/>
          <w:szCs w:val="20"/>
        </w:rPr>
        <w:t xml:space="preserve"> niniejszą ofertę:</w:t>
      </w:r>
    </w:p>
    <w:p w14:paraId="6E74718D" w14:textId="77777777" w:rsidR="002858C6" w:rsidRPr="00EC0ED8" w:rsidRDefault="002858C6" w:rsidP="002858C6">
      <w:pPr>
        <w:pStyle w:val="Bezodstpw"/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B66728" w:rsidRPr="00EC0ED8" w14:paraId="31CFD468" w14:textId="77777777" w:rsidTr="00BA0FBA">
        <w:trPr>
          <w:trHeight w:val="2137"/>
        </w:trPr>
        <w:tc>
          <w:tcPr>
            <w:tcW w:w="8759" w:type="dxa"/>
          </w:tcPr>
          <w:p w14:paraId="7F7746E3" w14:textId="64DF65BB" w:rsidR="00286338" w:rsidRPr="00EC0ED8" w:rsidRDefault="00EE53C5" w:rsidP="00EE53C5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Część nr 1</w:t>
            </w:r>
          </w:p>
          <w:p w14:paraId="1991C11F" w14:textId="5AD88C06" w:rsidR="00F63B18" w:rsidRPr="00EC0ED8" w:rsidRDefault="00B66728" w:rsidP="00A7299C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39980E1A" w14:textId="33357274" w:rsidR="00F63B18" w:rsidRDefault="00F63B18" w:rsidP="00A359CF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>…...................................................... złotych</w:t>
            </w:r>
            <w:r w:rsidR="00A359CF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  <w:r w:rsidR="00EE53C5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14:paraId="75E46D09" w14:textId="77777777" w:rsidR="00B42F9C" w:rsidRDefault="00B42F9C" w:rsidP="00B42F9C">
            <w:pPr>
              <w:spacing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</w:p>
          <w:p w14:paraId="4763B5D0" w14:textId="77777777" w:rsidR="00CB0293" w:rsidRDefault="00F63B18" w:rsidP="009415AE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9415AE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9415AE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9415AE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. (W przypadku nie określenia okresu gwarancji przyjmuje się okres 36 miesięcy)</w:t>
            </w:r>
          </w:p>
          <w:p w14:paraId="5A488300" w14:textId="77777777" w:rsidR="00EE53C5" w:rsidRDefault="00EE53C5" w:rsidP="00EE53C5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D759179" w14:textId="7FCAB8BD" w:rsidR="00EE53C5" w:rsidRPr="00EC0ED8" w:rsidRDefault="00EE53C5" w:rsidP="00EE53C5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Część nr 2</w:t>
            </w:r>
          </w:p>
          <w:p w14:paraId="025AAD98" w14:textId="77777777" w:rsidR="00EE53C5" w:rsidRPr="00EC0ED8" w:rsidRDefault="00EE53C5" w:rsidP="00EE53C5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6BC26381" w14:textId="77777777" w:rsidR="00EE53C5" w:rsidRDefault="00EE53C5" w:rsidP="00EE53C5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>…...................................................... złotych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14:paraId="1B702A0E" w14:textId="77777777" w:rsidR="00EE53C5" w:rsidRDefault="00EE53C5" w:rsidP="00EE53C5">
            <w:pPr>
              <w:spacing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</w:p>
          <w:p w14:paraId="37FAB038" w14:textId="77777777" w:rsidR="00EE53C5" w:rsidRDefault="00EE53C5" w:rsidP="00EE53C5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9415AE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9415AE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9415AE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. (W przypadku nie określenia okresu gwarancji przyjmuje się okres 36 miesięcy)</w:t>
            </w:r>
          </w:p>
          <w:p w14:paraId="641CE97F" w14:textId="77777777" w:rsidR="00EE53C5" w:rsidRDefault="00EE53C5" w:rsidP="00EE53C5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7471C0D" w14:textId="7B5AD130" w:rsidR="00EE53C5" w:rsidRPr="00EC0ED8" w:rsidRDefault="00EE53C5" w:rsidP="00EE53C5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Część nr 3</w:t>
            </w:r>
          </w:p>
          <w:p w14:paraId="6E0BF20A" w14:textId="77777777" w:rsidR="00EE53C5" w:rsidRPr="00EC0ED8" w:rsidRDefault="00EE53C5" w:rsidP="00EE53C5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5B51693C" w14:textId="77777777" w:rsidR="00EE53C5" w:rsidRDefault="00EE53C5" w:rsidP="00EE53C5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>…...................................................... złotych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14:paraId="5D3F0986" w14:textId="77777777" w:rsidR="00EE53C5" w:rsidRDefault="00EE53C5" w:rsidP="00EE53C5">
            <w:pPr>
              <w:spacing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</w:p>
          <w:p w14:paraId="5A6FB167" w14:textId="3BD00D65" w:rsidR="00EE53C5" w:rsidRDefault="00EE53C5" w:rsidP="00EE53C5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9415AE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9415AE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9415AE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. (W przypadku nie określenia okresu gwarancji przyjmuje się okres </w:t>
            </w:r>
            <w:r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24</w:t>
            </w:r>
            <w:r w:rsidRPr="009415AE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 miesięcy)</w:t>
            </w:r>
          </w:p>
          <w:p w14:paraId="5FD4C67F" w14:textId="77777777" w:rsidR="00EE53C5" w:rsidRDefault="00EE53C5" w:rsidP="00EE53C5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37DEC8C" w14:textId="77777777" w:rsidR="00EE53C5" w:rsidRDefault="00EE53C5" w:rsidP="00EE53C5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9F5B2A9" w14:textId="04FB608E" w:rsidR="00EE53C5" w:rsidRPr="00EC0ED8" w:rsidRDefault="00EE53C5" w:rsidP="00EE53C5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lastRenderedPageBreak/>
              <w:t>Część nr 4</w:t>
            </w:r>
          </w:p>
          <w:p w14:paraId="31D3A2A3" w14:textId="77777777" w:rsidR="00EE53C5" w:rsidRPr="00EC0ED8" w:rsidRDefault="00EE53C5" w:rsidP="00EE53C5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1F130542" w14:textId="77777777" w:rsidR="00EE53C5" w:rsidRDefault="00EE53C5" w:rsidP="00EE53C5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>…...................................................... złotych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14:paraId="37BD77BD" w14:textId="77777777" w:rsidR="00EE53C5" w:rsidRDefault="00EE53C5" w:rsidP="00EE53C5">
            <w:pPr>
              <w:spacing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</w:p>
          <w:p w14:paraId="04B92CBE" w14:textId="78854D74" w:rsidR="00EE53C5" w:rsidRDefault="00EE53C5" w:rsidP="00EE53C5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9415AE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9415AE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9415AE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. (W przypadku nie określenia okresu gwarancji przyjmuje się okres </w:t>
            </w:r>
            <w:r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24</w:t>
            </w:r>
            <w:r w:rsidRPr="009415AE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 miesięcy)</w:t>
            </w:r>
          </w:p>
          <w:p w14:paraId="74631A06" w14:textId="77777777" w:rsidR="00EE53C5" w:rsidRDefault="00EE53C5" w:rsidP="00EE53C5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EF614DE" w14:textId="70C09FC2" w:rsidR="00EE53C5" w:rsidRPr="00EC0ED8" w:rsidRDefault="00EE53C5" w:rsidP="00EE53C5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Część nr 5</w:t>
            </w:r>
          </w:p>
          <w:p w14:paraId="518B6A0E" w14:textId="77777777" w:rsidR="00EE53C5" w:rsidRPr="00EC0ED8" w:rsidRDefault="00EE53C5" w:rsidP="00EE53C5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6C707A05" w14:textId="77777777" w:rsidR="00EE53C5" w:rsidRDefault="00EE53C5" w:rsidP="00EE53C5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>…...................................................... złotych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14:paraId="3205F0FA" w14:textId="77777777" w:rsidR="00EE53C5" w:rsidRDefault="00EE53C5" w:rsidP="00EE53C5">
            <w:pPr>
              <w:spacing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</w:p>
          <w:p w14:paraId="64627AD6" w14:textId="77777777" w:rsidR="00EE53C5" w:rsidRDefault="00EE53C5" w:rsidP="00EE53C5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9415AE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9415AE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9415AE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. (W przypadku nie określenia okresu gwarancji przyjmuje się okres 36 miesięcy)</w:t>
            </w:r>
          </w:p>
          <w:p w14:paraId="1384FF83" w14:textId="77777777" w:rsidR="00EE53C5" w:rsidRDefault="00EE53C5" w:rsidP="00EE53C5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10F539D" w14:textId="0A0F73D7" w:rsidR="00EE53C5" w:rsidRPr="00EC0ED8" w:rsidRDefault="00EE53C5" w:rsidP="00EE53C5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Część nr 6</w:t>
            </w:r>
          </w:p>
          <w:p w14:paraId="340768C8" w14:textId="77777777" w:rsidR="00EE53C5" w:rsidRPr="00EC0ED8" w:rsidRDefault="00EE53C5" w:rsidP="00EE53C5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1B4B83B8" w14:textId="77777777" w:rsidR="00EE53C5" w:rsidRDefault="00EE53C5" w:rsidP="00EE53C5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>…...................................................... złotych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14:paraId="3B08F320" w14:textId="77777777" w:rsidR="00EE53C5" w:rsidRDefault="00EE53C5" w:rsidP="00EE53C5">
            <w:pPr>
              <w:spacing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</w:p>
          <w:p w14:paraId="158BDDFC" w14:textId="6163DED3" w:rsidR="00EE53C5" w:rsidRPr="009415AE" w:rsidRDefault="00EE53C5" w:rsidP="00EE53C5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9415AE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9415AE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9415AE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. (W przypadku nie określenia okresu gwarancji przyjmuje się okres 36 miesięcy)</w:t>
            </w:r>
          </w:p>
        </w:tc>
      </w:tr>
    </w:tbl>
    <w:p w14:paraId="600141D8" w14:textId="77777777" w:rsidR="00BB5390" w:rsidRPr="00EC0ED8" w:rsidRDefault="00BB5390" w:rsidP="00BB5390">
      <w:pPr>
        <w:tabs>
          <w:tab w:val="left" w:pos="426"/>
        </w:tabs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2B47E2DF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7FD751F6" w14:textId="3269FB23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="00307E4B" w:rsidRPr="00EC0ED8">
        <w:rPr>
          <w:rFonts w:ascii="Cambria" w:eastAsia="Arial Unicode MS" w:hAnsi="Cambria" w:cs="Arial"/>
          <w:b/>
          <w:sz w:val="20"/>
          <w:szCs w:val="20"/>
        </w:rPr>
        <w:t xml:space="preserve">rozdziale XV ust. </w:t>
      </w:r>
      <w:r w:rsidR="00B42F9C">
        <w:rPr>
          <w:rFonts w:ascii="Cambria" w:eastAsia="Arial Unicode MS" w:hAnsi="Cambria" w:cs="Arial"/>
          <w:b/>
          <w:sz w:val="20"/>
          <w:szCs w:val="20"/>
        </w:rPr>
        <w:t xml:space="preserve">3 </w:t>
      </w: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SWZ Zamawiający wymaga złożenia wraz z ofertą informacji o </w:t>
      </w:r>
      <w:r w:rsidRPr="00EC0ED8">
        <w:rPr>
          <w:rFonts w:ascii="Cambria" w:hAnsi="Cambria" w:cs="Arial"/>
          <w:b/>
          <w:sz w:val="20"/>
          <w:szCs w:val="20"/>
        </w:rPr>
        <w:t xml:space="preserve">powstaniu </w:t>
      </w:r>
      <w:r w:rsidR="00F275FC" w:rsidRPr="00EC0ED8">
        <w:rPr>
          <w:rFonts w:ascii="Cambria" w:hAnsi="Cambria" w:cs="Arial"/>
          <w:b/>
          <w:sz w:val="20"/>
          <w:szCs w:val="20"/>
        </w:rPr>
        <w:t xml:space="preserve">u </w:t>
      </w:r>
      <w:r w:rsidRPr="00EC0ED8">
        <w:rPr>
          <w:rFonts w:ascii="Cambria" w:hAnsi="Cambria" w:cs="Arial"/>
          <w:b/>
          <w:sz w:val="20"/>
          <w:szCs w:val="20"/>
        </w:rPr>
        <w:t xml:space="preserve">zamawiającego </w:t>
      </w:r>
      <w:r w:rsidRPr="00EC0ED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0270391E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264BD2FF" w14:textId="77777777" w:rsidR="00016153" w:rsidRPr="00EC0ED8" w:rsidRDefault="00016153" w:rsidP="00EF0FD7">
      <w:pPr>
        <w:numPr>
          <w:ilvl w:val="0"/>
          <w:numId w:val="45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sz w:val="20"/>
          <w:szCs w:val="20"/>
          <w:u w:val="single"/>
        </w:rPr>
      </w:pPr>
      <w:r w:rsidRPr="00EC0ED8">
        <w:rPr>
          <w:rFonts w:ascii="Cambria" w:hAnsi="Cambria" w:cs="Arial"/>
          <w:b/>
          <w:sz w:val="20"/>
          <w:szCs w:val="20"/>
          <w:u w:val="single"/>
        </w:rPr>
        <w:t>Dane dotyczące Wykonawcy:</w:t>
      </w:r>
    </w:p>
    <w:p w14:paraId="45EA42BA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Imię Nazwisko osoby (osób) upoważnionych do podpisania umowy: </w:t>
      </w:r>
    </w:p>
    <w:p w14:paraId="470EABFE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  <w:lang w:val="de-DE"/>
        </w:rPr>
      </w:pPr>
      <w:r w:rsidRPr="00EC0ED8">
        <w:rPr>
          <w:rFonts w:ascii="Cambria" w:hAnsi="Cambria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8E9019F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telefonu:</w:t>
      </w:r>
      <w:r w:rsidRPr="00EC0ED8">
        <w:rPr>
          <w:rFonts w:ascii="Cambria" w:hAnsi="Cambria" w:cs="Arial"/>
          <w:sz w:val="20"/>
          <w:szCs w:val="20"/>
        </w:rPr>
        <w:tab/>
        <w:t>.…/ ……………………</w:t>
      </w:r>
    </w:p>
    <w:p w14:paraId="3AA8C094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REGON:</w:t>
      </w:r>
      <w:r w:rsidRPr="00EC0ED8">
        <w:rPr>
          <w:rFonts w:ascii="Cambria" w:hAnsi="Cambria" w:cs="Arial"/>
          <w:sz w:val="20"/>
          <w:szCs w:val="20"/>
        </w:rPr>
        <w:tab/>
        <w:t>..........................................   Numer NIP: ..........................................</w:t>
      </w:r>
    </w:p>
    <w:p w14:paraId="76F0BCE3" w14:textId="5D1DBEFC" w:rsidR="00016153" w:rsidRPr="00EC0ED8" w:rsidRDefault="00016153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kontaktowy e</w:t>
      </w:r>
      <w:r w:rsidR="00F30C2A" w:rsidRPr="00EC0ED8">
        <w:rPr>
          <w:rFonts w:ascii="Cambria" w:hAnsi="Cambria" w:cs="Arial"/>
          <w:sz w:val="20"/>
          <w:szCs w:val="20"/>
        </w:rPr>
        <w:t>-</w:t>
      </w:r>
      <w:r w:rsidRPr="00EC0ED8">
        <w:rPr>
          <w:rFonts w:ascii="Cambria" w:hAnsi="Cambria" w:cs="Arial"/>
          <w:sz w:val="20"/>
          <w:szCs w:val="20"/>
        </w:rPr>
        <w:t>mail: ……………………………………………………………</w:t>
      </w:r>
    </w:p>
    <w:p w14:paraId="5934C0E8" w14:textId="2C269AD6" w:rsidR="00771C89" w:rsidRPr="00EC0ED8" w:rsidRDefault="00771C89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e-mail gwaranta do zwrotu wadium (wniesionego w formie gwarancji) ………………………………………………….</w:t>
      </w:r>
    </w:p>
    <w:p w14:paraId="3055687B" w14:textId="77777777" w:rsidR="00222248" w:rsidRPr="00EC0ED8" w:rsidRDefault="00222248" w:rsidP="00222248">
      <w:pPr>
        <w:spacing w:after="60" w:line="276" w:lineRule="auto"/>
        <w:ind w:left="426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Nr. Rachunku do zwrotu wadium ……………………………………………………………………….</w:t>
      </w:r>
    </w:p>
    <w:p w14:paraId="600EBC29" w14:textId="77777777" w:rsidR="00222248" w:rsidRPr="00EC0ED8" w:rsidRDefault="00222248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</w:p>
    <w:p w14:paraId="0C8B497A" w14:textId="2B8286C5" w:rsidR="003E134C" w:rsidRPr="00EC0ED8" w:rsidRDefault="00016153" w:rsidP="00BA0FBA">
      <w:pPr>
        <w:spacing w:after="6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b/>
          <w:sz w:val="20"/>
          <w:szCs w:val="20"/>
        </w:rPr>
        <w:t>UWAGA; proszę podać czytelny; adres e-mail</w:t>
      </w:r>
      <w:r w:rsidR="00D55FC7" w:rsidRPr="00EC0ED8">
        <w:rPr>
          <w:rFonts w:ascii="Cambria" w:hAnsi="Cambria" w:cs="Arial"/>
          <w:b/>
          <w:sz w:val="20"/>
          <w:szCs w:val="20"/>
        </w:rPr>
        <w:t>,</w:t>
      </w:r>
      <w:r w:rsidRPr="00EC0ED8">
        <w:rPr>
          <w:rFonts w:ascii="Cambria" w:hAnsi="Cambria" w:cs="Arial"/>
          <w:b/>
          <w:sz w:val="20"/>
          <w:szCs w:val="20"/>
        </w:rPr>
        <w:t xml:space="preserve"> na który wykonawca będzie otrzymywał od zamawiającego wszystkie informacje związane z prowadzonym postępowaniem po otwarciu </w:t>
      </w:r>
      <w:r w:rsidRPr="00EC0ED8">
        <w:rPr>
          <w:rFonts w:ascii="Cambria" w:hAnsi="Cambria" w:cs="Arial"/>
          <w:b/>
          <w:sz w:val="20"/>
          <w:szCs w:val="20"/>
        </w:rPr>
        <w:lastRenderedPageBreak/>
        <w:t>ofert. W związku z przysługującymi środkami ochrony prawnej wykonawcy, liczonymi od dnia przekazania informacji należy upewnić się, że podany adres e-mailowy funkcjonuje w sposób poprawny.</w:t>
      </w:r>
    </w:p>
    <w:p w14:paraId="568E8E48" w14:textId="252A79EC" w:rsidR="00964FD5" w:rsidRPr="00EC0ED8" w:rsidRDefault="00964FD5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Termin wykonania zamówienia zgodnie z zapisami </w:t>
      </w:r>
      <w:r w:rsidR="00307E4B" w:rsidRPr="00EC0ED8">
        <w:rPr>
          <w:rFonts w:ascii="Cambria" w:hAnsi="Cambria" w:cs="Arial"/>
          <w:snapToGrid w:val="0"/>
          <w:sz w:val="20"/>
          <w:szCs w:val="20"/>
        </w:rPr>
        <w:t>rozdziału VII ust. 1 SWZ</w:t>
      </w:r>
      <w:r w:rsidRPr="00EC0ED8">
        <w:rPr>
          <w:rFonts w:ascii="Cambria" w:eastAsia="Times-Roman" w:hAnsi="Cambria" w:cs="Arial"/>
          <w:b/>
          <w:sz w:val="20"/>
          <w:szCs w:val="20"/>
        </w:rPr>
        <w:t>.</w:t>
      </w:r>
    </w:p>
    <w:p w14:paraId="35F54C81" w14:textId="69941605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Warunki płatności </w:t>
      </w:r>
      <w:r w:rsidRPr="00EC0ED8">
        <w:rPr>
          <w:rFonts w:ascii="Cambria" w:hAnsi="Cambria" w:cs="Arial"/>
          <w:sz w:val="20"/>
          <w:szCs w:val="20"/>
        </w:rPr>
        <w:t>będą zgodne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będącym załącznikiem do SWZ.</w:t>
      </w:r>
    </w:p>
    <w:p w14:paraId="1E84BD5E" w14:textId="48FE9DA4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zapoznaliśmy się ze specyfikacją warunków zamówienia, w tym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65618415" w14:textId="711D9C00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6914F7A9" w14:textId="77777777" w:rsidR="00795888" w:rsidRPr="00EC0ED8" w:rsidRDefault="00795888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Oświadczam, że wypełniłem obowiązki informacyjne przewidziane w art. 13 lub art. 14 RODO</w:t>
      </w:r>
      <w:r w:rsidRPr="00EC0ED8">
        <w:rPr>
          <w:rFonts w:ascii="Cambria" w:hAnsi="Cambria" w:cs="Arial"/>
          <w:sz w:val="20"/>
          <w:szCs w:val="20"/>
          <w:vertAlign w:val="superscript"/>
        </w:rPr>
        <w:t>1)</w:t>
      </w:r>
      <w:r w:rsidRPr="00EC0ED8"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88AD4D9" w14:textId="77777777" w:rsidR="000636EC" w:rsidRPr="00EC0ED8" w:rsidRDefault="00016153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W przypadku uznania niniejszej oferty za ofertę najkorzystniejszą zobowiązujemy si</w:t>
      </w:r>
      <w:r w:rsidR="00573F11" w:rsidRPr="00EC0ED8">
        <w:rPr>
          <w:rFonts w:ascii="Cambria" w:hAnsi="Cambria" w:cs="Arial"/>
          <w:sz w:val="20"/>
          <w:szCs w:val="20"/>
        </w:rPr>
        <w:t xml:space="preserve">ę do zawarcia umowy w miejscu i </w:t>
      </w:r>
      <w:r w:rsidRPr="00EC0ED8">
        <w:rPr>
          <w:rFonts w:ascii="Cambria" w:hAnsi="Cambria" w:cs="Arial"/>
          <w:sz w:val="20"/>
          <w:szCs w:val="20"/>
        </w:rPr>
        <w:t>terminie wskazanym przez Zamawiającego, a przed zawarciem umowy wniesienia zabezpieczenia należytego wykonania umowy.</w:t>
      </w:r>
    </w:p>
    <w:p w14:paraId="72C0D9F5" w14:textId="1C7AA7FA" w:rsidR="000636EC" w:rsidRPr="00EC0ED8" w:rsidRDefault="000636EC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śmy</w:t>
      </w:r>
      <w:proofErr w:type="spellEnd"/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 xml:space="preserve">: </w:t>
      </w:r>
    </w:p>
    <w:p w14:paraId="6B76780D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Mikroprzedsiębiorstwem TAK/NIE*</w:t>
      </w:r>
    </w:p>
    <w:p w14:paraId="3AE86D41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Małym przedsiębiorstwem TAK/NIE*</w:t>
      </w:r>
    </w:p>
    <w:p w14:paraId="01B42B10" w14:textId="7114628E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Średnim przedsiębiorstwem TAK/NIE*</w:t>
      </w:r>
    </w:p>
    <w:p w14:paraId="3615E25A" w14:textId="41EAEA14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Dużym przedsiębiorstwem TAK/NIE*</w:t>
      </w:r>
    </w:p>
    <w:p w14:paraId="6CF677F8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Oferta wraz z załącznikami została złożona na </w:t>
      </w:r>
      <w:r w:rsidRPr="00EC0ED8">
        <w:rPr>
          <w:rFonts w:ascii="Cambria" w:hAnsi="Cambria" w:cs="Arial"/>
          <w:b/>
          <w:sz w:val="20"/>
          <w:szCs w:val="20"/>
        </w:rPr>
        <w:t>…....</w:t>
      </w:r>
      <w:r w:rsidRPr="00EC0ED8">
        <w:rPr>
          <w:rFonts w:ascii="Cambria" w:hAnsi="Cambria" w:cs="Arial"/>
          <w:sz w:val="20"/>
          <w:szCs w:val="20"/>
        </w:rPr>
        <w:t xml:space="preserve"> stronach kolejno ponumerowanych od nr </w:t>
      </w:r>
      <w:r w:rsidRPr="00EC0ED8">
        <w:rPr>
          <w:rFonts w:ascii="Cambria" w:hAnsi="Cambria" w:cs="Arial"/>
          <w:b/>
          <w:sz w:val="20"/>
          <w:szCs w:val="20"/>
        </w:rPr>
        <w:t>…</w:t>
      </w:r>
      <w:r w:rsidR="00F30C2A" w:rsidRPr="00EC0ED8">
        <w:rPr>
          <w:rFonts w:ascii="Cambria" w:hAnsi="Cambria" w:cs="Arial"/>
          <w:b/>
          <w:sz w:val="20"/>
          <w:szCs w:val="20"/>
        </w:rPr>
        <w:t>…..</w:t>
      </w:r>
      <w:r w:rsidRPr="00EC0ED8">
        <w:rPr>
          <w:rFonts w:ascii="Cambria" w:hAnsi="Cambria" w:cs="Arial"/>
          <w:b/>
          <w:sz w:val="20"/>
          <w:szCs w:val="20"/>
        </w:rPr>
        <w:t xml:space="preserve">.. </w:t>
      </w:r>
      <w:r w:rsidRPr="00EC0ED8">
        <w:rPr>
          <w:rFonts w:ascii="Cambria" w:hAnsi="Cambria" w:cs="Arial"/>
          <w:sz w:val="20"/>
          <w:szCs w:val="20"/>
        </w:rPr>
        <w:t xml:space="preserve">do nr </w:t>
      </w:r>
      <w:r w:rsidRPr="00EC0ED8">
        <w:rPr>
          <w:rFonts w:ascii="Cambria" w:hAnsi="Cambria" w:cs="Arial"/>
          <w:b/>
          <w:sz w:val="20"/>
          <w:szCs w:val="20"/>
        </w:rPr>
        <w:t>…...</w:t>
      </w:r>
      <w:r w:rsidR="00F30C2A" w:rsidRPr="00EC0ED8">
        <w:rPr>
          <w:rFonts w:ascii="Cambria" w:hAnsi="Cambria" w:cs="Arial"/>
          <w:b/>
          <w:sz w:val="20"/>
          <w:szCs w:val="20"/>
        </w:rPr>
        <w:t>......</w:t>
      </w:r>
      <w:r w:rsidRPr="00EC0ED8">
        <w:rPr>
          <w:rFonts w:ascii="Cambria" w:hAnsi="Cambria" w:cs="Arial"/>
          <w:b/>
          <w:sz w:val="20"/>
          <w:szCs w:val="20"/>
        </w:rPr>
        <w:t>.</w:t>
      </w:r>
    </w:p>
    <w:p w14:paraId="4665484C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>Załącznikami do niniejszej oferty są:</w:t>
      </w:r>
    </w:p>
    <w:p w14:paraId="36937855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527C1DDC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43D18766" w14:textId="77777777" w:rsidR="004301EB" w:rsidRPr="00EC0ED8" w:rsidRDefault="004301EB" w:rsidP="00E40864">
      <w:pPr>
        <w:pStyle w:val="Lista5"/>
        <w:spacing w:line="276" w:lineRule="auto"/>
        <w:ind w:left="284" w:hanging="284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 niepotrzebne skreślić</w:t>
      </w:r>
    </w:p>
    <w:p w14:paraId="58443576" w14:textId="77777777" w:rsidR="004301EB" w:rsidRPr="00EC0ED8" w:rsidRDefault="004301EB" w:rsidP="00E40864">
      <w:pPr>
        <w:pStyle w:val="Lista5"/>
        <w:ind w:left="142" w:hanging="142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31E16DA2" w14:textId="1422FF44" w:rsidR="004301EB" w:rsidRPr="00EC0ED8" w:rsidRDefault="004301EB" w:rsidP="00B42F9C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20"/>
        </w:rPr>
      </w:pPr>
      <w:r w:rsidRPr="00EC0ED8">
        <w:rPr>
          <w:rFonts w:ascii="Cambria" w:hAnsi="Cambria" w:cs="Arial"/>
          <w:b/>
          <w:sz w:val="20"/>
          <w:vertAlign w:val="superscript"/>
        </w:rPr>
        <w:t>1)</w:t>
      </w:r>
      <w:r w:rsidRPr="00EC0ED8">
        <w:rPr>
          <w:rFonts w:ascii="Cambria" w:hAnsi="Cambria" w:cs="Arial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4301EB" w:rsidRPr="00EC0ED8" w:rsidSect="00C11EB7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21" w:right="1418" w:bottom="1702" w:left="1418" w:header="426" w:footer="5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05DEA" w14:textId="77777777" w:rsidR="00C11EB7" w:rsidRDefault="00C11EB7">
      <w:r>
        <w:separator/>
      </w:r>
    </w:p>
  </w:endnote>
  <w:endnote w:type="continuationSeparator" w:id="0">
    <w:p w14:paraId="40B228AF" w14:textId="77777777" w:rsidR="00C11EB7" w:rsidRDefault="00C11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1DA90" w14:textId="77777777" w:rsidR="000C25EB" w:rsidRDefault="000C25E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2A991C" w14:textId="77777777" w:rsidR="000C25EB" w:rsidRDefault="000C25E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56636" w14:textId="77777777" w:rsidR="00127BB7" w:rsidRDefault="00127BB7" w:rsidP="00127BB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>być podpisana kwalifikowanym podpisem elektronicznym</w:t>
    </w:r>
    <w:r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51C734C6" w14:textId="427AF714" w:rsidR="000C25EB" w:rsidRPr="004050DD" w:rsidRDefault="000C25EB" w:rsidP="00016153">
    <w:pPr>
      <w:pStyle w:val="Nagwek"/>
      <w:jc w:val="right"/>
      <w:rPr>
        <w:rFonts w:ascii="Cambria" w:hAnsi="Cambria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B0A58" w14:textId="2131AC04" w:rsidR="00771C89" w:rsidRDefault="00771C89" w:rsidP="00771C89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 xml:space="preserve">być podpisana </w:t>
    </w:r>
    <w:r w:rsidR="00127BB7" w:rsidRPr="008C2B2C">
      <w:rPr>
        <w:rFonts w:ascii="Courier New" w:hAnsi="Courier New" w:cs="Courier New"/>
        <w:b/>
        <w:sz w:val="18"/>
        <w:szCs w:val="18"/>
        <w:highlight w:val="yellow"/>
      </w:rPr>
      <w:t>kwalifikowanym podpisem elektronicznym</w:t>
    </w:r>
    <w:r w:rsidR="00127BB7"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="00127BB7"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="00127BB7"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3470B4F6" w14:textId="77777777" w:rsidR="00771C89" w:rsidRPr="00771C89" w:rsidRDefault="00771C89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38E66" w14:textId="77777777" w:rsidR="00C11EB7" w:rsidRDefault="00C11EB7">
      <w:bookmarkStart w:id="0" w:name="_Hlk160794665"/>
      <w:bookmarkEnd w:id="0"/>
      <w:r>
        <w:separator/>
      </w:r>
    </w:p>
  </w:footnote>
  <w:footnote w:type="continuationSeparator" w:id="0">
    <w:p w14:paraId="4BF1A3AC" w14:textId="77777777" w:rsidR="00C11EB7" w:rsidRDefault="00C11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3797E" w14:textId="77777777" w:rsidR="00FD5023" w:rsidRPr="00AD33A7" w:rsidRDefault="00FD5023" w:rsidP="00FD5023">
    <w:pPr>
      <w:rPr>
        <w:rFonts w:ascii="Cambria" w:hAnsi="Cambria"/>
        <w:sz w:val="18"/>
        <w:szCs w:val="18"/>
      </w:rPr>
    </w:pPr>
  </w:p>
  <w:p w14:paraId="5CA0AD5C" w14:textId="4AB1385D" w:rsidR="000C25EB" w:rsidRPr="00FD5023" w:rsidRDefault="00771C89" w:rsidP="00771C89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szCs w:val="20"/>
      </w:rPr>
    </w:pPr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58C80" w14:textId="765BD72F" w:rsidR="00C052CE" w:rsidRDefault="00C052CE" w:rsidP="00EC0ED8">
    <w:pPr>
      <w:pStyle w:val="Nagwek"/>
      <w:rPr>
        <w:rFonts w:ascii="Arial" w:hAnsi="Arial" w:cs="Arial"/>
        <w:sz w:val="16"/>
        <w:szCs w:val="16"/>
      </w:rPr>
    </w:pPr>
    <w:r w:rsidRPr="00C052CE">
      <w:rPr>
        <w:noProof/>
      </w:rPr>
      <w:drawing>
        <wp:inline distT="0" distB="0" distL="0" distR="0" wp14:anchorId="3C5B1D6F" wp14:editId="1CAE2A54">
          <wp:extent cx="5759450" cy="844550"/>
          <wp:effectExtent l="0" t="0" r="0" b="0"/>
          <wp:docPr id="10270277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6F3315" w14:textId="4709EFFF" w:rsidR="00C052CE" w:rsidRPr="00043111" w:rsidRDefault="006B12F4" w:rsidP="00EC0ED8">
    <w:pPr>
      <w:pStyle w:val="Nagwek"/>
      <w:rPr>
        <w:rFonts w:ascii="Cambria" w:hAnsi="Cambria" w:cs="Arial"/>
        <w:sz w:val="20"/>
        <w:szCs w:val="20"/>
        <w:lang w:val="pl-PL"/>
      </w:rPr>
    </w:pPr>
    <w:r w:rsidRPr="00043111">
      <w:rPr>
        <w:rFonts w:ascii="Cambria" w:hAnsi="Cambria" w:cs="Arial"/>
        <w:sz w:val="20"/>
        <w:szCs w:val="20"/>
      </w:rPr>
      <w:t xml:space="preserve">Nr referencyjny: </w:t>
    </w:r>
    <w:r w:rsidR="00B36FC7" w:rsidRPr="00043111">
      <w:rPr>
        <w:rFonts w:ascii="Cambria" w:hAnsi="Cambria" w:cs="Arial"/>
        <w:sz w:val="20"/>
        <w:szCs w:val="20"/>
      </w:rPr>
      <w:t xml:space="preserve"> </w:t>
    </w:r>
    <w:r w:rsidR="00043111" w:rsidRPr="00043111">
      <w:rPr>
        <w:rFonts w:ascii="Cambria" w:hAnsi="Cambria" w:cs="Arial"/>
        <w:sz w:val="20"/>
        <w:szCs w:val="20"/>
      </w:rPr>
      <w:t>IZP.272.6.2024</w:t>
    </w:r>
  </w:p>
  <w:p w14:paraId="1E644BE8" w14:textId="55B99C0C" w:rsidR="00A46408" w:rsidRPr="007D20F7" w:rsidRDefault="00A46408" w:rsidP="007D20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152AB3"/>
    <w:multiLevelType w:val="hybridMultilevel"/>
    <w:tmpl w:val="25381DF8"/>
    <w:lvl w:ilvl="0" w:tplc="7898D9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F02448"/>
    <w:multiLevelType w:val="hybridMultilevel"/>
    <w:tmpl w:val="3DBEEE92"/>
    <w:lvl w:ilvl="0" w:tplc="E8D24D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0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5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7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8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79F4912"/>
    <w:multiLevelType w:val="hybridMultilevel"/>
    <w:tmpl w:val="D5D00F88"/>
    <w:lvl w:ilvl="0" w:tplc="55481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3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0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74773A7A"/>
    <w:multiLevelType w:val="hybridMultilevel"/>
    <w:tmpl w:val="46A47242"/>
    <w:lvl w:ilvl="0" w:tplc="F13AE5B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4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7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97588555">
    <w:abstractNumId w:val="37"/>
  </w:num>
  <w:num w:numId="2" w16cid:durableId="50154181">
    <w:abstractNumId w:val="44"/>
  </w:num>
  <w:num w:numId="3" w16cid:durableId="1880780577">
    <w:abstractNumId w:val="31"/>
  </w:num>
  <w:num w:numId="4" w16cid:durableId="1958753875">
    <w:abstractNumId w:val="26"/>
  </w:num>
  <w:num w:numId="5" w16cid:durableId="1038897227">
    <w:abstractNumId w:val="19"/>
  </w:num>
  <w:num w:numId="6" w16cid:durableId="1145196434">
    <w:abstractNumId w:val="34"/>
  </w:num>
  <w:num w:numId="7" w16cid:durableId="579755598">
    <w:abstractNumId w:val="39"/>
  </w:num>
  <w:num w:numId="8" w16cid:durableId="560016634">
    <w:abstractNumId w:val="24"/>
  </w:num>
  <w:num w:numId="9" w16cid:durableId="1686326636">
    <w:abstractNumId w:val="51"/>
  </w:num>
  <w:num w:numId="10" w16cid:durableId="293413498">
    <w:abstractNumId w:val="57"/>
  </w:num>
  <w:num w:numId="11" w16cid:durableId="809521113">
    <w:abstractNumId w:val="20"/>
  </w:num>
  <w:num w:numId="12" w16cid:durableId="2039969410">
    <w:abstractNumId w:val="55"/>
  </w:num>
  <w:num w:numId="13" w16cid:durableId="130370930">
    <w:abstractNumId w:val="56"/>
  </w:num>
  <w:num w:numId="14" w16cid:durableId="1575122407">
    <w:abstractNumId w:val="12"/>
  </w:num>
  <w:num w:numId="15" w16cid:durableId="1339968298">
    <w:abstractNumId w:val="29"/>
  </w:num>
  <w:num w:numId="16" w16cid:durableId="703025349">
    <w:abstractNumId w:val="33"/>
  </w:num>
  <w:num w:numId="17" w16cid:durableId="1239369253">
    <w:abstractNumId w:val="50"/>
  </w:num>
  <w:num w:numId="18" w16cid:durableId="2020892462">
    <w:abstractNumId w:val="22"/>
  </w:num>
  <w:num w:numId="19" w16cid:durableId="1267813092">
    <w:abstractNumId w:val="13"/>
  </w:num>
  <w:num w:numId="20" w16cid:durableId="750857004">
    <w:abstractNumId w:val="17"/>
  </w:num>
  <w:num w:numId="21" w16cid:durableId="840392626">
    <w:abstractNumId w:val="45"/>
  </w:num>
  <w:num w:numId="22" w16cid:durableId="857351661">
    <w:abstractNumId w:val="18"/>
  </w:num>
  <w:num w:numId="23" w16cid:durableId="1950165882">
    <w:abstractNumId w:val="49"/>
  </w:num>
  <w:num w:numId="24" w16cid:durableId="1693414652">
    <w:abstractNumId w:val="47"/>
  </w:num>
  <w:num w:numId="25" w16cid:durableId="1222517431">
    <w:abstractNumId w:val="21"/>
  </w:num>
  <w:num w:numId="26" w16cid:durableId="692653582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84448397">
    <w:abstractNumId w:val="53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56040373">
    <w:abstractNumId w:val="3"/>
  </w:num>
  <w:num w:numId="29" w16cid:durableId="748575895">
    <w:abstractNumId w:val="8"/>
  </w:num>
  <w:num w:numId="30" w16cid:durableId="2093425478">
    <w:abstractNumId w:val="2"/>
  </w:num>
  <w:num w:numId="31" w16cid:durableId="2071734256">
    <w:abstractNumId w:val="43"/>
  </w:num>
  <w:num w:numId="32" w16cid:durableId="274095043">
    <w:abstractNumId w:val="10"/>
  </w:num>
  <w:num w:numId="33" w16cid:durableId="1929147469">
    <w:abstractNumId w:val="30"/>
  </w:num>
  <w:num w:numId="34" w16cid:durableId="1414081872">
    <w:abstractNumId w:val="46"/>
  </w:num>
  <w:num w:numId="35" w16cid:durableId="162353268">
    <w:abstractNumId w:val="16"/>
  </w:num>
  <w:num w:numId="36" w16cid:durableId="1925257561">
    <w:abstractNumId w:val="54"/>
  </w:num>
  <w:num w:numId="37" w16cid:durableId="475140">
    <w:abstractNumId w:val="14"/>
  </w:num>
  <w:num w:numId="38" w16cid:durableId="1640263323">
    <w:abstractNumId w:val="9"/>
  </w:num>
  <w:num w:numId="39" w16cid:durableId="454520307">
    <w:abstractNumId w:val="25"/>
  </w:num>
  <w:num w:numId="40" w16cid:durableId="248003900">
    <w:abstractNumId w:val="41"/>
  </w:num>
  <w:num w:numId="41" w16cid:durableId="543173908">
    <w:abstractNumId w:val="35"/>
  </w:num>
  <w:num w:numId="42" w16cid:durableId="199009328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14371882">
    <w:abstractNumId w:val="38"/>
  </w:num>
  <w:num w:numId="44" w16cid:durableId="1126435769">
    <w:abstractNumId w:val="11"/>
  </w:num>
  <w:num w:numId="45" w16cid:durableId="65764592">
    <w:abstractNumId w:val="15"/>
  </w:num>
  <w:num w:numId="46" w16cid:durableId="561722140">
    <w:abstractNumId w:val="27"/>
  </w:num>
  <w:num w:numId="47" w16cid:durableId="1179926458">
    <w:abstractNumId w:val="52"/>
  </w:num>
  <w:num w:numId="48" w16cid:durableId="1312909180">
    <w:abstractNumId w:val="23"/>
  </w:num>
  <w:num w:numId="49" w16cid:durableId="955722453">
    <w:abstractNumId w:val="40"/>
  </w:num>
  <w:num w:numId="50" w16cid:durableId="1347246960">
    <w:abstractNumId w:val="2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10E65"/>
    <w:rsid w:val="00016153"/>
    <w:rsid w:val="000231AC"/>
    <w:rsid w:val="000239BF"/>
    <w:rsid w:val="000239D4"/>
    <w:rsid w:val="00023F47"/>
    <w:rsid w:val="00025659"/>
    <w:rsid w:val="00026E3B"/>
    <w:rsid w:val="00027890"/>
    <w:rsid w:val="00027CE9"/>
    <w:rsid w:val="0003008B"/>
    <w:rsid w:val="00033E37"/>
    <w:rsid w:val="0003703F"/>
    <w:rsid w:val="000379F7"/>
    <w:rsid w:val="00041617"/>
    <w:rsid w:val="00042263"/>
    <w:rsid w:val="00042B17"/>
    <w:rsid w:val="00043111"/>
    <w:rsid w:val="00044B6B"/>
    <w:rsid w:val="00047EF2"/>
    <w:rsid w:val="00054BF5"/>
    <w:rsid w:val="00055851"/>
    <w:rsid w:val="0005763C"/>
    <w:rsid w:val="00060689"/>
    <w:rsid w:val="00061F88"/>
    <w:rsid w:val="000636EC"/>
    <w:rsid w:val="00063849"/>
    <w:rsid w:val="000654DE"/>
    <w:rsid w:val="0006639C"/>
    <w:rsid w:val="000675E7"/>
    <w:rsid w:val="00070743"/>
    <w:rsid w:val="000726CE"/>
    <w:rsid w:val="0007488E"/>
    <w:rsid w:val="00075847"/>
    <w:rsid w:val="00080D85"/>
    <w:rsid w:val="00084151"/>
    <w:rsid w:val="000858B3"/>
    <w:rsid w:val="00090A82"/>
    <w:rsid w:val="0009480E"/>
    <w:rsid w:val="00095903"/>
    <w:rsid w:val="00096E40"/>
    <w:rsid w:val="000970DD"/>
    <w:rsid w:val="000A016F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1141"/>
    <w:rsid w:val="000B2EE7"/>
    <w:rsid w:val="000B37AC"/>
    <w:rsid w:val="000C152C"/>
    <w:rsid w:val="000C1907"/>
    <w:rsid w:val="000C1FE3"/>
    <w:rsid w:val="000C25EB"/>
    <w:rsid w:val="000C2A84"/>
    <w:rsid w:val="000C3646"/>
    <w:rsid w:val="000D40FD"/>
    <w:rsid w:val="000D4EBA"/>
    <w:rsid w:val="000E05B9"/>
    <w:rsid w:val="000E05C1"/>
    <w:rsid w:val="000E18DD"/>
    <w:rsid w:val="000E4E2A"/>
    <w:rsid w:val="000E56BE"/>
    <w:rsid w:val="000E7F53"/>
    <w:rsid w:val="0010294D"/>
    <w:rsid w:val="00102A85"/>
    <w:rsid w:val="00102C0C"/>
    <w:rsid w:val="00103155"/>
    <w:rsid w:val="001054D9"/>
    <w:rsid w:val="00113222"/>
    <w:rsid w:val="00114AAA"/>
    <w:rsid w:val="00114EE9"/>
    <w:rsid w:val="00115D22"/>
    <w:rsid w:val="001201D6"/>
    <w:rsid w:val="001218E1"/>
    <w:rsid w:val="00122276"/>
    <w:rsid w:val="00126E65"/>
    <w:rsid w:val="00127BB7"/>
    <w:rsid w:val="00131262"/>
    <w:rsid w:val="00134702"/>
    <w:rsid w:val="001357B0"/>
    <w:rsid w:val="00135BB5"/>
    <w:rsid w:val="00136D09"/>
    <w:rsid w:val="00137870"/>
    <w:rsid w:val="001405D1"/>
    <w:rsid w:val="00140DF0"/>
    <w:rsid w:val="00142B56"/>
    <w:rsid w:val="00143610"/>
    <w:rsid w:val="0014366A"/>
    <w:rsid w:val="00145F79"/>
    <w:rsid w:val="0014707D"/>
    <w:rsid w:val="001568FB"/>
    <w:rsid w:val="00157704"/>
    <w:rsid w:val="00157C65"/>
    <w:rsid w:val="0016161F"/>
    <w:rsid w:val="0016212F"/>
    <w:rsid w:val="00162505"/>
    <w:rsid w:val="00162560"/>
    <w:rsid w:val="00164656"/>
    <w:rsid w:val="00164F38"/>
    <w:rsid w:val="00165D29"/>
    <w:rsid w:val="001663DA"/>
    <w:rsid w:val="001720B9"/>
    <w:rsid w:val="0017416A"/>
    <w:rsid w:val="00174344"/>
    <w:rsid w:val="001816EE"/>
    <w:rsid w:val="00183B7F"/>
    <w:rsid w:val="00186609"/>
    <w:rsid w:val="001866AD"/>
    <w:rsid w:val="00191FF7"/>
    <w:rsid w:val="00192C7B"/>
    <w:rsid w:val="00194CF3"/>
    <w:rsid w:val="00197122"/>
    <w:rsid w:val="001979DB"/>
    <w:rsid w:val="001A01C8"/>
    <w:rsid w:val="001A1117"/>
    <w:rsid w:val="001A3CF0"/>
    <w:rsid w:val="001A4C70"/>
    <w:rsid w:val="001A4F79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5F32"/>
    <w:rsid w:val="001D6CF9"/>
    <w:rsid w:val="001E0976"/>
    <w:rsid w:val="001E314A"/>
    <w:rsid w:val="001E319E"/>
    <w:rsid w:val="001E6C02"/>
    <w:rsid w:val="001E6F19"/>
    <w:rsid w:val="001E7DDE"/>
    <w:rsid w:val="001F05AA"/>
    <w:rsid w:val="001F1C7C"/>
    <w:rsid w:val="001F322B"/>
    <w:rsid w:val="001F3802"/>
    <w:rsid w:val="001F4FD3"/>
    <w:rsid w:val="001F516F"/>
    <w:rsid w:val="001F60E2"/>
    <w:rsid w:val="001F6ECF"/>
    <w:rsid w:val="002013CA"/>
    <w:rsid w:val="00204600"/>
    <w:rsid w:val="00205194"/>
    <w:rsid w:val="002060F1"/>
    <w:rsid w:val="00207F9E"/>
    <w:rsid w:val="0021097F"/>
    <w:rsid w:val="00211D44"/>
    <w:rsid w:val="00213968"/>
    <w:rsid w:val="00222248"/>
    <w:rsid w:val="002232E2"/>
    <w:rsid w:val="00223750"/>
    <w:rsid w:val="00223ABE"/>
    <w:rsid w:val="002248A3"/>
    <w:rsid w:val="00224C77"/>
    <w:rsid w:val="00225324"/>
    <w:rsid w:val="00226348"/>
    <w:rsid w:val="00227E39"/>
    <w:rsid w:val="00233049"/>
    <w:rsid w:val="00233770"/>
    <w:rsid w:val="0023487A"/>
    <w:rsid w:val="00235B00"/>
    <w:rsid w:val="00236A98"/>
    <w:rsid w:val="00241C6C"/>
    <w:rsid w:val="002447F6"/>
    <w:rsid w:val="00244E57"/>
    <w:rsid w:val="00246A11"/>
    <w:rsid w:val="00252051"/>
    <w:rsid w:val="00255734"/>
    <w:rsid w:val="00256EDD"/>
    <w:rsid w:val="00257369"/>
    <w:rsid w:val="00261B89"/>
    <w:rsid w:val="002651E9"/>
    <w:rsid w:val="0026568F"/>
    <w:rsid w:val="0026697F"/>
    <w:rsid w:val="0026706B"/>
    <w:rsid w:val="002678AB"/>
    <w:rsid w:val="00271D38"/>
    <w:rsid w:val="00272E2B"/>
    <w:rsid w:val="00274347"/>
    <w:rsid w:val="002814D4"/>
    <w:rsid w:val="002837ED"/>
    <w:rsid w:val="002858C6"/>
    <w:rsid w:val="00286338"/>
    <w:rsid w:val="0029217F"/>
    <w:rsid w:val="002953C0"/>
    <w:rsid w:val="002A2237"/>
    <w:rsid w:val="002A2640"/>
    <w:rsid w:val="002A4CEF"/>
    <w:rsid w:val="002A5876"/>
    <w:rsid w:val="002A746A"/>
    <w:rsid w:val="002A7F4E"/>
    <w:rsid w:val="002B6740"/>
    <w:rsid w:val="002C49D9"/>
    <w:rsid w:val="002C6255"/>
    <w:rsid w:val="002C6B65"/>
    <w:rsid w:val="002C75A5"/>
    <w:rsid w:val="002D201A"/>
    <w:rsid w:val="002D645D"/>
    <w:rsid w:val="002D67E0"/>
    <w:rsid w:val="002D6BEA"/>
    <w:rsid w:val="002D74BE"/>
    <w:rsid w:val="002D7AED"/>
    <w:rsid w:val="002E0A89"/>
    <w:rsid w:val="002E27FD"/>
    <w:rsid w:val="002E3EB2"/>
    <w:rsid w:val="002E435C"/>
    <w:rsid w:val="002F0291"/>
    <w:rsid w:val="002F16D6"/>
    <w:rsid w:val="002F26C4"/>
    <w:rsid w:val="002F294C"/>
    <w:rsid w:val="002F79CA"/>
    <w:rsid w:val="00302515"/>
    <w:rsid w:val="00302B07"/>
    <w:rsid w:val="003040E7"/>
    <w:rsid w:val="00304675"/>
    <w:rsid w:val="003062AC"/>
    <w:rsid w:val="00307E4B"/>
    <w:rsid w:val="00310A34"/>
    <w:rsid w:val="0031250C"/>
    <w:rsid w:val="0031370D"/>
    <w:rsid w:val="00313888"/>
    <w:rsid w:val="00315240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50282"/>
    <w:rsid w:val="00351E47"/>
    <w:rsid w:val="00353E34"/>
    <w:rsid w:val="00354735"/>
    <w:rsid w:val="003563B4"/>
    <w:rsid w:val="003600E2"/>
    <w:rsid w:val="00360956"/>
    <w:rsid w:val="00362C90"/>
    <w:rsid w:val="00364AEE"/>
    <w:rsid w:val="00365675"/>
    <w:rsid w:val="00365834"/>
    <w:rsid w:val="00366345"/>
    <w:rsid w:val="00366630"/>
    <w:rsid w:val="003670B4"/>
    <w:rsid w:val="00367880"/>
    <w:rsid w:val="00367A44"/>
    <w:rsid w:val="003736AF"/>
    <w:rsid w:val="003809D8"/>
    <w:rsid w:val="00382285"/>
    <w:rsid w:val="00382504"/>
    <w:rsid w:val="00383D3C"/>
    <w:rsid w:val="00385450"/>
    <w:rsid w:val="00386C8E"/>
    <w:rsid w:val="00387243"/>
    <w:rsid w:val="00392B0F"/>
    <w:rsid w:val="00392B43"/>
    <w:rsid w:val="00392F4F"/>
    <w:rsid w:val="003948EE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6F73"/>
    <w:rsid w:val="003C48F1"/>
    <w:rsid w:val="003C4B19"/>
    <w:rsid w:val="003C659A"/>
    <w:rsid w:val="003C7514"/>
    <w:rsid w:val="003D1ED1"/>
    <w:rsid w:val="003D4FCB"/>
    <w:rsid w:val="003E134C"/>
    <w:rsid w:val="003E464A"/>
    <w:rsid w:val="003E711C"/>
    <w:rsid w:val="003E719D"/>
    <w:rsid w:val="003F0669"/>
    <w:rsid w:val="003F3B23"/>
    <w:rsid w:val="003F3E9E"/>
    <w:rsid w:val="003F49E2"/>
    <w:rsid w:val="003F503B"/>
    <w:rsid w:val="003F5826"/>
    <w:rsid w:val="003F60D2"/>
    <w:rsid w:val="00400735"/>
    <w:rsid w:val="00404595"/>
    <w:rsid w:val="004050DD"/>
    <w:rsid w:val="00405505"/>
    <w:rsid w:val="00410D38"/>
    <w:rsid w:val="0041331B"/>
    <w:rsid w:val="00413D44"/>
    <w:rsid w:val="00414CF9"/>
    <w:rsid w:val="00414F47"/>
    <w:rsid w:val="004174D2"/>
    <w:rsid w:val="00420580"/>
    <w:rsid w:val="00422FC5"/>
    <w:rsid w:val="00423457"/>
    <w:rsid w:val="004245B7"/>
    <w:rsid w:val="00427A12"/>
    <w:rsid w:val="004301EB"/>
    <w:rsid w:val="00436078"/>
    <w:rsid w:val="00436F25"/>
    <w:rsid w:val="00440648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2C50"/>
    <w:rsid w:val="004639B5"/>
    <w:rsid w:val="00466E4C"/>
    <w:rsid w:val="0047062C"/>
    <w:rsid w:val="00477ADD"/>
    <w:rsid w:val="00480774"/>
    <w:rsid w:val="004822B7"/>
    <w:rsid w:val="004825FF"/>
    <w:rsid w:val="00483B12"/>
    <w:rsid w:val="00485B52"/>
    <w:rsid w:val="00487D8B"/>
    <w:rsid w:val="00490F36"/>
    <w:rsid w:val="004934C5"/>
    <w:rsid w:val="00494033"/>
    <w:rsid w:val="00494A82"/>
    <w:rsid w:val="00494BF8"/>
    <w:rsid w:val="0049543B"/>
    <w:rsid w:val="004A1963"/>
    <w:rsid w:val="004A25D2"/>
    <w:rsid w:val="004A4341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5B49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6C26"/>
    <w:rsid w:val="005021E7"/>
    <w:rsid w:val="005038D7"/>
    <w:rsid w:val="005101DD"/>
    <w:rsid w:val="00510327"/>
    <w:rsid w:val="00511D6F"/>
    <w:rsid w:val="005127C5"/>
    <w:rsid w:val="005128AA"/>
    <w:rsid w:val="00512AA2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40AA5"/>
    <w:rsid w:val="0054161F"/>
    <w:rsid w:val="00541932"/>
    <w:rsid w:val="005455F3"/>
    <w:rsid w:val="005457DC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3F11"/>
    <w:rsid w:val="005748ED"/>
    <w:rsid w:val="00574FD8"/>
    <w:rsid w:val="00580642"/>
    <w:rsid w:val="00581CA3"/>
    <w:rsid w:val="00582873"/>
    <w:rsid w:val="00582D56"/>
    <w:rsid w:val="005861B3"/>
    <w:rsid w:val="00586F80"/>
    <w:rsid w:val="005870B8"/>
    <w:rsid w:val="00590A2F"/>
    <w:rsid w:val="00590EC3"/>
    <w:rsid w:val="005916C5"/>
    <w:rsid w:val="005921A0"/>
    <w:rsid w:val="00592FE4"/>
    <w:rsid w:val="00593ACF"/>
    <w:rsid w:val="00595F14"/>
    <w:rsid w:val="00596470"/>
    <w:rsid w:val="00596C55"/>
    <w:rsid w:val="005A1915"/>
    <w:rsid w:val="005A3AF6"/>
    <w:rsid w:val="005A4EF6"/>
    <w:rsid w:val="005A7D9C"/>
    <w:rsid w:val="005B0EC6"/>
    <w:rsid w:val="005B588A"/>
    <w:rsid w:val="005B659A"/>
    <w:rsid w:val="005B759E"/>
    <w:rsid w:val="005C02F8"/>
    <w:rsid w:val="005C13F5"/>
    <w:rsid w:val="005C1C2E"/>
    <w:rsid w:val="005C2B74"/>
    <w:rsid w:val="005C52B4"/>
    <w:rsid w:val="005C74D9"/>
    <w:rsid w:val="005D3855"/>
    <w:rsid w:val="005D3916"/>
    <w:rsid w:val="005D3E53"/>
    <w:rsid w:val="005D4231"/>
    <w:rsid w:val="005D49B2"/>
    <w:rsid w:val="005E0085"/>
    <w:rsid w:val="005E109B"/>
    <w:rsid w:val="005E25BB"/>
    <w:rsid w:val="005F248D"/>
    <w:rsid w:val="005F3C52"/>
    <w:rsid w:val="005F51FC"/>
    <w:rsid w:val="005F53FF"/>
    <w:rsid w:val="005F5656"/>
    <w:rsid w:val="005F71D8"/>
    <w:rsid w:val="00601FA4"/>
    <w:rsid w:val="006042A2"/>
    <w:rsid w:val="00606915"/>
    <w:rsid w:val="00607529"/>
    <w:rsid w:val="00607E94"/>
    <w:rsid w:val="006111A3"/>
    <w:rsid w:val="006230E3"/>
    <w:rsid w:val="00625F95"/>
    <w:rsid w:val="00626D3C"/>
    <w:rsid w:val="00631F41"/>
    <w:rsid w:val="00633F9C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42AE"/>
    <w:rsid w:val="00654508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10ED"/>
    <w:rsid w:val="00682577"/>
    <w:rsid w:val="00682CD1"/>
    <w:rsid w:val="00683021"/>
    <w:rsid w:val="00685194"/>
    <w:rsid w:val="00685B3C"/>
    <w:rsid w:val="00685B8D"/>
    <w:rsid w:val="0068677E"/>
    <w:rsid w:val="00687B09"/>
    <w:rsid w:val="00694955"/>
    <w:rsid w:val="006952AC"/>
    <w:rsid w:val="00696298"/>
    <w:rsid w:val="00697CEE"/>
    <w:rsid w:val="006A693C"/>
    <w:rsid w:val="006B004E"/>
    <w:rsid w:val="006B12F4"/>
    <w:rsid w:val="006B17B0"/>
    <w:rsid w:val="006B48EB"/>
    <w:rsid w:val="006B5051"/>
    <w:rsid w:val="006B65EA"/>
    <w:rsid w:val="006B6D15"/>
    <w:rsid w:val="006C1399"/>
    <w:rsid w:val="006C200F"/>
    <w:rsid w:val="006C262E"/>
    <w:rsid w:val="006C3D0A"/>
    <w:rsid w:val="006C3D86"/>
    <w:rsid w:val="006C5798"/>
    <w:rsid w:val="006C5872"/>
    <w:rsid w:val="006C5B73"/>
    <w:rsid w:val="006D0804"/>
    <w:rsid w:val="006D2130"/>
    <w:rsid w:val="006D262F"/>
    <w:rsid w:val="006D2F13"/>
    <w:rsid w:val="006D4C80"/>
    <w:rsid w:val="006D741B"/>
    <w:rsid w:val="006E2914"/>
    <w:rsid w:val="006E2960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4D6D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12C68"/>
    <w:rsid w:val="0071520B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3AA5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0CF"/>
    <w:rsid w:val="00770C2E"/>
    <w:rsid w:val="00771C89"/>
    <w:rsid w:val="0077405F"/>
    <w:rsid w:val="007763E7"/>
    <w:rsid w:val="00777472"/>
    <w:rsid w:val="00777964"/>
    <w:rsid w:val="00780A2C"/>
    <w:rsid w:val="00782C86"/>
    <w:rsid w:val="00784738"/>
    <w:rsid w:val="007849D0"/>
    <w:rsid w:val="007877E3"/>
    <w:rsid w:val="007877EA"/>
    <w:rsid w:val="00787E16"/>
    <w:rsid w:val="00790524"/>
    <w:rsid w:val="00792EE6"/>
    <w:rsid w:val="00793775"/>
    <w:rsid w:val="0079444B"/>
    <w:rsid w:val="00795888"/>
    <w:rsid w:val="007A0335"/>
    <w:rsid w:val="007A7C26"/>
    <w:rsid w:val="007B21B2"/>
    <w:rsid w:val="007B4461"/>
    <w:rsid w:val="007C0CCF"/>
    <w:rsid w:val="007C4815"/>
    <w:rsid w:val="007C73C6"/>
    <w:rsid w:val="007D0AD4"/>
    <w:rsid w:val="007D20F7"/>
    <w:rsid w:val="007D29F5"/>
    <w:rsid w:val="007D2EDC"/>
    <w:rsid w:val="007D5D10"/>
    <w:rsid w:val="007D6FDF"/>
    <w:rsid w:val="007E08D6"/>
    <w:rsid w:val="007E4294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4FED"/>
    <w:rsid w:val="008053A9"/>
    <w:rsid w:val="008079C8"/>
    <w:rsid w:val="00807F68"/>
    <w:rsid w:val="00810A21"/>
    <w:rsid w:val="00811081"/>
    <w:rsid w:val="008115F9"/>
    <w:rsid w:val="00812667"/>
    <w:rsid w:val="00812831"/>
    <w:rsid w:val="00820AD8"/>
    <w:rsid w:val="00821422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48DD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908"/>
    <w:rsid w:val="00886F1B"/>
    <w:rsid w:val="00892186"/>
    <w:rsid w:val="0089236A"/>
    <w:rsid w:val="00896C0F"/>
    <w:rsid w:val="008A0763"/>
    <w:rsid w:val="008A10C0"/>
    <w:rsid w:val="008A1345"/>
    <w:rsid w:val="008A27B1"/>
    <w:rsid w:val="008A41DF"/>
    <w:rsid w:val="008A41F0"/>
    <w:rsid w:val="008A44FF"/>
    <w:rsid w:val="008A6B29"/>
    <w:rsid w:val="008B11F9"/>
    <w:rsid w:val="008B3B91"/>
    <w:rsid w:val="008B504A"/>
    <w:rsid w:val="008B56C6"/>
    <w:rsid w:val="008B7A42"/>
    <w:rsid w:val="008C400B"/>
    <w:rsid w:val="008C5A0B"/>
    <w:rsid w:val="008C5EBB"/>
    <w:rsid w:val="008C6142"/>
    <w:rsid w:val="008C7516"/>
    <w:rsid w:val="008C7FE8"/>
    <w:rsid w:val="008D1ABD"/>
    <w:rsid w:val="008D220B"/>
    <w:rsid w:val="008D38B4"/>
    <w:rsid w:val="008D5AC9"/>
    <w:rsid w:val="008D7041"/>
    <w:rsid w:val="008E5B27"/>
    <w:rsid w:val="008F0BFB"/>
    <w:rsid w:val="008F0D60"/>
    <w:rsid w:val="008F1BB3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2731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36A6"/>
    <w:rsid w:val="00936437"/>
    <w:rsid w:val="00937018"/>
    <w:rsid w:val="009370DA"/>
    <w:rsid w:val="00937E37"/>
    <w:rsid w:val="009415AE"/>
    <w:rsid w:val="009427CB"/>
    <w:rsid w:val="009430E6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4FD5"/>
    <w:rsid w:val="009660DD"/>
    <w:rsid w:val="00966BB2"/>
    <w:rsid w:val="009829D9"/>
    <w:rsid w:val="00983423"/>
    <w:rsid w:val="00983D87"/>
    <w:rsid w:val="00985F22"/>
    <w:rsid w:val="0098603A"/>
    <w:rsid w:val="00990C28"/>
    <w:rsid w:val="009952C7"/>
    <w:rsid w:val="009970AA"/>
    <w:rsid w:val="009A0530"/>
    <w:rsid w:val="009A0A84"/>
    <w:rsid w:val="009A410D"/>
    <w:rsid w:val="009A48CD"/>
    <w:rsid w:val="009A4C9A"/>
    <w:rsid w:val="009A5616"/>
    <w:rsid w:val="009A63E0"/>
    <w:rsid w:val="009B4269"/>
    <w:rsid w:val="009B54B3"/>
    <w:rsid w:val="009C042A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648"/>
    <w:rsid w:val="009D4D28"/>
    <w:rsid w:val="009D515A"/>
    <w:rsid w:val="009D5F18"/>
    <w:rsid w:val="009D6C0A"/>
    <w:rsid w:val="009E13F4"/>
    <w:rsid w:val="009E321D"/>
    <w:rsid w:val="009E3C0C"/>
    <w:rsid w:val="009E6B1D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2B36"/>
    <w:rsid w:val="00A25019"/>
    <w:rsid w:val="00A266B8"/>
    <w:rsid w:val="00A30E35"/>
    <w:rsid w:val="00A3160B"/>
    <w:rsid w:val="00A330D6"/>
    <w:rsid w:val="00A33198"/>
    <w:rsid w:val="00A344F2"/>
    <w:rsid w:val="00A359CF"/>
    <w:rsid w:val="00A36B36"/>
    <w:rsid w:val="00A3787E"/>
    <w:rsid w:val="00A379CE"/>
    <w:rsid w:val="00A4101C"/>
    <w:rsid w:val="00A42A1B"/>
    <w:rsid w:val="00A431D6"/>
    <w:rsid w:val="00A45ED0"/>
    <w:rsid w:val="00A46408"/>
    <w:rsid w:val="00A46A06"/>
    <w:rsid w:val="00A57250"/>
    <w:rsid w:val="00A578F5"/>
    <w:rsid w:val="00A6013A"/>
    <w:rsid w:val="00A627DB"/>
    <w:rsid w:val="00A62E79"/>
    <w:rsid w:val="00A70ABC"/>
    <w:rsid w:val="00A71CB4"/>
    <w:rsid w:val="00A72986"/>
    <w:rsid w:val="00A7299C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0AE0"/>
    <w:rsid w:val="00AB2527"/>
    <w:rsid w:val="00AB3D1E"/>
    <w:rsid w:val="00AC2D83"/>
    <w:rsid w:val="00AC4555"/>
    <w:rsid w:val="00AC4C9D"/>
    <w:rsid w:val="00AC5669"/>
    <w:rsid w:val="00AC754C"/>
    <w:rsid w:val="00AC780F"/>
    <w:rsid w:val="00AC7C81"/>
    <w:rsid w:val="00AD03C7"/>
    <w:rsid w:val="00AD1D8F"/>
    <w:rsid w:val="00AD34D0"/>
    <w:rsid w:val="00AD3D26"/>
    <w:rsid w:val="00AD55FC"/>
    <w:rsid w:val="00AE02C5"/>
    <w:rsid w:val="00AE1DEB"/>
    <w:rsid w:val="00AE1FD9"/>
    <w:rsid w:val="00AE25F5"/>
    <w:rsid w:val="00AE267D"/>
    <w:rsid w:val="00AE3179"/>
    <w:rsid w:val="00AE5AB8"/>
    <w:rsid w:val="00AE6EDA"/>
    <w:rsid w:val="00AE6FEB"/>
    <w:rsid w:val="00AF0521"/>
    <w:rsid w:val="00AF22BE"/>
    <w:rsid w:val="00AF2E5E"/>
    <w:rsid w:val="00AF4F4E"/>
    <w:rsid w:val="00AF6582"/>
    <w:rsid w:val="00B01A2A"/>
    <w:rsid w:val="00B02E5B"/>
    <w:rsid w:val="00B03EB2"/>
    <w:rsid w:val="00B0402C"/>
    <w:rsid w:val="00B04961"/>
    <w:rsid w:val="00B04CF4"/>
    <w:rsid w:val="00B04E14"/>
    <w:rsid w:val="00B119CC"/>
    <w:rsid w:val="00B11C33"/>
    <w:rsid w:val="00B13028"/>
    <w:rsid w:val="00B1499E"/>
    <w:rsid w:val="00B153AF"/>
    <w:rsid w:val="00B17B28"/>
    <w:rsid w:val="00B20941"/>
    <w:rsid w:val="00B20BCF"/>
    <w:rsid w:val="00B21D2F"/>
    <w:rsid w:val="00B21E12"/>
    <w:rsid w:val="00B24B09"/>
    <w:rsid w:val="00B2594C"/>
    <w:rsid w:val="00B2696B"/>
    <w:rsid w:val="00B26FE4"/>
    <w:rsid w:val="00B325D8"/>
    <w:rsid w:val="00B333E3"/>
    <w:rsid w:val="00B3383A"/>
    <w:rsid w:val="00B357F6"/>
    <w:rsid w:val="00B36246"/>
    <w:rsid w:val="00B36FC7"/>
    <w:rsid w:val="00B4095C"/>
    <w:rsid w:val="00B42F9C"/>
    <w:rsid w:val="00B43BC5"/>
    <w:rsid w:val="00B44508"/>
    <w:rsid w:val="00B4506D"/>
    <w:rsid w:val="00B47146"/>
    <w:rsid w:val="00B47214"/>
    <w:rsid w:val="00B500CD"/>
    <w:rsid w:val="00B51547"/>
    <w:rsid w:val="00B52161"/>
    <w:rsid w:val="00B5465B"/>
    <w:rsid w:val="00B55B34"/>
    <w:rsid w:val="00B57C21"/>
    <w:rsid w:val="00B604FC"/>
    <w:rsid w:val="00B6181B"/>
    <w:rsid w:val="00B64E61"/>
    <w:rsid w:val="00B66728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6F6"/>
    <w:rsid w:val="00B90FB9"/>
    <w:rsid w:val="00B9124A"/>
    <w:rsid w:val="00B914B6"/>
    <w:rsid w:val="00B9238C"/>
    <w:rsid w:val="00B9651A"/>
    <w:rsid w:val="00B969EC"/>
    <w:rsid w:val="00BA0FBA"/>
    <w:rsid w:val="00BA1A68"/>
    <w:rsid w:val="00BA1A8D"/>
    <w:rsid w:val="00BA2601"/>
    <w:rsid w:val="00BA3337"/>
    <w:rsid w:val="00BA4BBD"/>
    <w:rsid w:val="00BA5C7E"/>
    <w:rsid w:val="00BB19B8"/>
    <w:rsid w:val="00BB2056"/>
    <w:rsid w:val="00BB5390"/>
    <w:rsid w:val="00BB7015"/>
    <w:rsid w:val="00BC077D"/>
    <w:rsid w:val="00BC4A55"/>
    <w:rsid w:val="00BD0D28"/>
    <w:rsid w:val="00BD1112"/>
    <w:rsid w:val="00BD1B85"/>
    <w:rsid w:val="00BD2D8F"/>
    <w:rsid w:val="00BD7949"/>
    <w:rsid w:val="00BE0528"/>
    <w:rsid w:val="00BE087A"/>
    <w:rsid w:val="00BE0A7B"/>
    <w:rsid w:val="00BE1F84"/>
    <w:rsid w:val="00BE28EE"/>
    <w:rsid w:val="00BE38A8"/>
    <w:rsid w:val="00BF15F1"/>
    <w:rsid w:val="00BF1BAE"/>
    <w:rsid w:val="00BF2F81"/>
    <w:rsid w:val="00BF3244"/>
    <w:rsid w:val="00BF353D"/>
    <w:rsid w:val="00BF78FD"/>
    <w:rsid w:val="00BF7BD6"/>
    <w:rsid w:val="00C00603"/>
    <w:rsid w:val="00C015A6"/>
    <w:rsid w:val="00C015DF"/>
    <w:rsid w:val="00C0164D"/>
    <w:rsid w:val="00C02FE9"/>
    <w:rsid w:val="00C052CE"/>
    <w:rsid w:val="00C10042"/>
    <w:rsid w:val="00C10098"/>
    <w:rsid w:val="00C10C91"/>
    <w:rsid w:val="00C11EB7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0C7C"/>
    <w:rsid w:val="00C428FC"/>
    <w:rsid w:val="00C4348A"/>
    <w:rsid w:val="00C451BB"/>
    <w:rsid w:val="00C477A8"/>
    <w:rsid w:val="00C51F8C"/>
    <w:rsid w:val="00C5533B"/>
    <w:rsid w:val="00C57F0E"/>
    <w:rsid w:val="00C6357F"/>
    <w:rsid w:val="00C64003"/>
    <w:rsid w:val="00C640EF"/>
    <w:rsid w:val="00C650A4"/>
    <w:rsid w:val="00C652B5"/>
    <w:rsid w:val="00C67F59"/>
    <w:rsid w:val="00C70026"/>
    <w:rsid w:val="00C7042E"/>
    <w:rsid w:val="00C71407"/>
    <w:rsid w:val="00C71597"/>
    <w:rsid w:val="00C71DB7"/>
    <w:rsid w:val="00C734AB"/>
    <w:rsid w:val="00C74421"/>
    <w:rsid w:val="00C7601A"/>
    <w:rsid w:val="00C810D6"/>
    <w:rsid w:val="00C8153F"/>
    <w:rsid w:val="00C82F0B"/>
    <w:rsid w:val="00C82F8E"/>
    <w:rsid w:val="00C85440"/>
    <w:rsid w:val="00C9266C"/>
    <w:rsid w:val="00C97C1D"/>
    <w:rsid w:val="00CA09A2"/>
    <w:rsid w:val="00CA152F"/>
    <w:rsid w:val="00CA391A"/>
    <w:rsid w:val="00CA4619"/>
    <w:rsid w:val="00CB0293"/>
    <w:rsid w:val="00CB13AC"/>
    <w:rsid w:val="00CB49E0"/>
    <w:rsid w:val="00CB6C60"/>
    <w:rsid w:val="00CB7A01"/>
    <w:rsid w:val="00CC238E"/>
    <w:rsid w:val="00CC2C7F"/>
    <w:rsid w:val="00CC41E1"/>
    <w:rsid w:val="00CC43FF"/>
    <w:rsid w:val="00CC63D6"/>
    <w:rsid w:val="00CD1B83"/>
    <w:rsid w:val="00CD267E"/>
    <w:rsid w:val="00CD2A35"/>
    <w:rsid w:val="00CD3240"/>
    <w:rsid w:val="00CD369D"/>
    <w:rsid w:val="00CD3717"/>
    <w:rsid w:val="00CD4E49"/>
    <w:rsid w:val="00CD6773"/>
    <w:rsid w:val="00CE1BA2"/>
    <w:rsid w:val="00CE1F34"/>
    <w:rsid w:val="00CE2168"/>
    <w:rsid w:val="00CE222D"/>
    <w:rsid w:val="00CE37D9"/>
    <w:rsid w:val="00CE4C78"/>
    <w:rsid w:val="00CE56A5"/>
    <w:rsid w:val="00CE5A77"/>
    <w:rsid w:val="00CE5B34"/>
    <w:rsid w:val="00CE5ED5"/>
    <w:rsid w:val="00CE7014"/>
    <w:rsid w:val="00CF04AF"/>
    <w:rsid w:val="00CF1CAD"/>
    <w:rsid w:val="00CF2B9E"/>
    <w:rsid w:val="00CF2E3A"/>
    <w:rsid w:val="00CF3E72"/>
    <w:rsid w:val="00D00567"/>
    <w:rsid w:val="00D024C6"/>
    <w:rsid w:val="00D04517"/>
    <w:rsid w:val="00D047F6"/>
    <w:rsid w:val="00D0511E"/>
    <w:rsid w:val="00D1025F"/>
    <w:rsid w:val="00D120AD"/>
    <w:rsid w:val="00D12DCC"/>
    <w:rsid w:val="00D14073"/>
    <w:rsid w:val="00D1415B"/>
    <w:rsid w:val="00D14DCB"/>
    <w:rsid w:val="00D16E6D"/>
    <w:rsid w:val="00D2408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2743"/>
    <w:rsid w:val="00D4332B"/>
    <w:rsid w:val="00D43B7C"/>
    <w:rsid w:val="00D45251"/>
    <w:rsid w:val="00D45FA3"/>
    <w:rsid w:val="00D4687A"/>
    <w:rsid w:val="00D46968"/>
    <w:rsid w:val="00D46CA6"/>
    <w:rsid w:val="00D51307"/>
    <w:rsid w:val="00D52D85"/>
    <w:rsid w:val="00D53879"/>
    <w:rsid w:val="00D542E4"/>
    <w:rsid w:val="00D55FC7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201C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624"/>
    <w:rsid w:val="00D93276"/>
    <w:rsid w:val="00D93CF7"/>
    <w:rsid w:val="00D9416F"/>
    <w:rsid w:val="00D96154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5D3F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45EB"/>
    <w:rsid w:val="00DE5733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79B"/>
    <w:rsid w:val="00E34B1B"/>
    <w:rsid w:val="00E359BD"/>
    <w:rsid w:val="00E35D31"/>
    <w:rsid w:val="00E3633F"/>
    <w:rsid w:val="00E40864"/>
    <w:rsid w:val="00E40BB6"/>
    <w:rsid w:val="00E449A6"/>
    <w:rsid w:val="00E44E6C"/>
    <w:rsid w:val="00E45537"/>
    <w:rsid w:val="00E46519"/>
    <w:rsid w:val="00E51A55"/>
    <w:rsid w:val="00E52614"/>
    <w:rsid w:val="00E55C88"/>
    <w:rsid w:val="00E5600C"/>
    <w:rsid w:val="00E568CF"/>
    <w:rsid w:val="00E6178E"/>
    <w:rsid w:val="00E61DB6"/>
    <w:rsid w:val="00E6447A"/>
    <w:rsid w:val="00E64657"/>
    <w:rsid w:val="00E70BF5"/>
    <w:rsid w:val="00E711A3"/>
    <w:rsid w:val="00E73219"/>
    <w:rsid w:val="00E73A59"/>
    <w:rsid w:val="00E73DDD"/>
    <w:rsid w:val="00E75634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17B0"/>
    <w:rsid w:val="00E928B8"/>
    <w:rsid w:val="00E93D12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DC0"/>
    <w:rsid w:val="00EB6A66"/>
    <w:rsid w:val="00EB6F6F"/>
    <w:rsid w:val="00EC0ED8"/>
    <w:rsid w:val="00EC1621"/>
    <w:rsid w:val="00EC4352"/>
    <w:rsid w:val="00EC538A"/>
    <w:rsid w:val="00ED4C88"/>
    <w:rsid w:val="00EE1CDF"/>
    <w:rsid w:val="00EE318B"/>
    <w:rsid w:val="00EE3C74"/>
    <w:rsid w:val="00EE53C5"/>
    <w:rsid w:val="00EE7A37"/>
    <w:rsid w:val="00EE7A93"/>
    <w:rsid w:val="00EF0428"/>
    <w:rsid w:val="00EF07E9"/>
    <w:rsid w:val="00EF0C90"/>
    <w:rsid w:val="00EF0FD7"/>
    <w:rsid w:val="00EF1B4A"/>
    <w:rsid w:val="00EF2963"/>
    <w:rsid w:val="00EF39FF"/>
    <w:rsid w:val="00EF4A52"/>
    <w:rsid w:val="00EF77D9"/>
    <w:rsid w:val="00F0084C"/>
    <w:rsid w:val="00F042DF"/>
    <w:rsid w:val="00F050B8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4D90"/>
    <w:rsid w:val="00F26F8C"/>
    <w:rsid w:val="00F275FC"/>
    <w:rsid w:val="00F30C2A"/>
    <w:rsid w:val="00F31701"/>
    <w:rsid w:val="00F31F89"/>
    <w:rsid w:val="00F320E0"/>
    <w:rsid w:val="00F3327F"/>
    <w:rsid w:val="00F33424"/>
    <w:rsid w:val="00F35450"/>
    <w:rsid w:val="00F37CEB"/>
    <w:rsid w:val="00F4067B"/>
    <w:rsid w:val="00F41D8C"/>
    <w:rsid w:val="00F41E2A"/>
    <w:rsid w:val="00F41F7D"/>
    <w:rsid w:val="00F45126"/>
    <w:rsid w:val="00F455E4"/>
    <w:rsid w:val="00F45687"/>
    <w:rsid w:val="00F46165"/>
    <w:rsid w:val="00F53E1F"/>
    <w:rsid w:val="00F54288"/>
    <w:rsid w:val="00F55344"/>
    <w:rsid w:val="00F55409"/>
    <w:rsid w:val="00F60FDC"/>
    <w:rsid w:val="00F6150A"/>
    <w:rsid w:val="00F621DC"/>
    <w:rsid w:val="00F63B18"/>
    <w:rsid w:val="00F642A5"/>
    <w:rsid w:val="00F66BC0"/>
    <w:rsid w:val="00F713BE"/>
    <w:rsid w:val="00F722E1"/>
    <w:rsid w:val="00F72305"/>
    <w:rsid w:val="00F72671"/>
    <w:rsid w:val="00F72739"/>
    <w:rsid w:val="00F728E0"/>
    <w:rsid w:val="00F7713A"/>
    <w:rsid w:val="00F80B9A"/>
    <w:rsid w:val="00F81D19"/>
    <w:rsid w:val="00F85AFE"/>
    <w:rsid w:val="00F920EB"/>
    <w:rsid w:val="00F92BD6"/>
    <w:rsid w:val="00F94E4E"/>
    <w:rsid w:val="00FA12D9"/>
    <w:rsid w:val="00FA1C7E"/>
    <w:rsid w:val="00FA400E"/>
    <w:rsid w:val="00FA40F8"/>
    <w:rsid w:val="00FB1331"/>
    <w:rsid w:val="00FB2E1F"/>
    <w:rsid w:val="00FB475E"/>
    <w:rsid w:val="00FB6A3E"/>
    <w:rsid w:val="00FC51CC"/>
    <w:rsid w:val="00FD1B1B"/>
    <w:rsid w:val="00FD24DC"/>
    <w:rsid w:val="00FD2552"/>
    <w:rsid w:val="00FD27EC"/>
    <w:rsid w:val="00FD5023"/>
    <w:rsid w:val="00FD77B3"/>
    <w:rsid w:val="00FE25ED"/>
    <w:rsid w:val="00FE39AD"/>
    <w:rsid w:val="00FE3D47"/>
    <w:rsid w:val="00FE4CFE"/>
    <w:rsid w:val="00FE67D9"/>
    <w:rsid w:val="00FF1B19"/>
    <w:rsid w:val="00FF27A4"/>
    <w:rsid w:val="00FF2A5D"/>
    <w:rsid w:val="00FF4295"/>
    <w:rsid w:val="00FF5177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3D9B08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CA054123-6C8C-4A25-B990-065EA3BE1C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10EA37-A42F-4A23-B0FD-4F4F075421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8FF2CF-A002-4EAE-B349-2898D2EB4C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D9F4FE-F48C-4D82-AFA9-E9247E1DDBF3}">
  <ds:schemaRefs>
    <ds:schemaRef ds:uri="bd155054-772e-4cf4-9f0e-8a32a9d0e2ad"/>
    <ds:schemaRef ds:uri="http://purl.org/dc/elements/1.1/"/>
    <ds:schemaRef ds:uri="http://schemas.microsoft.com/office/2006/documentManagement/types"/>
    <ds:schemaRef ds:uri="http://purl.org/dc/terms/"/>
    <ds:schemaRef ds:uri="147221e5-76b2-4806-a46b-4cccc38c7e2f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818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Krzysztof Pawlik</cp:lastModifiedBy>
  <cp:revision>32</cp:revision>
  <cp:lastPrinted>2020-12-21T07:21:00Z</cp:lastPrinted>
  <dcterms:created xsi:type="dcterms:W3CDTF">2020-12-21T07:21:00Z</dcterms:created>
  <dcterms:modified xsi:type="dcterms:W3CDTF">2024-06-11T10:29:00Z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