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E61A" w14:textId="1E7F75F4" w:rsidR="00DA509A" w:rsidRPr="00EC0ED8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03082C65" w14:textId="121D522F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r w:rsidR="00AB0AE0" w:rsidRPr="00EC0ED8">
        <w:rPr>
          <w:rFonts w:ascii="Cambria" w:hAnsi="Cambria" w:cs="Arial"/>
          <w:sz w:val="20"/>
          <w:szCs w:val="20"/>
        </w:rPr>
        <w:t>dn.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CB0293">
        <w:rPr>
          <w:rFonts w:ascii="Cambria" w:hAnsi="Cambria" w:cs="Arial"/>
          <w:sz w:val="20"/>
          <w:szCs w:val="20"/>
        </w:rPr>
        <w:t>3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2EE1F02" w14:textId="77777777" w:rsidR="00FC7EC9" w:rsidRPr="00FC7EC9" w:rsidRDefault="00CB0293" w:rsidP="00FC7EC9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925E6D">
        <w:rPr>
          <w:rFonts w:ascii="Cambria" w:hAnsi="Cambria" w:cs="Arial"/>
          <w:b/>
          <w:bCs/>
        </w:rPr>
        <w:t>„</w:t>
      </w:r>
      <w:r w:rsidR="00FC7EC9" w:rsidRPr="00FC7EC9">
        <w:rPr>
          <w:rFonts w:ascii="Cambria" w:hAnsi="Cambria" w:cs="Arial"/>
          <w:b/>
          <w:bCs/>
        </w:rPr>
        <w:t>Modernizacja węzła cieplnego i przyłącza ciepła do Basenu Krytego w</w:t>
      </w:r>
    </w:p>
    <w:p w14:paraId="1411159B" w14:textId="44285735" w:rsidR="00CB0293" w:rsidRPr="00CA58E2" w:rsidRDefault="00FC7EC9" w:rsidP="00FC7EC9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FC7EC9">
        <w:rPr>
          <w:rFonts w:ascii="Cambria" w:hAnsi="Cambria" w:cs="Arial"/>
          <w:b/>
          <w:bCs/>
        </w:rPr>
        <w:t>Kazimierzy Wielkiej oraz modernizacja układu grzewczego na Hali Sportowej w Kazimierzy Wielkiej</w:t>
      </w:r>
      <w:r w:rsidR="00CB0293" w:rsidRPr="00925E6D">
        <w:rPr>
          <w:rFonts w:ascii="Cambria" w:hAnsi="Cambria" w:cs="Arial"/>
          <w:b/>
          <w:bCs/>
        </w:rPr>
        <w:t>”</w:t>
      </w:r>
    </w:p>
    <w:p w14:paraId="1FC0B2DD" w14:textId="7DAC8AD0" w:rsidR="00DE45EB" w:rsidRPr="00EC0ED8" w:rsidRDefault="00DE45EB" w:rsidP="00360956">
      <w:pPr>
        <w:shd w:val="clear" w:color="auto" w:fill="DEEAF6" w:themeFill="accent5" w:themeFillTint="33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12D41D4B" w14:textId="66BAD6BA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AB0AE0">
        <w:rPr>
          <w:rFonts w:ascii="Cambria" w:hAnsi="Cambria" w:cs="Arial"/>
          <w:sz w:val="20"/>
          <w:szCs w:val="20"/>
        </w:rPr>
        <w:t xml:space="preserve">postępowania </w:t>
      </w:r>
      <w:r w:rsidR="00AB0AE0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7F7746E3" w14:textId="77777777" w:rsidR="00286338" w:rsidRPr="00EC0ED8" w:rsidRDefault="00286338" w:rsidP="00B03EB2">
            <w:pPr>
              <w:tabs>
                <w:tab w:val="left" w:pos="426"/>
              </w:tabs>
              <w:spacing w:before="12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91C11F" w14:textId="5AD88C06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39980E1A" w14:textId="77777777" w:rsidR="00F63B18" w:rsidRPr="00EC0ED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158BDDFC" w14:textId="750A8D4D" w:rsidR="00CB0293" w:rsidRPr="00B03EB2" w:rsidRDefault="00F63B18" w:rsidP="00B03EB2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7FD751F6" w14:textId="204AB6BE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687B09">
        <w:rPr>
          <w:rFonts w:ascii="Cambria" w:eastAsia="Arial Unicode MS" w:hAnsi="Cambria" w:cs="Arial"/>
          <w:b/>
          <w:sz w:val="20"/>
          <w:szCs w:val="20"/>
        </w:rPr>
        <w:t>4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 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77777777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lastRenderedPageBreak/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6CF677F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EC0ED8">
        <w:rPr>
          <w:rFonts w:ascii="Cambria" w:hAnsi="Cambria" w:cs="Arial"/>
          <w:b/>
          <w:sz w:val="20"/>
          <w:szCs w:val="20"/>
        </w:rPr>
        <w:t>…....</w:t>
      </w:r>
      <w:r w:rsidRPr="00EC0ED8">
        <w:rPr>
          <w:rFonts w:ascii="Cambria" w:hAnsi="Cambria" w:cs="Arial"/>
          <w:sz w:val="20"/>
          <w:szCs w:val="20"/>
        </w:rPr>
        <w:t xml:space="preserve"> stronach kolejno ponumerowanych od nr </w:t>
      </w:r>
      <w:r w:rsidRPr="00EC0ED8">
        <w:rPr>
          <w:rFonts w:ascii="Cambria" w:hAnsi="Cambria" w:cs="Arial"/>
          <w:b/>
          <w:sz w:val="20"/>
          <w:szCs w:val="20"/>
        </w:rPr>
        <w:t>…</w:t>
      </w:r>
      <w:r w:rsidR="00F30C2A" w:rsidRPr="00EC0ED8">
        <w:rPr>
          <w:rFonts w:ascii="Cambria" w:hAnsi="Cambria" w:cs="Arial"/>
          <w:b/>
          <w:sz w:val="20"/>
          <w:szCs w:val="20"/>
        </w:rPr>
        <w:t>…..</w:t>
      </w:r>
      <w:r w:rsidRPr="00EC0ED8">
        <w:rPr>
          <w:rFonts w:ascii="Cambria" w:hAnsi="Cambria" w:cs="Arial"/>
          <w:b/>
          <w:sz w:val="20"/>
          <w:szCs w:val="20"/>
        </w:rPr>
        <w:t xml:space="preserve">.. </w:t>
      </w:r>
      <w:r w:rsidRPr="00EC0ED8">
        <w:rPr>
          <w:rFonts w:ascii="Cambria" w:hAnsi="Cambria" w:cs="Arial"/>
          <w:sz w:val="20"/>
          <w:szCs w:val="20"/>
        </w:rPr>
        <w:t xml:space="preserve">do nr </w:t>
      </w:r>
      <w:r w:rsidRPr="00EC0ED8">
        <w:rPr>
          <w:rFonts w:ascii="Cambria" w:hAnsi="Cambria" w:cs="Arial"/>
          <w:b/>
          <w:sz w:val="20"/>
          <w:szCs w:val="20"/>
        </w:rPr>
        <w:t>…...</w:t>
      </w:r>
      <w:r w:rsidR="00F30C2A" w:rsidRPr="00EC0ED8">
        <w:rPr>
          <w:rFonts w:ascii="Cambria" w:hAnsi="Cambria" w:cs="Arial"/>
          <w:b/>
          <w:sz w:val="20"/>
          <w:szCs w:val="20"/>
        </w:rPr>
        <w:t>......</w:t>
      </w:r>
      <w:r w:rsidRPr="00EC0ED8">
        <w:rPr>
          <w:rFonts w:ascii="Cambria" w:hAnsi="Cambria" w:cs="Arial"/>
          <w:b/>
          <w:sz w:val="20"/>
          <w:szCs w:val="20"/>
        </w:rPr>
        <w:t>.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30467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C5B2B" w14:textId="77777777" w:rsidR="00BA1943" w:rsidRDefault="00BA1943">
      <w:r>
        <w:separator/>
      </w:r>
    </w:p>
  </w:endnote>
  <w:endnote w:type="continuationSeparator" w:id="0">
    <w:p w14:paraId="4401ACAE" w14:textId="77777777" w:rsidR="00BA1943" w:rsidRDefault="00BA1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2E8E4" w14:textId="77777777" w:rsidR="00BA1943" w:rsidRDefault="00BA1943">
      <w:r>
        <w:separator/>
      </w:r>
    </w:p>
  </w:footnote>
  <w:footnote w:type="continuationSeparator" w:id="0">
    <w:p w14:paraId="71EC342F" w14:textId="77777777" w:rsidR="00BA1943" w:rsidRDefault="00BA1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FEB7" w14:textId="16350186" w:rsidR="00EC0ED8" w:rsidRPr="00CB0293" w:rsidRDefault="006B12F4" w:rsidP="00EC0ED8">
    <w:pPr>
      <w:pStyle w:val="Nagwek"/>
      <w:rPr>
        <w:rFonts w:ascii="Arial" w:hAnsi="Arial" w:cs="Arial"/>
        <w:sz w:val="16"/>
        <w:szCs w:val="16"/>
        <w:lang w:val="pl-PL"/>
      </w:rPr>
    </w:pPr>
    <w:r w:rsidRPr="006B12F4">
      <w:rPr>
        <w:rFonts w:ascii="Arial" w:hAnsi="Arial" w:cs="Arial"/>
        <w:sz w:val="16"/>
        <w:szCs w:val="16"/>
      </w:rPr>
      <w:t xml:space="preserve">Nr referencyjny: </w:t>
    </w:r>
    <w:r w:rsidR="00315F30" w:rsidRPr="00315F30">
      <w:rPr>
        <w:rFonts w:ascii="Arial" w:hAnsi="Arial" w:cs="Arial"/>
        <w:sz w:val="16"/>
        <w:szCs w:val="16"/>
      </w:rPr>
      <w:t>IZP.272.16.2023</w:t>
    </w:r>
  </w:p>
  <w:p w14:paraId="1E644BE8" w14:textId="77777777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7588555">
    <w:abstractNumId w:val="36"/>
  </w:num>
  <w:num w:numId="2" w16cid:durableId="50154181">
    <w:abstractNumId w:val="43"/>
  </w:num>
  <w:num w:numId="3" w16cid:durableId="1880780577">
    <w:abstractNumId w:val="30"/>
  </w:num>
  <w:num w:numId="4" w16cid:durableId="1958753875">
    <w:abstractNumId w:val="26"/>
  </w:num>
  <w:num w:numId="5" w16cid:durableId="1038897227">
    <w:abstractNumId w:val="19"/>
  </w:num>
  <w:num w:numId="6" w16cid:durableId="1145196434">
    <w:abstractNumId w:val="33"/>
  </w:num>
  <w:num w:numId="7" w16cid:durableId="579755598">
    <w:abstractNumId w:val="38"/>
  </w:num>
  <w:num w:numId="8" w16cid:durableId="560016634">
    <w:abstractNumId w:val="24"/>
  </w:num>
  <w:num w:numId="9" w16cid:durableId="1686326636">
    <w:abstractNumId w:val="50"/>
  </w:num>
  <w:num w:numId="10" w16cid:durableId="293413498">
    <w:abstractNumId w:val="56"/>
  </w:num>
  <w:num w:numId="11" w16cid:durableId="809521113">
    <w:abstractNumId w:val="20"/>
  </w:num>
  <w:num w:numId="12" w16cid:durableId="2039969410">
    <w:abstractNumId w:val="54"/>
  </w:num>
  <w:num w:numId="13" w16cid:durableId="130370930">
    <w:abstractNumId w:val="55"/>
  </w:num>
  <w:num w:numId="14" w16cid:durableId="1575122407">
    <w:abstractNumId w:val="12"/>
  </w:num>
  <w:num w:numId="15" w16cid:durableId="1339968298">
    <w:abstractNumId w:val="28"/>
  </w:num>
  <w:num w:numId="16" w16cid:durableId="703025349">
    <w:abstractNumId w:val="32"/>
  </w:num>
  <w:num w:numId="17" w16cid:durableId="1239369253">
    <w:abstractNumId w:val="49"/>
  </w:num>
  <w:num w:numId="18" w16cid:durableId="2020892462">
    <w:abstractNumId w:val="22"/>
  </w:num>
  <w:num w:numId="19" w16cid:durableId="1267813092">
    <w:abstractNumId w:val="13"/>
  </w:num>
  <w:num w:numId="20" w16cid:durableId="750857004">
    <w:abstractNumId w:val="17"/>
  </w:num>
  <w:num w:numId="21" w16cid:durableId="840392626">
    <w:abstractNumId w:val="44"/>
  </w:num>
  <w:num w:numId="22" w16cid:durableId="857351661">
    <w:abstractNumId w:val="18"/>
  </w:num>
  <w:num w:numId="23" w16cid:durableId="1950165882">
    <w:abstractNumId w:val="48"/>
  </w:num>
  <w:num w:numId="24" w16cid:durableId="1693414652">
    <w:abstractNumId w:val="46"/>
  </w:num>
  <w:num w:numId="25" w16cid:durableId="1222517431">
    <w:abstractNumId w:val="21"/>
  </w:num>
  <w:num w:numId="26" w16cid:durableId="69265358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44839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6040373">
    <w:abstractNumId w:val="3"/>
  </w:num>
  <w:num w:numId="29" w16cid:durableId="748575895">
    <w:abstractNumId w:val="8"/>
  </w:num>
  <w:num w:numId="30" w16cid:durableId="2093425478">
    <w:abstractNumId w:val="2"/>
  </w:num>
  <w:num w:numId="31" w16cid:durableId="2071734256">
    <w:abstractNumId w:val="42"/>
  </w:num>
  <w:num w:numId="32" w16cid:durableId="274095043">
    <w:abstractNumId w:val="10"/>
  </w:num>
  <w:num w:numId="33" w16cid:durableId="1929147469">
    <w:abstractNumId w:val="29"/>
  </w:num>
  <w:num w:numId="34" w16cid:durableId="1414081872">
    <w:abstractNumId w:val="45"/>
  </w:num>
  <w:num w:numId="35" w16cid:durableId="162353268">
    <w:abstractNumId w:val="16"/>
  </w:num>
  <w:num w:numId="36" w16cid:durableId="1925257561">
    <w:abstractNumId w:val="53"/>
  </w:num>
  <w:num w:numId="37" w16cid:durableId="475140">
    <w:abstractNumId w:val="14"/>
  </w:num>
  <w:num w:numId="38" w16cid:durableId="1640263323">
    <w:abstractNumId w:val="9"/>
  </w:num>
  <w:num w:numId="39" w16cid:durableId="454520307">
    <w:abstractNumId w:val="25"/>
  </w:num>
  <w:num w:numId="40" w16cid:durableId="248003900">
    <w:abstractNumId w:val="40"/>
  </w:num>
  <w:num w:numId="41" w16cid:durableId="543173908">
    <w:abstractNumId w:val="34"/>
  </w:num>
  <w:num w:numId="42" w16cid:durableId="1990093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4371882">
    <w:abstractNumId w:val="37"/>
  </w:num>
  <w:num w:numId="44" w16cid:durableId="1126435769">
    <w:abstractNumId w:val="11"/>
  </w:num>
  <w:num w:numId="45" w16cid:durableId="65764592">
    <w:abstractNumId w:val="15"/>
  </w:num>
  <w:num w:numId="46" w16cid:durableId="561722140">
    <w:abstractNumId w:val="27"/>
  </w:num>
  <w:num w:numId="47" w16cid:durableId="1179926458">
    <w:abstractNumId w:val="51"/>
  </w:num>
  <w:num w:numId="48" w16cid:durableId="1312909180">
    <w:abstractNumId w:val="23"/>
  </w:num>
  <w:num w:numId="49" w16cid:durableId="955722453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04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15F3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0956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29C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569B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7250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AE0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57F6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943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2B1E"/>
    <w:rsid w:val="00C5533B"/>
    <w:rsid w:val="00C5653A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32B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C7EC9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CA054123-6C8C-4A25-B990-065EA3BE1C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86252D-B5D7-44BF-A699-52DA0345A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17</cp:revision>
  <cp:lastPrinted>2020-12-21T07:21:00Z</cp:lastPrinted>
  <dcterms:created xsi:type="dcterms:W3CDTF">2020-12-21T07:21:00Z</dcterms:created>
  <dcterms:modified xsi:type="dcterms:W3CDTF">2023-09-18T09:40:00Z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